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007" w:rsidRDefault="00CA699A" w:rsidP="005D6D3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МОУ СОШ «Образовательный комплекс № 11»</w:t>
      </w:r>
    </w:p>
    <w:p w:rsidR="00CA699A" w:rsidRDefault="00CA699A" w:rsidP="005D6D3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Центр развития ребенка - детский сад № 99</w:t>
      </w:r>
    </w:p>
    <w:p w:rsidR="00150C5F" w:rsidRDefault="00150C5F" w:rsidP="005D6D3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150C5F" w:rsidRDefault="00150C5F" w:rsidP="005D6D3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150C5F" w:rsidRDefault="00150C5F" w:rsidP="005D6D3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150C5F" w:rsidRDefault="00150C5F" w:rsidP="005D6D3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BD15D7" w:rsidRDefault="00BD15D7" w:rsidP="005D6D3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BD15D7" w:rsidRDefault="00BD15D7" w:rsidP="005D6D3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BD15D7" w:rsidRDefault="00BD15D7" w:rsidP="005D6D3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BD15D7" w:rsidRDefault="00BD15D7" w:rsidP="005D6D3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BD15D7" w:rsidRDefault="00BD15D7" w:rsidP="005D6D3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BD15D7" w:rsidRDefault="00BD15D7" w:rsidP="005D6D3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BD15D7" w:rsidRDefault="00BD15D7" w:rsidP="005D6D3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BD15D7" w:rsidRDefault="00BD15D7" w:rsidP="005D6D3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BD15D7" w:rsidRDefault="00BD15D7" w:rsidP="005D6D3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</w:pPr>
    </w:p>
    <w:p w:rsidR="00CA699A" w:rsidRDefault="00260007" w:rsidP="00BD15D7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zh-CN"/>
        </w:rPr>
      </w:pPr>
      <w:r w:rsidRPr="002C295E">
        <w:rPr>
          <w:rFonts w:ascii="Times New Roman" w:eastAsia="Times New Roman" w:hAnsi="Times New Roman"/>
          <w:sz w:val="32"/>
          <w:szCs w:val="32"/>
          <w:lang w:eastAsia="zh-CN"/>
        </w:rPr>
        <w:t xml:space="preserve">Развивающая программа </w:t>
      </w:r>
    </w:p>
    <w:p w:rsidR="00CA699A" w:rsidRDefault="00260007" w:rsidP="00BD15D7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zh-CN"/>
        </w:rPr>
      </w:pPr>
      <w:r w:rsidRPr="002C295E">
        <w:rPr>
          <w:rFonts w:ascii="Times New Roman" w:eastAsia="Times New Roman" w:hAnsi="Times New Roman"/>
          <w:sz w:val="32"/>
          <w:szCs w:val="32"/>
          <w:lang w:eastAsia="zh-CN"/>
        </w:rPr>
        <w:t>для детей раннего возраста и их родителей</w:t>
      </w:r>
    </w:p>
    <w:p w:rsidR="00260007" w:rsidRPr="002C295E" w:rsidRDefault="00260007" w:rsidP="00BD15D7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zh-CN"/>
        </w:rPr>
      </w:pPr>
      <w:r w:rsidRPr="002C295E">
        <w:rPr>
          <w:rFonts w:ascii="Times New Roman" w:eastAsia="Times New Roman" w:hAnsi="Times New Roman"/>
          <w:sz w:val="32"/>
          <w:szCs w:val="32"/>
          <w:lang w:eastAsia="zh-CN"/>
        </w:rPr>
        <w:t xml:space="preserve"> «Развиваемся с радостью»</w:t>
      </w:r>
    </w:p>
    <w:p w:rsidR="00150C5F" w:rsidRPr="002C295E" w:rsidRDefault="00150C5F" w:rsidP="005D6D32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D15D7" w:rsidRPr="002C295E" w:rsidRDefault="00BD15D7" w:rsidP="005D6D32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bookmarkStart w:id="0" w:name="_GoBack"/>
      <w:bookmarkEnd w:id="0"/>
    </w:p>
    <w:p w:rsidR="00BD15D7" w:rsidRPr="002C295E" w:rsidRDefault="00BD15D7" w:rsidP="005D6D32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D15D7" w:rsidRDefault="00BD15D7" w:rsidP="005D6D32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A699A" w:rsidRDefault="00CA699A" w:rsidP="005D6D32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A699A" w:rsidRPr="002C295E" w:rsidRDefault="00CA699A" w:rsidP="005D6D32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D15D7" w:rsidRDefault="00BD15D7" w:rsidP="005D6D32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A699A" w:rsidRPr="002C295E" w:rsidRDefault="00CA699A" w:rsidP="005D6D32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50C5F" w:rsidRPr="002C295E" w:rsidRDefault="00150C5F" w:rsidP="00BD15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C295E">
        <w:rPr>
          <w:rFonts w:ascii="Times New Roman" w:hAnsi="Times New Roman"/>
          <w:b/>
          <w:sz w:val="28"/>
          <w:szCs w:val="28"/>
          <w:shd w:val="clear" w:color="auto" w:fill="FFFFFF"/>
        </w:rPr>
        <w:t>Авторский коллектив</w:t>
      </w:r>
      <w:r w:rsidR="00260007" w:rsidRPr="002C295E">
        <w:rPr>
          <w:rFonts w:ascii="Times New Roman" w:hAnsi="Times New Roman"/>
          <w:b/>
          <w:sz w:val="28"/>
          <w:szCs w:val="28"/>
          <w:shd w:val="clear" w:color="auto" w:fill="FFFFFF"/>
        </w:rPr>
        <w:t>:</w:t>
      </w:r>
      <w:r w:rsidR="002C295E" w:rsidRPr="002C295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</w:p>
    <w:p w:rsidR="00CA699A" w:rsidRDefault="00260007" w:rsidP="00BD15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C295E">
        <w:rPr>
          <w:rFonts w:ascii="Times New Roman" w:hAnsi="Times New Roman"/>
          <w:sz w:val="28"/>
          <w:szCs w:val="28"/>
        </w:rPr>
        <w:t>–</w:t>
      </w:r>
      <w:r w:rsidR="00CA699A">
        <w:rPr>
          <w:rFonts w:ascii="Times New Roman" w:hAnsi="Times New Roman"/>
          <w:sz w:val="28"/>
          <w:szCs w:val="28"/>
        </w:rPr>
        <w:t xml:space="preserve"> заместитель директора-руководитель структурного подразделения </w:t>
      </w:r>
    </w:p>
    <w:p w:rsidR="00260007" w:rsidRPr="002C295E" w:rsidRDefault="00260007" w:rsidP="00BD15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C295E">
        <w:rPr>
          <w:rFonts w:ascii="Times New Roman" w:hAnsi="Times New Roman"/>
          <w:sz w:val="28"/>
          <w:szCs w:val="28"/>
        </w:rPr>
        <w:t>Саакова Татьяна Валерьевна</w:t>
      </w:r>
    </w:p>
    <w:p w:rsidR="00BE2169" w:rsidRPr="002C295E" w:rsidRDefault="00BE2169" w:rsidP="00BD15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2C295E">
        <w:rPr>
          <w:rFonts w:ascii="Times New Roman" w:hAnsi="Times New Roman"/>
          <w:sz w:val="28"/>
          <w:szCs w:val="28"/>
        </w:rPr>
        <w:t>-воспитатель Позднякова Татьяна Александровна</w:t>
      </w:r>
    </w:p>
    <w:p w:rsidR="00260007" w:rsidRPr="002C295E" w:rsidRDefault="00260007" w:rsidP="0026000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0007" w:rsidRPr="00F300AC" w:rsidRDefault="00260007" w:rsidP="00260007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</w:p>
    <w:p w:rsidR="005D6D32" w:rsidRPr="00F300AC" w:rsidRDefault="005D6D32">
      <w:pPr>
        <w:rPr>
          <w:color w:val="FF0000"/>
        </w:rPr>
      </w:pPr>
    </w:p>
    <w:p w:rsidR="00BD15D7" w:rsidRDefault="00BD15D7">
      <w:pPr>
        <w:rPr>
          <w:color w:val="FF0000"/>
        </w:rPr>
      </w:pPr>
    </w:p>
    <w:p w:rsidR="00CA699A" w:rsidRDefault="00CA699A">
      <w:pPr>
        <w:rPr>
          <w:color w:val="FF0000"/>
        </w:rPr>
      </w:pPr>
    </w:p>
    <w:p w:rsidR="00CA699A" w:rsidRDefault="00CA699A">
      <w:pPr>
        <w:rPr>
          <w:color w:val="FF0000"/>
        </w:rPr>
      </w:pPr>
    </w:p>
    <w:p w:rsidR="00CA699A" w:rsidRDefault="00CA699A">
      <w:pPr>
        <w:rPr>
          <w:color w:val="FF0000"/>
        </w:rPr>
      </w:pPr>
    </w:p>
    <w:p w:rsidR="00CA699A" w:rsidRDefault="00CA699A">
      <w:pPr>
        <w:rPr>
          <w:color w:val="FF0000"/>
        </w:rPr>
      </w:pPr>
    </w:p>
    <w:p w:rsidR="00CA699A" w:rsidRDefault="00CA699A">
      <w:pPr>
        <w:rPr>
          <w:color w:val="FF0000"/>
        </w:rPr>
      </w:pPr>
    </w:p>
    <w:p w:rsidR="00CA699A" w:rsidRPr="00F300AC" w:rsidRDefault="00CA699A">
      <w:pPr>
        <w:rPr>
          <w:color w:val="FF0000"/>
        </w:rPr>
      </w:pPr>
    </w:p>
    <w:p w:rsidR="00CA699A" w:rsidRPr="00A616F4" w:rsidRDefault="00BD15D7" w:rsidP="00A616F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CA699A">
        <w:rPr>
          <w:rFonts w:ascii="Times New Roman" w:hAnsi="Times New Roman"/>
          <w:b/>
          <w:color w:val="000000" w:themeColor="text1"/>
          <w:sz w:val="28"/>
          <w:szCs w:val="28"/>
        </w:rPr>
        <w:t>Ярославль, 202</w:t>
      </w:r>
      <w:r w:rsidR="00CA699A" w:rsidRPr="00CA699A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CA699A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г.</w:t>
      </w:r>
    </w:p>
    <w:p w:rsidR="00BD15D7" w:rsidRPr="00AD4B68" w:rsidRDefault="00BD15D7" w:rsidP="00BD15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4B68"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BD15D7" w:rsidRPr="00AD4B68" w:rsidRDefault="00BD15D7" w:rsidP="00BD15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D17C3" w:rsidRPr="00AD4B68" w:rsidRDefault="002D17C3" w:rsidP="002D17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4B68">
        <w:rPr>
          <w:rFonts w:ascii="Times New Roman" w:hAnsi="Times New Roman"/>
          <w:sz w:val="28"/>
          <w:szCs w:val="28"/>
        </w:rPr>
        <w:t>В настоящее время в стране все еще остро стоит проблема нехватки детских садов, поэтому</w:t>
      </w:r>
      <w:r w:rsidR="00C4247D">
        <w:rPr>
          <w:rFonts w:ascii="Times New Roman" w:hAnsi="Times New Roman"/>
          <w:sz w:val="28"/>
          <w:szCs w:val="28"/>
        </w:rPr>
        <w:t xml:space="preserve"> </w:t>
      </w:r>
      <w:r w:rsidRPr="00AD4B68">
        <w:rPr>
          <w:rFonts w:ascii="Times New Roman" w:hAnsi="Times New Roman"/>
          <w:sz w:val="28"/>
          <w:szCs w:val="28"/>
        </w:rPr>
        <w:t>раннее развитие ребенка, не посе</w:t>
      </w:r>
      <w:r w:rsidR="006D2E0D" w:rsidRPr="00AD4B68">
        <w:rPr>
          <w:rFonts w:ascii="Times New Roman" w:hAnsi="Times New Roman"/>
          <w:sz w:val="28"/>
          <w:szCs w:val="28"/>
        </w:rPr>
        <w:t xml:space="preserve">щающего детский сад, становится </w:t>
      </w:r>
      <w:r w:rsidRPr="00AD4B68">
        <w:rPr>
          <w:rFonts w:ascii="Times New Roman" w:hAnsi="Times New Roman"/>
          <w:sz w:val="28"/>
          <w:szCs w:val="28"/>
        </w:rPr>
        <w:t>актуальным направлением образования. Необходимость своевременного обучения, воспитания и всестороннего развития ребенка раннего возраста с учетом его индивидуальных и возрастных особенностей</w:t>
      </w:r>
      <w:r w:rsidR="009C5C03" w:rsidRPr="00AD4B68">
        <w:rPr>
          <w:rFonts w:ascii="Times New Roman" w:hAnsi="Times New Roman"/>
          <w:sz w:val="28"/>
          <w:szCs w:val="28"/>
        </w:rPr>
        <w:t xml:space="preserve">, «воспитание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традиций» (национальный проект «Образование») </w:t>
      </w:r>
      <w:r w:rsidRPr="00AD4B68">
        <w:rPr>
          <w:rFonts w:ascii="Times New Roman" w:hAnsi="Times New Roman"/>
          <w:sz w:val="28"/>
          <w:szCs w:val="28"/>
        </w:rPr>
        <w:t>имеет огромное значение для поэтапного становления личности ребенка.</w:t>
      </w:r>
      <w:r w:rsidR="00CA699A">
        <w:rPr>
          <w:rFonts w:ascii="Times New Roman" w:hAnsi="Times New Roman"/>
          <w:sz w:val="28"/>
          <w:szCs w:val="28"/>
        </w:rPr>
        <w:t xml:space="preserve"> </w:t>
      </w:r>
      <w:r w:rsidR="006D2E0D" w:rsidRPr="00AD4B68">
        <w:rPr>
          <w:rFonts w:ascii="Times New Roman" w:hAnsi="Times New Roman"/>
          <w:sz w:val="28"/>
          <w:szCs w:val="28"/>
        </w:rPr>
        <w:t>Делая акцент на о</w:t>
      </w:r>
      <w:r w:rsidR="009C5C03" w:rsidRPr="00AD4B68">
        <w:rPr>
          <w:rFonts w:ascii="Times New Roman" w:hAnsi="Times New Roman"/>
          <w:sz w:val="28"/>
          <w:szCs w:val="28"/>
        </w:rPr>
        <w:t>сновн</w:t>
      </w:r>
      <w:r w:rsidR="006D2E0D" w:rsidRPr="00AD4B68">
        <w:rPr>
          <w:rFonts w:ascii="Times New Roman" w:hAnsi="Times New Roman"/>
          <w:sz w:val="28"/>
          <w:szCs w:val="28"/>
        </w:rPr>
        <w:t>ую</w:t>
      </w:r>
      <w:r w:rsidR="009C5C03" w:rsidRPr="00AD4B68">
        <w:rPr>
          <w:rFonts w:ascii="Times New Roman" w:hAnsi="Times New Roman"/>
          <w:sz w:val="28"/>
          <w:szCs w:val="28"/>
        </w:rPr>
        <w:t xml:space="preserve"> задач</w:t>
      </w:r>
      <w:r w:rsidR="006D2E0D" w:rsidRPr="00AD4B68">
        <w:rPr>
          <w:rFonts w:ascii="Times New Roman" w:hAnsi="Times New Roman"/>
          <w:sz w:val="28"/>
          <w:szCs w:val="28"/>
        </w:rPr>
        <w:t>у</w:t>
      </w:r>
      <w:r w:rsidR="009C5C03" w:rsidRPr="00AD4B68">
        <w:rPr>
          <w:rFonts w:ascii="Times New Roman" w:hAnsi="Times New Roman"/>
          <w:sz w:val="28"/>
          <w:szCs w:val="28"/>
        </w:rPr>
        <w:t xml:space="preserve"> Проекта «Поддержка семей, имеющих детей»</w:t>
      </w:r>
      <w:r w:rsidR="006D2E0D" w:rsidRPr="00AD4B68">
        <w:rPr>
          <w:rFonts w:ascii="Times New Roman" w:hAnsi="Times New Roman"/>
          <w:sz w:val="28"/>
          <w:szCs w:val="28"/>
        </w:rPr>
        <w:t>:</w:t>
      </w:r>
      <w:r w:rsidR="009C5C03" w:rsidRPr="00AD4B68">
        <w:rPr>
          <w:rFonts w:ascii="Times New Roman" w:hAnsi="Times New Roman"/>
          <w:sz w:val="28"/>
          <w:szCs w:val="28"/>
        </w:rPr>
        <w:t>создание условий для раннего развития детей в возрасте до трех лет и реализация программ психолого-педагогической, методической и консультативной помощи родителям детей, получающих дошкольное образование в семье</w:t>
      </w:r>
      <w:r w:rsidR="006D2E0D" w:rsidRPr="00AD4B68">
        <w:rPr>
          <w:rFonts w:ascii="Times New Roman" w:hAnsi="Times New Roman"/>
          <w:sz w:val="28"/>
          <w:szCs w:val="28"/>
        </w:rPr>
        <w:t>, –</w:t>
      </w:r>
      <w:r w:rsidR="00C4247D">
        <w:rPr>
          <w:rFonts w:ascii="Times New Roman" w:hAnsi="Times New Roman"/>
          <w:sz w:val="28"/>
          <w:szCs w:val="28"/>
        </w:rPr>
        <w:t xml:space="preserve"> </w:t>
      </w:r>
      <w:r w:rsidR="006D2E0D" w:rsidRPr="00AD4B68">
        <w:rPr>
          <w:rFonts w:ascii="Times New Roman" w:hAnsi="Times New Roman"/>
          <w:sz w:val="28"/>
          <w:szCs w:val="28"/>
        </w:rPr>
        <w:t xml:space="preserve">мы в нашем </w:t>
      </w:r>
      <w:r w:rsidR="00C4247D">
        <w:rPr>
          <w:rFonts w:ascii="Times New Roman" w:hAnsi="Times New Roman"/>
          <w:sz w:val="28"/>
          <w:szCs w:val="28"/>
        </w:rPr>
        <w:t>учреждении</w:t>
      </w:r>
      <w:r w:rsidR="006D2E0D" w:rsidRPr="00AD4B68">
        <w:rPr>
          <w:rFonts w:ascii="Times New Roman" w:hAnsi="Times New Roman"/>
          <w:sz w:val="28"/>
          <w:szCs w:val="28"/>
        </w:rPr>
        <w:t xml:space="preserve"> разработали</w:t>
      </w:r>
      <w:r w:rsidR="00361716" w:rsidRPr="00AD4B68">
        <w:rPr>
          <w:rFonts w:ascii="Times New Roman" w:hAnsi="Times New Roman"/>
          <w:sz w:val="28"/>
          <w:szCs w:val="28"/>
        </w:rPr>
        <w:t xml:space="preserve"> специально организованн</w:t>
      </w:r>
      <w:r w:rsidR="006D2E0D" w:rsidRPr="00AD4B68">
        <w:rPr>
          <w:rFonts w:ascii="Times New Roman" w:hAnsi="Times New Roman"/>
          <w:sz w:val="28"/>
          <w:szCs w:val="28"/>
        </w:rPr>
        <w:t>ую</w:t>
      </w:r>
      <w:r w:rsidR="00361716" w:rsidRPr="00AD4B68">
        <w:rPr>
          <w:rFonts w:ascii="Times New Roman" w:hAnsi="Times New Roman"/>
          <w:sz w:val="28"/>
          <w:szCs w:val="28"/>
        </w:rPr>
        <w:t xml:space="preserve"> образовательная деятельность по развитию детей 2 – 3 лет, </w:t>
      </w:r>
      <w:r w:rsidR="006D2E0D" w:rsidRPr="00AD4B68">
        <w:rPr>
          <w:rFonts w:ascii="Times New Roman" w:hAnsi="Times New Roman"/>
          <w:sz w:val="28"/>
          <w:szCs w:val="28"/>
        </w:rPr>
        <w:t xml:space="preserve">и считаем, что эта деятельность </w:t>
      </w:r>
      <w:r w:rsidR="00361716" w:rsidRPr="00AD4B68">
        <w:rPr>
          <w:rFonts w:ascii="Times New Roman" w:hAnsi="Times New Roman"/>
          <w:sz w:val="28"/>
          <w:szCs w:val="28"/>
        </w:rPr>
        <w:t xml:space="preserve">является одним из путей решения проблемы. </w:t>
      </w:r>
    </w:p>
    <w:p w:rsidR="00107A8E" w:rsidRPr="00AD4B68" w:rsidRDefault="00361716" w:rsidP="002D17C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4B68">
        <w:rPr>
          <w:rFonts w:ascii="Times New Roman" w:hAnsi="Times New Roman"/>
          <w:sz w:val="28"/>
          <w:szCs w:val="28"/>
        </w:rPr>
        <w:t xml:space="preserve">Ребенок раннего возраста находится в тесной эмоциональной связи с матерью, что является основной особенностью возрастного этапа его развития. В присутствии мамы ребенок ощущает особый комфорт и безопасность, что положительно влияет на его развитие. Поэтому, одним из условий проведения занятий для детей данного возраста – обязательное присутствие и активное участия в занятии близкого (значимого) ребенку взрослого, соответственно в идеале – мамы. Познавательная деятельность в паре с мамой стимулирует активность и стремление ребенка к общению, дает возможность без боязни исследовать и познавать окружающий мир. </w:t>
      </w:r>
      <w:r w:rsidR="00107A8E" w:rsidRPr="00AD4B68">
        <w:rPr>
          <w:rFonts w:ascii="Times New Roman" w:hAnsi="Times New Roman"/>
          <w:sz w:val="28"/>
          <w:szCs w:val="28"/>
        </w:rPr>
        <w:t>А</w:t>
      </w:r>
      <w:r w:rsidRPr="00AD4B68">
        <w:rPr>
          <w:rFonts w:ascii="Times New Roman" w:hAnsi="Times New Roman"/>
          <w:sz w:val="28"/>
          <w:szCs w:val="28"/>
        </w:rPr>
        <w:t xml:space="preserve">ктивное участие родителей в развивающих занятиях, консультации со специалистами помогают родителям </w:t>
      </w:r>
      <w:r w:rsidR="00107A8E" w:rsidRPr="00AD4B68">
        <w:rPr>
          <w:rFonts w:ascii="Times New Roman" w:hAnsi="Times New Roman"/>
          <w:sz w:val="28"/>
          <w:szCs w:val="28"/>
        </w:rPr>
        <w:t xml:space="preserve">(особенно молодым) </w:t>
      </w:r>
      <w:r w:rsidRPr="00AD4B68">
        <w:rPr>
          <w:rFonts w:ascii="Times New Roman" w:hAnsi="Times New Roman"/>
          <w:sz w:val="28"/>
          <w:szCs w:val="28"/>
        </w:rPr>
        <w:t xml:space="preserve">осознать </w:t>
      </w:r>
      <w:r w:rsidR="00107A8E" w:rsidRPr="00AD4B68">
        <w:rPr>
          <w:rFonts w:ascii="Times New Roman" w:hAnsi="Times New Roman"/>
          <w:sz w:val="28"/>
          <w:szCs w:val="28"/>
        </w:rPr>
        <w:t xml:space="preserve">всю степень </w:t>
      </w:r>
      <w:r w:rsidRPr="00AD4B68">
        <w:rPr>
          <w:rFonts w:ascii="Times New Roman" w:hAnsi="Times New Roman"/>
          <w:sz w:val="28"/>
          <w:szCs w:val="28"/>
        </w:rPr>
        <w:t>ответственност</w:t>
      </w:r>
      <w:r w:rsidR="00107A8E" w:rsidRPr="00AD4B68">
        <w:rPr>
          <w:rFonts w:ascii="Times New Roman" w:hAnsi="Times New Roman"/>
          <w:sz w:val="28"/>
          <w:szCs w:val="28"/>
        </w:rPr>
        <w:t>и</w:t>
      </w:r>
      <w:r w:rsidRPr="00AD4B68">
        <w:rPr>
          <w:rFonts w:ascii="Times New Roman" w:hAnsi="Times New Roman"/>
          <w:sz w:val="28"/>
          <w:szCs w:val="28"/>
        </w:rPr>
        <w:t xml:space="preserve"> за воспитание и развитие своего </w:t>
      </w:r>
      <w:r w:rsidR="00107A8E" w:rsidRPr="00AD4B68">
        <w:rPr>
          <w:rFonts w:ascii="Times New Roman" w:hAnsi="Times New Roman"/>
          <w:sz w:val="28"/>
          <w:szCs w:val="28"/>
        </w:rPr>
        <w:t>ребенка</w:t>
      </w:r>
      <w:r w:rsidRPr="00AD4B68">
        <w:rPr>
          <w:rFonts w:ascii="Times New Roman" w:hAnsi="Times New Roman"/>
          <w:sz w:val="28"/>
          <w:szCs w:val="28"/>
        </w:rPr>
        <w:t xml:space="preserve">, </w:t>
      </w:r>
      <w:r w:rsidR="00107A8E" w:rsidRPr="00AD4B68">
        <w:rPr>
          <w:rFonts w:ascii="Times New Roman" w:hAnsi="Times New Roman"/>
          <w:sz w:val="28"/>
          <w:szCs w:val="28"/>
        </w:rPr>
        <w:t xml:space="preserve">повышают родительскую компетентность в вопросах </w:t>
      </w:r>
      <w:r w:rsidRPr="00AD4B68">
        <w:rPr>
          <w:rFonts w:ascii="Times New Roman" w:hAnsi="Times New Roman"/>
          <w:sz w:val="28"/>
          <w:szCs w:val="28"/>
        </w:rPr>
        <w:t xml:space="preserve"> развития </w:t>
      </w:r>
      <w:r w:rsidR="00581E43" w:rsidRPr="00AD4B68">
        <w:rPr>
          <w:rFonts w:ascii="Times New Roman" w:hAnsi="Times New Roman"/>
          <w:sz w:val="28"/>
          <w:szCs w:val="28"/>
        </w:rPr>
        <w:t xml:space="preserve">и воспитания </w:t>
      </w:r>
      <w:r w:rsidR="00421792" w:rsidRPr="00AD4B68">
        <w:rPr>
          <w:rFonts w:ascii="Times New Roman" w:hAnsi="Times New Roman"/>
          <w:sz w:val="28"/>
          <w:szCs w:val="28"/>
        </w:rPr>
        <w:t xml:space="preserve">детей раннего возраста. </w:t>
      </w:r>
      <w:r w:rsidR="004438B0" w:rsidRPr="00AD4B68">
        <w:rPr>
          <w:rFonts w:ascii="Times New Roman" w:hAnsi="Times New Roman"/>
          <w:sz w:val="28"/>
          <w:szCs w:val="28"/>
        </w:rPr>
        <w:t>Сегодня не</w:t>
      </w:r>
      <w:r w:rsidR="0097357F" w:rsidRPr="00AD4B68">
        <w:rPr>
          <w:rFonts w:ascii="Times New Roman" w:hAnsi="Times New Roman"/>
          <w:sz w:val="28"/>
          <w:szCs w:val="28"/>
        </w:rPr>
        <w:t>умение родителе</w:t>
      </w:r>
      <w:r w:rsidR="004438B0" w:rsidRPr="00AD4B68">
        <w:rPr>
          <w:rFonts w:ascii="Times New Roman" w:hAnsi="Times New Roman"/>
          <w:sz w:val="28"/>
          <w:szCs w:val="28"/>
        </w:rPr>
        <w:t>й общаться со своими детьми, не</w:t>
      </w:r>
      <w:r w:rsidR="0097357F" w:rsidRPr="00AD4B68">
        <w:rPr>
          <w:rFonts w:ascii="Times New Roman" w:hAnsi="Times New Roman"/>
          <w:sz w:val="28"/>
          <w:szCs w:val="28"/>
        </w:rPr>
        <w:t xml:space="preserve">понимание их возрастных </w:t>
      </w:r>
      <w:r w:rsidR="004438B0" w:rsidRPr="00AD4B68">
        <w:rPr>
          <w:rFonts w:ascii="Times New Roman" w:hAnsi="Times New Roman"/>
          <w:sz w:val="28"/>
          <w:szCs w:val="28"/>
        </w:rPr>
        <w:t>особенностей</w:t>
      </w:r>
      <w:r w:rsidR="0097357F" w:rsidRPr="00AD4B68">
        <w:rPr>
          <w:rFonts w:ascii="Times New Roman" w:hAnsi="Times New Roman"/>
          <w:sz w:val="28"/>
          <w:szCs w:val="28"/>
        </w:rPr>
        <w:t xml:space="preserve"> волнует все педагогическое сообщество</w:t>
      </w:r>
      <w:r w:rsidR="004438B0" w:rsidRPr="00AD4B68">
        <w:rPr>
          <w:rFonts w:ascii="Times New Roman" w:hAnsi="Times New Roman"/>
          <w:sz w:val="28"/>
          <w:szCs w:val="28"/>
        </w:rPr>
        <w:t xml:space="preserve"> и создает множество проблем при поступлении ребенка в ДОУ</w:t>
      </w:r>
      <w:r w:rsidR="0097357F" w:rsidRPr="00AD4B68">
        <w:rPr>
          <w:rFonts w:ascii="Times New Roman" w:hAnsi="Times New Roman"/>
          <w:sz w:val="28"/>
          <w:szCs w:val="28"/>
        </w:rPr>
        <w:t xml:space="preserve">. </w:t>
      </w:r>
      <w:r w:rsidR="004438B0" w:rsidRPr="00AD4B68">
        <w:rPr>
          <w:rFonts w:ascii="Times New Roman" w:hAnsi="Times New Roman"/>
          <w:sz w:val="28"/>
          <w:szCs w:val="28"/>
        </w:rPr>
        <w:t>Поэтому д</w:t>
      </w:r>
      <w:r w:rsidR="0097357F" w:rsidRPr="00AD4B68">
        <w:rPr>
          <w:rFonts w:ascii="Times New Roman" w:hAnsi="Times New Roman"/>
          <w:sz w:val="28"/>
          <w:szCs w:val="28"/>
        </w:rPr>
        <w:t xml:space="preserve">анная программа может </w:t>
      </w:r>
      <w:r w:rsidR="004438B0" w:rsidRPr="00AD4B68">
        <w:rPr>
          <w:rFonts w:ascii="Times New Roman" w:hAnsi="Times New Roman"/>
          <w:sz w:val="28"/>
          <w:szCs w:val="28"/>
        </w:rPr>
        <w:t xml:space="preserve">использоваться </w:t>
      </w:r>
      <w:r w:rsidR="0097357F" w:rsidRPr="00AD4B68">
        <w:rPr>
          <w:rFonts w:ascii="Times New Roman" w:hAnsi="Times New Roman"/>
          <w:sz w:val="28"/>
          <w:szCs w:val="28"/>
        </w:rPr>
        <w:t xml:space="preserve">педагогами </w:t>
      </w:r>
      <w:r w:rsidR="004438B0" w:rsidRPr="00AD4B68">
        <w:rPr>
          <w:rFonts w:ascii="Times New Roman" w:hAnsi="Times New Roman"/>
          <w:sz w:val="28"/>
          <w:szCs w:val="28"/>
        </w:rPr>
        <w:t>в решении таких проблем, как:</w:t>
      </w:r>
    </w:p>
    <w:p w:rsidR="004438B0" w:rsidRPr="00AD4B68" w:rsidRDefault="004438B0" w:rsidP="004438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4B68">
        <w:rPr>
          <w:rFonts w:ascii="Times New Roman" w:hAnsi="Times New Roman"/>
          <w:sz w:val="28"/>
          <w:szCs w:val="28"/>
        </w:rPr>
        <w:t>– подготовка ребенка к поступлению в ДОУ, быстрая и легкая адаптация;</w:t>
      </w:r>
    </w:p>
    <w:p w:rsidR="004438B0" w:rsidRPr="00AD4B68" w:rsidRDefault="004438B0" w:rsidP="004438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4B68">
        <w:rPr>
          <w:rFonts w:ascii="Times New Roman" w:hAnsi="Times New Roman"/>
          <w:sz w:val="28"/>
          <w:szCs w:val="28"/>
        </w:rPr>
        <w:t>– профилактическая работа с детьми, поступающими в ДОУ, и их родителями по предупреждение/исключению возникновения конфликтных ситуаций;</w:t>
      </w:r>
    </w:p>
    <w:p w:rsidR="004438B0" w:rsidRPr="00AD4B68" w:rsidRDefault="004438B0" w:rsidP="004438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4B68">
        <w:rPr>
          <w:rFonts w:ascii="Times New Roman" w:hAnsi="Times New Roman"/>
          <w:sz w:val="28"/>
          <w:szCs w:val="28"/>
        </w:rPr>
        <w:t>– развивающие занятия в качестве можно рассматривать как дополнительные образовательные услуги для заинтересованных родителей и их детей в возрасте от 2 до 3 лет;</w:t>
      </w:r>
    </w:p>
    <w:p w:rsidR="004438B0" w:rsidRPr="00AD4B68" w:rsidRDefault="004438B0" w:rsidP="004438B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4B68">
        <w:rPr>
          <w:rFonts w:ascii="Times New Roman" w:hAnsi="Times New Roman"/>
          <w:sz w:val="28"/>
          <w:szCs w:val="28"/>
        </w:rPr>
        <w:t>– выявление и развитие на раннем возрастном этапе возможностей и индивидуальных способностей детей.</w:t>
      </w:r>
    </w:p>
    <w:p w:rsidR="004C3874" w:rsidRPr="00AD4B68" w:rsidRDefault="006503BA" w:rsidP="00EE12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B050"/>
          <w:sz w:val="28"/>
          <w:szCs w:val="28"/>
        </w:rPr>
        <w:lastRenderedPageBreak/>
        <w:tab/>
      </w:r>
      <w:r w:rsidR="009C5C03" w:rsidRPr="00AD4B68">
        <w:rPr>
          <w:rFonts w:ascii="Times New Roman" w:hAnsi="Times New Roman"/>
          <w:sz w:val="28"/>
          <w:szCs w:val="28"/>
        </w:rPr>
        <w:t xml:space="preserve">Занятия составлялись с учетом </w:t>
      </w:r>
      <w:r w:rsidRPr="00AD4B68">
        <w:rPr>
          <w:rFonts w:ascii="Times New Roman" w:hAnsi="Times New Roman"/>
          <w:sz w:val="28"/>
          <w:szCs w:val="28"/>
        </w:rPr>
        <w:t>основны</w:t>
      </w:r>
      <w:r w:rsidR="009C5C03" w:rsidRPr="00AD4B68">
        <w:rPr>
          <w:rFonts w:ascii="Times New Roman" w:hAnsi="Times New Roman"/>
          <w:sz w:val="28"/>
          <w:szCs w:val="28"/>
        </w:rPr>
        <w:t>х</w:t>
      </w:r>
      <w:r w:rsidRPr="00AD4B68">
        <w:rPr>
          <w:rFonts w:ascii="Times New Roman" w:hAnsi="Times New Roman"/>
          <w:sz w:val="28"/>
          <w:szCs w:val="28"/>
        </w:rPr>
        <w:t xml:space="preserve"> иде</w:t>
      </w:r>
      <w:r w:rsidR="009C5C03" w:rsidRPr="00AD4B68">
        <w:rPr>
          <w:rFonts w:ascii="Times New Roman" w:hAnsi="Times New Roman"/>
          <w:sz w:val="28"/>
          <w:szCs w:val="28"/>
        </w:rPr>
        <w:t>й</w:t>
      </w:r>
      <w:r w:rsidRPr="00AD4B68">
        <w:rPr>
          <w:rFonts w:ascii="Times New Roman" w:hAnsi="Times New Roman"/>
          <w:sz w:val="28"/>
          <w:szCs w:val="28"/>
        </w:rPr>
        <w:t xml:space="preserve"> известных отечественных и зарубежных исследователей, </w:t>
      </w:r>
      <w:r w:rsidR="00EE12AC" w:rsidRPr="00AD4B68">
        <w:rPr>
          <w:rFonts w:ascii="Times New Roman" w:hAnsi="Times New Roman"/>
          <w:sz w:val="28"/>
          <w:szCs w:val="28"/>
        </w:rPr>
        <w:t xml:space="preserve">ведущих психологов </w:t>
      </w:r>
      <w:r w:rsidR="009C5C03" w:rsidRPr="00AD4B68">
        <w:rPr>
          <w:rFonts w:ascii="Times New Roman" w:hAnsi="Times New Roman"/>
          <w:sz w:val="28"/>
          <w:szCs w:val="28"/>
        </w:rPr>
        <w:t>(</w:t>
      </w:r>
      <w:r w:rsidR="007432C7" w:rsidRPr="00AD4B68">
        <w:rPr>
          <w:rFonts w:ascii="Times New Roman" w:hAnsi="Times New Roman"/>
          <w:sz w:val="28"/>
          <w:szCs w:val="28"/>
        </w:rPr>
        <w:t>по проблеме возрастных особенностей ребенка от рождения до трех лет и закономернос</w:t>
      </w:r>
      <w:r w:rsidR="00EE12AC" w:rsidRPr="00AD4B68">
        <w:rPr>
          <w:rFonts w:ascii="Times New Roman" w:hAnsi="Times New Roman"/>
          <w:sz w:val="28"/>
          <w:szCs w:val="28"/>
        </w:rPr>
        <w:t>ти развития детей в этот период</w:t>
      </w:r>
      <w:r w:rsidR="009C5C03" w:rsidRPr="00AD4B68">
        <w:rPr>
          <w:rFonts w:ascii="Times New Roman" w:hAnsi="Times New Roman"/>
          <w:sz w:val="28"/>
          <w:szCs w:val="28"/>
        </w:rPr>
        <w:t xml:space="preserve">), </w:t>
      </w:r>
      <w:r w:rsidR="00CF7A33" w:rsidRPr="00AD4B68">
        <w:rPr>
          <w:rFonts w:ascii="Times New Roman" w:hAnsi="Times New Roman"/>
          <w:sz w:val="28"/>
          <w:szCs w:val="28"/>
        </w:rPr>
        <w:t xml:space="preserve">методических рекомендаций </w:t>
      </w:r>
      <w:r w:rsidR="009C5C03" w:rsidRPr="00AD4B68">
        <w:rPr>
          <w:rFonts w:ascii="Times New Roman" w:hAnsi="Times New Roman"/>
          <w:sz w:val="28"/>
          <w:szCs w:val="28"/>
        </w:rPr>
        <w:t>Основной образовательной п</w:t>
      </w:r>
      <w:r w:rsidR="00CF7A33" w:rsidRPr="00AD4B68">
        <w:rPr>
          <w:rFonts w:ascii="Times New Roman" w:hAnsi="Times New Roman"/>
          <w:sz w:val="28"/>
          <w:szCs w:val="28"/>
        </w:rPr>
        <w:t xml:space="preserve">рограммы </w:t>
      </w:r>
      <w:r w:rsidR="009C5C03" w:rsidRPr="00AD4B68">
        <w:rPr>
          <w:rFonts w:ascii="Times New Roman" w:hAnsi="Times New Roman"/>
          <w:sz w:val="28"/>
          <w:szCs w:val="28"/>
        </w:rPr>
        <w:t>дошкольного образования«От рождения до школы» (</w:t>
      </w:r>
      <w:r w:rsidR="00CF7A33" w:rsidRPr="00AD4B68">
        <w:rPr>
          <w:rFonts w:ascii="Times New Roman" w:hAnsi="Times New Roman"/>
          <w:sz w:val="28"/>
          <w:szCs w:val="28"/>
        </w:rPr>
        <w:t xml:space="preserve">под редакцией Н.Е. Вераксы, </w:t>
      </w:r>
      <w:r w:rsidR="009C5C03" w:rsidRPr="00AD4B68">
        <w:rPr>
          <w:rFonts w:ascii="Times New Roman" w:hAnsi="Times New Roman"/>
          <w:sz w:val="28"/>
          <w:szCs w:val="28"/>
        </w:rPr>
        <w:t>Т.С. Комаровой, М.А. Васильевой. – 4-е изд., перераб</w:t>
      </w:r>
      <w:r w:rsidR="006D2E0D" w:rsidRPr="00AD4B68">
        <w:rPr>
          <w:rFonts w:ascii="Times New Roman" w:hAnsi="Times New Roman"/>
          <w:sz w:val="28"/>
          <w:szCs w:val="28"/>
        </w:rPr>
        <w:t xml:space="preserve">.– </w:t>
      </w:r>
      <w:r w:rsidR="00CF7A33" w:rsidRPr="00AD4B68">
        <w:rPr>
          <w:rFonts w:ascii="Times New Roman" w:hAnsi="Times New Roman"/>
          <w:sz w:val="28"/>
          <w:szCs w:val="28"/>
        </w:rPr>
        <w:t xml:space="preserve">М.: </w:t>
      </w:r>
      <w:r w:rsidR="006D2E0D" w:rsidRPr="00AD4B68">
        <w:rPr>
          <w:rFonts w:ascii="Times New Roman" w:hAnsi="Times New Roman"/>
          <w:sz w:val="28"/>
          <w:szCs w:val="28"/>
        </w:rPr>
        <w:t>МОЗАИКА-СИНТЕЗ</w:t>
      </w:r>
      <w:r w:rsidR="00CF7A33" w:rsidRPr="00AD4B68">
        <w:rPr>
          <w:rFonts w:ascii="Times New Roman" w:hAnsi="Times New Roman"/>
          <w:sz w:val="28"/>
          <w:szCs w:val="28"/>
        </w:rPr>
        <w:t>, 201</w:t>
      </w:r>
      <w:r w:rsidR="006D2E0D" w:rsidRPr="00AD4B68">
        <w:rPr>
          <w:rFonts w:ascii="Times New Roman" w:hAnsi="Times New Roman"/>
          <w:sz w:val="28"/>
          <w:szCs w:val="28"/>
        </w:rPr>
        <w:t>9. – 352 с.</w:t>
      </w:r>
      <w:r w:rsidR="004C3874" w:rsidRPr="00AD4B68">
        <w:rPr>
          <w:rFonts w:ascii="Times New Roman" w:hAnsi="Times New Roman"/>
          <w:sz w:val="28"/>
          <w:szCs w:val="28"/>
        </w:rPr>
        <w:t>)</w:t>
      </w:r>
    </w:p>
    <w:p w:rsidR="00CF7A33" w:rsidRPr="00CF7A33" w:rsidRDefault="00CF7A33" w:rsidP="00CF7A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7A33">
        <w:rPr>
          <w:rFonts w:ascii="Times New Roman" w:hAnsi="Times New Roman"/>
          <w:sz w:val="28"/>
          <w:szCs w:val="28"/>
        </w:rPr>
        <w:t>Методологическ</w:t>
      </w:r>
      <w:r>
        <w:rPr>
          <w:rFonts w:ascii="Times New Roman" w:hAnsi="Times New Roman"/>
          <w:sz w:val="28"/>
          <w:szCs w:val="28"/>
        </w:rPr>
        <w:t>ую основу Программы составляют</w:t>
      </w:r>
      <w:r w:rsidRPr="00CF7A33">
        <w:rPr>
          <w:rFonts w:ascii="Times New Roman" w:hAnsi="Times New Roman"/>
          <w:sz w:val="28"/>
          <w:szCs w:val="28"/>
        </w:rPr>
        <w:t>:</w:t>
      </w:r>
    </w:p>
    <w:p w:rsidR="00107A8E" w:rsidRDefault="00CF7A33" w:rsidP="00CF7A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7A33">
        <w:rPr>
          <w:rFonts w:ascii="Times New Roman" w:hAnsi="Times New Roman"/>
          <w:sz w:val="28"/>
          <w:szCs w:val="28"/>
        </w:rPr>
        <w:t xml:space="preserve">1. </w:t>
      </w:r>
      <w:r w:rsidRPr="00421792">
        <w:rPr>
          <w:rFonts w:ascii="Times New Roman" w:hAnsi="Times New Roman"/>
          <w:i/>
          <w:sz w:val="28"/>
          <w:szCs w:val="28"/>
        </w:rPr>
        <w:t>Принцип системности</w:t>
      </w:r>
      <w:r w:rsidR="00EE12AC">
        <w:rPr>
          <w:rFonts w:ascii="Times New Roman" w:hAnsi="Times New Roman"/>
          <w:sz w:val="28"/>
          <w:szCs w:val="28"/>
        </w:rPr>
        <w:t xml:space="preserve">. </w:t>
      </w:r>
      <w:r w:rsidR="00EE12AC" w:rsidRPr="00EE12AC">
        <w:rPr>
          <w:rFonts w:ascii="Times New Roman" w:hAnsi="Times New Roman"/>
          <w:sz w:val="28"/>
          <w:szCs w:val="28"/>
        </w:rPr>
        <w:t>Программа представляет собой систематизированное, структурированное изложение методического материала по работе с детьми раннего возраста и их родителями в форме групповых занятий. В основу систематизации материала положены идеи развития личности малыша.</w:t>
      </w:r>
    </w:p>
    <w:p w:rsidR="00EE12AC" w:rsidRDefault="00CF7A33" w:rsidP="00EE12A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F7A33">
        <w:rPr>
          <w:rFonts w:ascii="Times New Roman" w:hAnsi="Times New Roman"/>
          <w:sz w:val="28"/>
          <w:szCs w:val="28"/>
        </w:rPr>
        <w:t xml:space="preserve">2. </w:t>
      </w:r>
      <w:r w:rsidRPr="00421792">
        <w:rPr>
          <w:rFonts w:ascii="Times New Roman" w:hAnsi="Times New Roman"/>
          <w:i/>
          <w:sz w:val="28"/>
          <w:szCs w:val="28"/>
        </w:rPr>
        <w:t>Принцип «нормативности» развития на основе учета возрастно-психологических и индивидуальных особенностей ребенка</w:t>
      </w:r>
      <w:r w:rsidR="00EE12AC" w:rsidRPr="00421792">
        <w:rPr>
          <w:rFonts w:ascii="Times New Roman" w:hAnsi="Times New Roman"/>
          <w:i/>
          <w:sz w:val="28"/>
          <w:szCs w:val="28"/>
        </w:rPr>
        <w:t>.</w:t>
      </w:r>
      <w:r w:rsidR="00EE12AC" w:rsidRPr="00EE12AC">
        <w:rPr>
          <w:rFonts w:ascii="Times New Roman" w:hAnsi="Times New Roman"/>
          <w:sz w:val="28"/>
          <w:szCs w:val="28"/>
        </w:rPr>
        <w:t>Этот принцип согласует требование соответствия хода психического и личностного развития ребенка нормативному развитию, с одной стороны, и признание бесспорного факта уникальности и неповторимости конкретного пути развития каждой личности – другой.</w:t>
      </w:r>
    </w:p>
    <w:p w:rsidR="00CF7A33" w:rsidRDefault="00CF7A33" w:rsidP="00CF7A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421792">
        <w:rPr>
          <w:rFonts w:ascii="Times New Roman" w:hAnsi="Times New Roman"/>
          <w:i/>
          <w:sz w:val="28"/>
          <w:szCs w:val="28"/>
        </w:rPr>
        <w:t>Принцип личностного подхода</w:t>
      </w:r>
      <w:r w:rsidR="00EE12AC" w:rsidRPr="00421792">
        <w:rPr>
          <w:rFonts w:ascii="Times New Roman" w:hAnsi="Times New Roman"/>
          <w:i/>
          <w:sz w:val="28"/>
          <w:szCs w:val="28"/>
        </w:rPr>
        <w:t>.</w:t>
      </w:r>
      <w:r w:rsidR="00EE12AC" w:rsidRPr="00EE12AC">
        <w:rPr>
          <w:rFonts w:ascii="Times New Roman" w:hAnsi="Times New Roman"/>
          <w:sz w:val="28"/>
          <w:szCs w:val="28"/>
        </w:rPr>
        <w:t>Развитие личности как основная идея рассматривается в единстве и взаимосвязи с физическим и общим психическим развитием ребенка, что отражено в задачах и содержании программы. Взаимодействие с ребенком опирается на естественные процессы и проходит в зоне ближайшего развития ребенка, признания ценности его творческого потенциала, уникальности его личности и права на уважение его потребностей (Л. С. Выготский, 1982).</w:t>
      </w:r>
    </w:p>
    <w:p w:rsidR="00CF7A33" w:rsidRDefault="00CF7A33" w:rsidP="00CF7A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421792">
        <w:rPr>
          <w:rFonts w:ascii="Times New Roman" w:hAnsi="Times New Roman"/>
          <w:i/>
          <w:sz w:val="28"/>
          <w:szCs w:val="28"/>
        </w:rPr>
        <w:t>Принцип деятельностного подхода</w:t>
      </w:r>
      <w:r w:rsidR="00EE12AC" w:rsidRPr="00421792">
        <w:rPr>
          <w:rFonts w:ascii="Times New Roman" w:hAnsi="Times New Roman"/>
          <w:i/>
          <w:sz w:val="28"/>
          <w:szCs w:val="28"/>
        </w:rPr>
        <w:t>.</w:t>
      </w:r>
      <w:r w:rsidR="00EE12AC" w:rsidRPr="00EE12AC">
        <w:rPr>
          <w:rFonts w:ascii="Times New Roman" w:hAnsi="Times New Roman"/>
          <w:sz w:val="28"/>
          <w:szCs w:val="28"/>
        </w:rPr>
        <w:t>Предметная деятельность и общение являются ведущими в раннем возрасте. Взаимодействие ребенка со взрослым невозможно без теплого эмоционального общения. Этот принцип реализуется в играх с сюжетными игрушками, природным материалом, дидактическим материалом и на занятиях продуктивными видами деятельности. В каждом занятии прослеживается взаимосвязь между различными видами деятельности, направленными на решение поставленных задач.</w:t>
      </w:r>
    </w:p>
    <w:p w:rsidR="00CF7A33" w:rsidRDefault="00CF7A33" w:rsidP="00CF7A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421792">
        <w:rPr>
          <w:rFonts w:ascii="Times New Roman" w:hAnsi="Times New Roman"/>
          <w:i/>
          <w:sz w:val="28"/>
          <w:szCs w:val="28"/>
        </w:rPr>
        <w:t>Принцип активного привлечения ближайшего социального окружения ребенка</w:t>
      </w:r>
      <w:r w:rsidR="00EE12AC" w:rsidRPr="00421792">
        <w:rPr>
          <w:rFonts w:ascii="Times New Roman" w:hAnsi="Times New Roman"/>
          <w:i/>
          <w:sz w:val="28"/>
          <w:szCs w:val="28"/>
        </w:rPr>
        <w:t xml:space="preserve">. </w:t>
      </w:r>
      <w:r w:rsidR="00EE12AC" w:rsidRPr="00EE12AC">
        <w:rPr>
          <w:rFonts w:ascii="Times New Roman" w:hAnsi="Times New Roman"/>
          <w:sz w:val="28"/>
          <w:szCs w:val="28"/>
        </w:rPr>
        <w:t>Система отношений ребенка с близкими взрослыми, форм совместной деятельности и способов ее осуществления составляет важнейший компонент социальной ситуации развития ребенка, определяет зону его ближайшего развития. Ребенок развивается в единстве целостной системы социальных отношений; таким образом, объектом развития является не изолированный ребенок, а целостная система социальных отношений, субъектом которых он является.</w:t>
      </w:r>
    </w:p>
    <w:p w:rsidR="00CF7A33" w:rsidRPr="00CF7A33" w:rsidRDefault="00CF7A33" w:rsidP="00CF7A3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Pr="00421792">
        <w:rPr>
          <w:rFonts w:ascii="Times New Roman" w:hAnsi="Times New Roman"/>
          <w:i/>
          <w:sz w:val="28"/>
          <w:szCs w:val="28"/>
        </w:rPr>
        <w:t>Принцип комплексности методов психологического воздействия</w:t>
      </w:r>
      <w:r w:rsidR="00EE12AC" w:rsidRPr="00421792">
        <w:rPr>
          <w:rFonts w:ascii="Times New Roman" w:hAnsi="Times New Roman"/>
          <w:i/>
          <w:sz w:val="28"/>
          <w:szCs w:val="28"/>
        </w:rPr>
        <w:t>.</w:t>
      </w:r>
      <w:r w:rsidR="00EE12AC" w:rsidRPr="00EE12AC">
        <w:rPr>
          <w:rFonts w:ascii="Times New Roman" w:hAnsi="Times New Roman"/>
          <w:sz w:val="28"/>
          <w:szCs w:val="28"/>
        </w:rPr>
        <w:t xml:space="preserve">Метод психологического воздействия представляет собой не просто набор операций и </w:t>
      </w:r>
      <w:r w:rsidR="00EE12AC" w:rsidRPr="00EE12AC">
        <w:rPr>
          <w:rFonts w:ascii="Times New Roman" w:hAnsi="Times New Roman"/>
          <w:sz w:val="28"/>
          <w:szCs w:val="28"/>
        </w:rPr>
        <w:lastRenderedPageBreak/>
        <w:t>совокупность технических приемов. Уже использование тех или иных понятий означает фиксирование соответствующих этим понятиям свойств реального объекта, определенную их иерархию и отражает исходную позицию.</w:t>
      </w:r>
    </w:p>
    <w:p w:rsidR="00107A8E" w:rsidRPr="00D60591" w:rsidRDefault="00D60591" w:rsidP="0042179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D60591">
        <w:rPr>
          <w:rFonts w:ascii="Times New Roman" w:hAnsi="Times New Roman"/>
          <w:b/>
          <w:sz w:val="28"/>
          <w:szCs w:val="28"/>
        </w:rPr>
        <w:t>Основное содержание Программы</w:t>
      </w:r>
    </w:p>
    <w:p w:rsidR="00107A8E" w:rsidRDefault="00107A8E" w:rsidP="0066627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07A8E" w:rsidRPr="0032363E" w:rsidRDefault="00D60591" w:rsidP="00D6059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2363E">
        <w:rPr>
          <w:rFonts w:ascii="Times New Roman" w:hAnsi="Times New Roman"/>
          <w:sz w:val="28"/>
          <w:szCs w:val="28"/>
        </w:rPr>
        <w:t xml:space="preserve">1. </w:t>
      </w:r>
      <w:r w:rsidRPr="0032363E">
        <w:rPr>
          <w:rFonts w:ascii="Times New Roman" w:hAnsi="Times New Roman"/>
          <w:b/>
          <w:sz w:val="28"/>
          <w:szCs w:val="28"/>
        </w:rPr>
        <w:t>Особенности воспитательного процесса</w:t>
      </w:r>
    </w:p>
    <w:p w:rsidR="0032363E" w:rsidRPr="0032363E" w:rsidRDefault="0032363E" w:rsidP="0032363E">
      <w:pPr>
        <w:suppressAutoHyphens/>
        <w:spacing w:after="0" w:line="240" w:lineRule="auto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zh-CN"/>
        </w:rPr>
      </w:pPr>
      <w:r w:rsidRPr="0032363E"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>Участники программы:</w:t>
      </w:r>
      <w:r w:rsidR="00152C6A"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 xml:space="preserve"> </w:t>
      </w:r>
      <w:r w:rsidRPr="0032363E">
        <w:rPr>
          <w:rFonts w:ascii="Times New Roman" w:eastAsia="Times New Roman" w:hAnsi="Times New Roman"/>
          <w:sz w:val="28"/>
          <w:szCs w:val="28"/>
          <w:lang w:eastAsia="zh-CN"/>
        </w:rPr>
        <w:t xml:space="preserve">дети в возрасте от 2 – 3 лет и их родители. </w:t>
      </w:r>
    </w:p>
    <w:p w:rsidR="0032363E" w:rsidRPr="0032363E" w:rsidRDefault="0032363E" w:rsidP="0032363E">
      <w:pPr>
        <w:suppressAutoHyphens/>
        <w:spacing w:after="0" w:line="240" w:lineRule="auto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>Количество детей в</w:t>
      </w:r>
      <w:r w:rsidRPr="0032363E"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 xml:space="preserve"> групп</w:t>
      </w:r>
      <w:r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>е</w:t>
      </w:r>
      <w:r w:rsidRPr="0032363E">
        <w:rPr>
          <w:rFonts w:ascii="Times New Roman" w:eastAsia="Times New Roman" w:hAnsi="Times New Roman"/>
          <w:i/>
          <w:sz w:val="28"/>
          <w:szCs w:val="28"/>
          <w:lang w:eastAsia="zh-CN"/>
        </w:rPr>
        <w:t>:</w:t>
      </w:r>
      <w:r w:rsidRPr="0032363E">
        <w:rPr>
          <w:rFonts w:ascii="Times New Roman" w:eastAsia="Times New Roman" w:hAnsi="Times New Roman"/>
          <w:sz w:val="28"/>
          <w:szCs w:val="28"/>
          <w:lang w:eastAsia="zh-CN"/>
        </w:rPr>
        <w:t xml:space="preserve"> 6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–</w:t>
      </w:r>
      <w:r w:rsidRPr="0032363E">
        <w:rPr>
          <w:rFonts w:ascii="Times New Roman" w:eastAsia="Times New Roman" w:hAnsi="Times New Roman"/>
          <w:sz w:val="28"/>
          <w:szCs w:val="28"/>
          <w:lang w:eastAsia="zh-CN"/>
        </w:rPr>
        <w:t xml:space="preserve"> 8 детей в сопровождении близкого взрослого (родителей, бабушек, дедушек).</w:t>
      </w:r>
    </w:p>
    <w:p w:rsidR="0032363E" w:rsidRPr="0032363E" w:rsidRDefault="0032363E" w:rsidP="0032363E">
      <w:pPr>
        <w:shd w:val="clear" w:color="auto" w:fill="FFFFFF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2363E"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>Организаторы и ведущие занятий:</w:t>
      </w:r>
      <w:r w:rsidRPr="0032363E">
        <w:rPr>
          <w:rFonts w:ascii="Times New Roman" w:eastAsia="Times New Roman" w:hAnsi="Times New Roman"/>
          <w:sz w:val="28"/>
          <w:szCs w:val="28"/>
          <w:lang w:eastAsia="zh-CN"/>
        </w:rPr>
        <w:t xml:space="preserve"> педагог-психолог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,</w:t>
      </w:r>
      <w:r w:rsidRPr="0032363E">
        <w:rPr>
          <w:rFonts w:ascii="Times New Roman" w:eastAsia="Times New Roman" w:hAnsi="Times New Roman"/>
          <w:sz w:val="28"/>
          <w:szCs w:val="28"/>
          <w:lang w:eastAsia="zh-CN"/>
        </w:rPr>
        <w:t xml:space="preserve"> учитель-логопед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,</w:t>
      </w:r>
      <w:r w:rsidRPr="0032363E">
        <w:rPr>
          <w:rFonts w:ascii="Times New Roman" w:eastAsia="Times New Roman" w:hAnsi="Times New Roman"/>
          <w:sz w:val="28"/>
          <w:szCs w:val="28"/>
          <w:lang w:eastAsia="zh-CN"/>
        </w:rPr>
        <w:t xml:space="preserve"> воспитатели (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возможны</w:t>
      </w:r>
      <w:r w:rsidRPr="0032363E">
        <w:rPr>
          <w:rFonts w:ascii="Times New Roman" w:eastAsia="Times New Roman" w:hAnsi="Times New Roman"/>
          <w:sz w:val="28"/>
          <w:szCs w:val="28"/>
          <w:lang w:eastAsia="zh-CN"/>
        </w:rPr>
        <w:t xml:space="preserve"> разные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варианты подбора</w:t>
      </w:r>
      <w:r w:rsidRPr="0032363E">
        <w:rPr>
          <w:rFonts w:ascii="Times New Roman" w:eastAsia="Times New Roman" w:hAnsi="Times New Roman"/>
          <w:sz w:val="28"/>
          <w:szCs w:val="28"/>
          <w:lang w:eastAsia="zh-CN"/>
        </w:rPr>
        <w:t xml:space="preserve"> педагогов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, в зависимости от поставленных целей занятия</w:t>
      </w:r>
      <w:r w:rsidRPr="0032363E">
        <w:rPr>
          <w:rFonts w:ascii="Times New Roman" w:eastAsia="Times New Roman" w:hAnsi="Times New Roman"/>
          <w:sz w:val="28"/>
          <w:szCs w:val="28"/>
          <w:lang w:eastAsia="zh-CN"/>
        </w:rPr>
        <w:t>).</w:t>
      </w:r>
    </w:p>
    <w:p w:rsidR="00DC66AD" w:rsidRPr="00DC66AD" w:rsidRDefault="00DC66AD" w:rsidP="00DC66AD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color w:val="000000"/>
          <w:spacing w:val="1"/>
          <w:sz w:val="28"/>
          <w:szCs w:val="28"/>
          <w:lang w:eastAsia="zh-CN"/>
        </w:rPr>
      </w:pPr>
      <w:r w:rsidRPr="00DC66AD">
        <w:rPr>
          <w:rFonts w:ascii="Times New Roman" w:eastAsia="Times New Roman" w:hAnsi="Times New Roman"/>
          <w:b/>
          <w:i/>
          <w:color w:val="000000"/>
          <w:spacing w:val="1"/>
          <w:sz w:val="28"/>
          <w:szCs w:val="28"/>
          <w:lang w:eastAsia="zh-CN"/>
        </w:rPr>
        <w:t>Сроки реализации программы</w:t>
      </w:r>
      <w:r>
        <w:rPr>
          <w:rFonts w:ascii="Times New Roman" w:eastAsia="Times New Roman" w:hAnsi="Times New Roman"/>
          <w:b/>
          <w:i/>
          <w:color w:val="000000"/>
          <w:spacing w:val="1"/>
          <w:sz w:val="28"/>
          <w:szCs w:val="28"/>
          <w:lang w:eastAsia="zh-CN"/>
        </w:rPr>
        <w:t>:</w:t>
      </w:r>
      <w:r w:rsidR="00152C6A">
        <w:rPr>
          <w:rFonts w:ascii="Times New Roman" w:eastAsia="Times New Roman" w:hAnsi="Times New Roman"/>
          <w:b/>
          <w:i/>
          <w:color w:val="000000"/>
          <w:spacing w:val="1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zh-CN"/>
        </w:rPr>
        <w:t>П</w:t>
      </w:r>
      <w:r w:rsidRPr="00DC66AD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zh-CN"/>
        </w:rPr>
        <w:t xml:space="preserve">рограмма </w:t>
      </w:r>
      <w:r w:rsidR="00BE2169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zh-CN"/>
        </w:rPr>
        <w:t xml:space="preserve">рассчитана </w:t>
      </w:r>
      <w:r w:rsidR="00EE3A4E" w:rsidRPr="00C4247D">
        <w:rPr>
          <w:rFonts w:ascii="Times New Roman" w:eastAsia="Times New Roman" w:hAnsi="Times New Roman"/>
          <w:color w:val="000000" w:themeColor="text1"/>
          <w:spacing w:val="1"/>
          <w:sz w:val="28"/>
          <w:szCs w:val="28"/>
          <w:lang w:eastAsia="zh-CN"/>
        </w:rPr>
        <w:t>2</w:t>
      </w:r>
      <w:r w:rsidRPr="00C4247D">
        <w:rPr>
          <w:rFonts w:ascii="Times New Roman" w:eastAsia="Times New Roman" w:hAnsi="Times New Roman"/>
          <w:color w:val="000000" w:themeColor="text1"/>
          <w:spacing w:val="1"/>
          <w:sz w:val="28"/>
          <w:szCs w:val="28"/>
          <w:lang w:eastAsia="zh-CN"/>
        </w:rPr>
        <w:t xml:space="preserve"> заняти</w:t>
      </w:r>
      <w:r w:rsidR="00BE2169" w:rsidRPr="00C4247D">
        <w:rPr>
          <w:rFonts w:ascii="Times New Roman" w:eastAsia="Times New Roman" w:hAnsi="Times New Roman"/>
          <w:color w:val="000000" w:themeColor="text1"/>
          <w:spacing w:val="1"/>
          <w:sz w:val="28"/>
          <w:szCs w:val="28"/>
          <w:lang w:eastAsia="zh-CN"/>
        </w:rPr>
        <w:t>я</w:t>
      </w:r>
      <w:r w:rsidRPr="00C4247D">
        <w:rPr>
          <w:rFonts w:ascii="Times New Roman" w:eastAsia="Times New Roman" w:hAnsi="Times New Roman"/>
          <w:color w:val="000000" w:themeColor="text1"/>
          <w:spacing w:val="1"/>
          <w:sz w:val="28"/>
          <w:szCs w:val="28"/>
          <w:lang w:eastAsia="zh-CN"/>
        </w:rPr>
        <w:t>, проводимых в течение месяц</w:t>
      </w:r>
      <w:r w:rsidR="00167631" w:rsidRPr="00C4247D">
        <w:rPr>
          <w:rFonts w:ascii="Times New Roman" w:eastAsia="Times New Roman" w:hAnsi="Times New Roman"/>
          <w:color w:val="000000" w:themeColor="text1"/>
          <w:spacing w:val="1"/>
          <w:sz w:val="28"/>
          <w:szCs w:val="28"/>
          <w:lang w:eastAsia="zh-CN"/>
        </w:rPr>
        <w:t>а</w:t>
      </w:r>
      <w:r w:rsidRPr="00C4247D">
        <w:rPr>
          <w:rFonts w:ascii="Times New Roman" w:eastAsia="Times New Roman" w:hAnsi="Times New Roman"/>
          <w:color w:val="000000" w:themeColor="text1"/>
          <w:spacing w:val="1"/>
          <w:sz w:val="28"/>
          <w:szCs w:val="28"/>
          <w:lang w:eastAsia="zh-CN"/>
        </w:rPr>
        <w:t xml:space="preserve"> с частотой </w:t>
      </w:r>
      <w:r w:rsidR="00BE2169" w:rsidRPr="00C4247D">
        <w:rPr>
          <w:rFonts w:ascii="Times New Roman" w:eastAsia="Times New Roman" w:hAnsi="Times New Roman"/>
          <w:color w:val="000000" w:themeColor="text1"/>
          <w:spacing w:val="1"/>
          <w:sz w:val="28"/>
          <w:szCs w:val="28"/>
          <w:lang w:eastAsia="zh-CN"/>
        </w:rPr>
        <w:t xml:space="preserve">один </w:t>
      </w:r>
      <w:r w:rsidRPr="00C4247D">
        <w:rPr>
          <w:rFonts w:ascii="Times New Roman" w:eastAsia="Times New Roman" w:hAnsi="Times New Roman"/>
          <w:color w:val="000000" w:themeColor="text1"/>
          <w:spacing w:val="1"/>
          <w:sz w:val="28"/>
          <w:szCs w:val="28"/>
          <w:lang w:eastAsia="zh-CN"/>
        </w:rPr>
        <w:t>раз</w:t>
      </w:r>
      <w:r w:rsidR="00BE2169" w:rsidRPr="00C4247D">
        <w:rPr>
          <w:rFonts w:ascii="Times New Roman" w:eastAsia="Times New Roman" w:hAnsi="Times New Roman"/>
          <w:color w:val="000000" w:themeColor="text1"/>
          <w:spacing w:val="1"/>
          <w:sz w:val="28"/>
          <w:szCs w:val="28"/>
          <w:lang w:eastAsia="zh-CN"/>
        </w:rPr>
        <w:t xml:space="preserve"> </w:t>
      </w:r>
      <w:r w:rsidRPr="00C4247D">
        <w:rPr>
          <w:rFonts w:ascii="Times New Roman" w:eastAsia="Times New Roman" w:hAnsi="Times New Roman"/>
          <w:color w:val="000000" w:themeColor="text1"/>
          <w:spacing w:val="1"/>
          <w:sz w:val="28"/>
          <w:szCs w:val="28"/>
          <w:lang w:eastAsia="zh-CN"/>
        </w:rPr>
        <w:t xml:space="preserve">в </w:t>
      </w:r>
      <w:r w:rsidR="00EE3A4E" w:rsidRPr="00C4247D">
        <w:rPr>
          <w:rFonts w:ascii="Times New Roman" w:eastAsia="Times New Roman" w:hAnsi="Times New Roman"/>
          <w:color w:val="000000" w:themeColor="text1"/>
          <w:spacing w:val="1"/>
          <w:sz w:val="28"/>
          <w:szCs w:val="28"/>
          <w:lang w:eastAsia="zh-CN"/>
        </w:rPr>
        <w:t xml:space="preserve">две </w:t>
      </w:r>
      <w:r w:rsidRPr="00C4247D">
        <w:rPr>
          <w:rFonts w:ascii="Times New Roman" w:eastAsia="Times New Roman" w:hAnsi="Times New Roman"/>
          <w:color w:val="000000" w:themeColor="text1"/>
          <w:spacing w:val="1"/>
          <w:sz w:val="28"/>
          <w:szCs w:val="28"/>
          <w:lang w:eastAsia="zh-CN"/>
        </w:rPr>
        <w:t>недел</w:t>
      </w:r>
      <w:r w:rsidR="00EE3A4E" w:rsidRPr="00C4247D">
        <w:rPr>
          <w:rFonts w:ascii="Times New Roman" w:eastAsia="Times New Roman" w:hAnsi="Times New Roman"/>
          <w:color w:val="000000" w:themeColor="text1"/>
          <w:spacing w:val="1"/>
          <w:sz w:val="28"/>
          <w:szCs w:val="28"/>
          <w:lang w:eastAsia="zh-CN"/>
        </w:rPr>
        <w:t>и</w:t>
      </w:r>
      <w:r w:rsidRPr="00C4247D">
        <w:rPr>
          <w:rFonts w:ascii="Times New Roman" w:eastAsia="Times New Roman" w:hAnsi="Times New Roman"/>
          <w:color w:val="000000" w:themeColor="text1"/>
          <w:spacing w:val="1"/>
          <w:sz w:val="28"/>
          <w:szCs w:val="28"/>
          <w:lang w:eastAsia="zh-CN"/>
        </w:rPr>
        <w:t>. В течение года программа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zh-CN"/>
        </w:rPr>
        <w:t xml:space="preserve"> может реализовываться </w:t>
      </w:r>
      <w:r w:rsidR="008C4E25">
        <w:rPr>
          <w:rFonts w:ascii="Times New Roman" w:eastAsia="Times New Roman" w:hAnsi="Times New Roman"/>
          <w:spacing w:val="1"/>
          <w:sz w:val="28"/>
          <w:szCs w:val="28"/>
          <w:lang w:eastAsia="zh-CN"/>
        </w:rPr>
        <w:t>4</w:t>
      </w:r>
      <w:r w:rsidR="00152C6A">
        <w:rPr>
          <w:rFonts w:ascii="Times New Roman" w:eastAsia="Times New Roman" w:hAnsi="Times New Roman"/>
          <w:spacing w:val="1"/>
          <w:sz w:val="28"/>
          <w:szCs w:val="28"/>
          <w:lang w:eastAsia="zh-CN"/>
        </w:rPr>
        <w:t xml:space="preserve"> </w:t>
      </w:r>
      <w:r w:rsidRPr="006268DF">
        <w:rPr>
          <w:rFonts w:ascii="Times New Roman" w:eastAsia="Times New Roman" w:hAnsi="Times New Roman"/>
          <w:spacing w:val="1"/>
          <w:sz w:val="28"/>
          <w:szCs w:val="28"/>
          <w:lang w:eastAsia="zh-CN"/>
        </w:rPr>
        <w:t>раз</w:t>
      </w:r>
      <w:r w:rsidR="008C4E25">
        <w:rPr>
          <w:rFonts w:ascii="Times New Roman" w:eastAsia="Times New Roman" w:hAnsi="Times New Roman"/>
          <w:spacing w:val="1"/>
          <w:sz w:val="28"/>
          <w:szCs w:val="28"/>
          <w:lang w:eastAsia="zh-CN"/>
        </w:rPr>
        <w:t>а</w:t>
      </w:r>
      <w:r w:rsidR="00152C6A">
        <w:rPr>
          <w:rFonts w:ascii="Times New Roman" w:eastAsia="Times New Roman" w:hAnsi="Times New Roman"/>
          <w:spacing w:val="1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zh-CN"/>
        </w:rPr>
        <w:t xml:space="preserve">(с </w:t>
      </w:r>
      <w:r w:rsidR="008C4E2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zh-CN"/>
        </w:rPr>
        <w:t>июля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zh-CN"/>
        </w:rPr>
        <w:t xml:space="preserve"> по </w:t>
      </w:r>
      <w:r w:rsidR="008C4E25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zh-CN"/>
        </w:rPr>
        <w:t>октябрь, периоды приема и адаптации детей к ДОУ</w:t>
      </w:r>
      <w:r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zh-CN"/>
        </w:rPr>
        <w:t>).</w:t>
      </w:r>
    </w:p>
    <w:p w:rsidR="00DC66AD" w:rsidRPr="00DC66AD" w:rsidRDefault="0032363E" w:rsidP="00DC66AD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zh-CN"/>
        </w:rPr>
      </w:pPr>
      <w:r w:rsidRPr="0032363E">
        <w:rPr>
          <w:rFonts w:ascii="Times New Roman" w:eastAsia="Times New Roman" w:hAnsi="Times New Roman"/>
          <w:b/>
          <w:bCs/>
          <w:i/>
          <w:color w:val="000000"/>
          <w:spacing w:val="1"/>
          <w:sz w:val="28"/>
          <w:szCs w:val="28"/>
          <w:lang w:eastAsia="zh-CN"/>
        </w:rPr>
        <w:t>Продолжительность занятий:</w:t>
      </w:r>
    </w:p>
    <w:p w:rsidR="0032363E" w:rsidRPr="00923FEA" w:rsidRDefault="006268DF" w:rsidP="00DC66AD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zh-CN"/>
        </w:rPr>
      </w:pPr>
      <w:r w:rsidRPr="006268DF">
        <w:rPr>
          <w:rFonts w:ascii="Times New Roman" w:eastAsia="Times New Roman" w:hAnsi="Times New Roman"/>
          <w:spacing w:val="1"/>
          <w:sz w:val="28"/>
          <w:szCs w:val="28"/>
          <w:lang w:eastAsia="zh-CN"/>
        </w:rPr>
        <w:t>8</w:t>
      </w:r>
      <w:r w:rsidR="0032363E" w:rsidRPr="006268DF">
        <w:rPr>
          <w:rFonts w:ascii="Times New Roman" w:eastAsia="Times New Roman" w:hAnsi="Times New Roman"/>
          <w:spacing w:val="1"/>
          <w:sz w:val="28"/>
          <w:szCs w:val="28"/>
          <w:lang w:eastAsia="zh-CN"/>
        </w:rPr>
        <w:t xml:space="preserve"> занятий длительностью от </w:t>
      </w:r>
      <w:r w:rsidRPr="006268DF">
        <w:rPr>
          <w:rFonts w:ascii="Times New Roman" w:eastAsia="Times New Roman" w:hAnsi="Times New Roman"/>
          <w:sz w:val="28"/>
          <w:szCs w:val="28"/>
          <w:lang w:eastAsia="zh-CN"/>
        </w:rPr>
        <w:t>45</w:t>
      </w:r>
      <w:r w:rsidR="0032363E" w:rsidRPr="006268DF">
        <w:rPr>
          <w:rFonts w:ascii="Times New Roman" w:eastAsia="Times New Roman" w:hAnsi="Times New Roman"/>
          <w:sz w:val="28"/>
          <w:szCs w:val="28"/>
          <w:lang w:eastAsia="zh-CN"/>
        </w:rPr>
        <w:t xml:space="preserve"> минут до 1 часа</w:t>
      </w:r>
      <w:r w:rsidR="0032363E" w:rsidRPr="006268DF">
        <w:rPr>
          <w:rFonts w:ascii="Times New Roman" w:eastAsia="Times New Roman" w:hAnsi="Times New Roman"/>
          <w:spacing w:val="1"/>
          <w:sz w:val="28"/>
          <w:szCs w:val="28"/>
          <w:lang w:eastAsia="zh-CN"/>
        </w:rPr>
        <w:t xml:space="preserve">, при условии наличия двух перерывов по 10 минут и </w:t>
      </w:r>
      <w:r w:rsidR="0032363E" w:rsidRPr="006268DF">
        <w:rPr>
          <w:rFonts w:ascii="Times New Roman" w:eastAsia="Times New Roman" w:hAnsi="Times New Roman"/>
          <w:sz w:val="28"/>
          <w:szCs w:val="28"/>
          <w:lang w:eastAsia="zh-CN"/>
        </w:rPr>
        <w:t>чередования видов деятельности через 5 – 7 минут.</w:t>
      </w:r>
      <w:r w:rsidR="00DC66AD" w:rsidRPr="006268DF">
        <w:rPr>
          <w:rFonts w:ascii="Times New Roman" w:eastAsia="Times New Roman" w:hAnsi="Times New Roman"/>
          <w:sz w:val="28"/>
          <w:szCs w:val="28"/>
          <w:lang w:eastAsia="zh-CN"/>
        </w:rPr>
        <w:t xml:space="preserve"> Также продолжительность занятий будет зависеть от качественного состава детей и учитывать пожелания родителей/законных представителей.</w:t>
      </w:r>
    </w:p>
    <w:p w:rsidR="0032363E" w:rsidRPr="00C4247D" w:rsidRDefault="0032363E" w:rsidP="0032363E">
      <w:pPr>
        <w:suppressAutoHyphens/>
        <w:spacing w:after="0" w:line="240" w:lineRule="auto"/>
        <w:jc w:val="both"/>
        <w:textAlignment w:val="top"/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</w:pPr>
      <w:r w:rsidRPr="0032363E"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>Количество занятий в неделю:</w:t>
      </w:r>
      <w:r w:rsidR="00152C6A"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 xml:space="preserve"> </w:t>
      </w:r>
      <w:r w:rsidR="003A2BD4" w:rsidRPr="00C4247D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1</w:t>
      </w:r>
      <w:r w:rsidRPr="00C4247D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раз</w:t>
      </w:r>
      <w:r w:rsidR="00167631" w:rsidRPr="00C4247D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а</w:t>
      </w:r>
      <w:r w:rsidR="006268DF" w:rsidRPr="00C4247D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в </w:t>
      </w:r>
      <w:r w:rsidR="00EE3A4E" w:rsidRPr="00C4247D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две </w:t>
      </w:r>
      <w:r w:rsidR="006268DF" w:rsidRPr="00C4247D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недел</w:t>
      </w:r>
      <w:r w:rsidR="00EE3A4E" w:rsidRPr="00C4247D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и</w:t>
      </w:r>
      <w:r w:rsidR="00167631" w:rsidRPr="00C4247D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(вторник</w:t>
      </w:r>
      <w:r w:rsidR="003A2BD4" w:rsidRPr="00C4247D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 или </w:t>
      </w:r>
      <w:r w:rsidR="00167631" w:rsidRPr="00C4247D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четверг)</w:t>
      </w:r>
      <w:r w:rsidRPr="00C4247D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, в утреннее время (10.00 – 11.</w:t>
      </w:r>
      <w:r w:rsidR="006268DF" w:rsidRPr="00C4247D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>0</w:t>
      </w:r>
      <w:r w:rsidRPr="00C4247D">
        <w:rPr>
          <w:rFonts w:ascii="Times New Roman" w:eastAsia="Times New Roman" w:hAnsi="Times New Roman"/>
          <w:color w:val="000000" w:themeColor="text1"/>
          <w:sz w:val="28"/>
          <w:szCs w:val="28"/>
          <w:lang w:eastAsia="zh-CN"/>
        </w:rPr>
        <w:t xml:space="preserve">0). </w:t>
      </w:r>
    </w:p>
    <w:p w:rsidR="0032363E" w:rsidRPr="0032363E" w:rsidRDefault="0032363E" w:rsidP="0032363E">
      <w:pPr>
        <w:shd w:val="clear" w:color="auto" w:fill="FFFFFF"/>
        <w:suppressAutoHyphens/>
        <w:spacing w:after="0" w:line="240" w:lineRule="auto"/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zh-CN"/>
        </w:rPr>
      </w:pPr>
      <w:r w:rsidRPr="0032363E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zh-CN"/>
        </w:rPr>
        <w:t>Примерная структура занятия:</w:t>
      </w:r>
    </w:p>
    <w:p w:rsidR="0032363E" w:rsidRPr="0032363E" w:rsidRDefault="0032363E" w:rsidP="0032363E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2363E">
        <w:rPr>
          <w:rFonts w:ascii="Times New Roman" w:eastAsia="Times New Roman" w:hAnsi="Times New Roman"/>
          <w:i/>
          <w:sz w:val="28"/>
          <w:szCs w:val="28"/>
          <w:lang w:eastAsia="zh-CN"/>
        </w:rPr>
        <w:t>Вводный этап занятия</w:t>
      </w:r>
      <w:r w:rsidRPr="0032363E">
        <w:rPr>
          <w:rFonts w:ascii="Times New Roman" w:eastAsia="Times New Roman" w:hAnsi="Times New Roman"/>
          <w:sz w:val="28"/>
          <w:szCs w:val="28"/>
          <w:lang w:eastAsia="zh-CN"/>
        </w:rPr>
        <w:t>: хоровод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– </w:t>
      </w:r>
      <w:r w:rsidRPr="0032363E">
        <w:rPr>
          <w:rFonts w:ascii="Times New Roman" w:eastAsia="Times New Roman" w:hAnsi="Times New Roman"/>
          <w:sz w:val="28"/>
          <w:szCs w:val="28"/>
          <w:lang w:eastAsia="zh-CN"/>
        </w:rPr>
        <w:t xml:space="preserve">приветствие и игры-подражания. </w:t>
      </w:r>
    </w:p>
    <w:p w:rsidR="0032363E" w:rsidRPr="0032363E" w:rsidRDefault="0032363E" w:rsidP="0032363E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2363E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Основной этап </w:t>
      </w:r>
      <w:r w:rsidRPr="0032363E">
        <w:rPr>
          <w:rFonts w:ascii="Times New Roman" w:eastAsia="Times New Roman" w:hAnsi="Times New Roman"/>
          <w:bCs/>
          <w:i/>
          <w:sz w:val="28"/>
          <w:szCs w:val="28"/>
          <w:lang w:eastAsia="zh-CN"/>
        </w:rPr>
        <w:t>занятия</w:t>
      </w:r>
      <w:r w:rsidRPr="0032363E">
        <w:rPr>
          <w:rFonts w:ascii="Times New Roman" w:eastAsia="Times New Roman" w:hAnsi="Times New Roman"/>
          <w:sz w:val="28"/>
          <w:szCs w:val="28"/>
          <w:lang w:eastAsia="zh-CN"/>
        </w:rPr>
        <w:t>: развивающие игры и упражнения, ручно</w:t>
      </w:r>
      <w:r w:rsidR="008C4E25">
        <w:rPr>
          <w:rFonts w:ascii="Times New Roman" w:eastAsia="Times New Roman" w:hAnsi="Times New Roman"/>
          <w:sz w:val="28"/>
          <w:szCs w:val="28"/>
          <w:lang w:eastAsia="zh-CN"/>
        </w:rPr>
        <w:t xml:space="preserve">й труд, инсценирование сказок, </w:t>
      </w:r>
      <w:r w:rsidRPr="0032363E">
        <w:rPr>
          <w:rFonts w:ascii="Times New Roman" w:eastAsia="Times New Roman" w:hAnsi="Times New Roman"/>
          <w:sz w:val="28"/>
          <w:szCs w:val="28"/>
          <w:lang w:eastAsia="zh-CN"/>
        </w:rPr>
        <w:t>спортивн</w:t>
      </w:r>
      <w:r w:rsidR="008C4E25">
        <w:rPr>
          <w:rFonts w:ascii="Times New Roman" w:eastAsia="Times New Roman" w:hAnsi="Times New Roman"/>
          <w:sz w:val="28"/>
          <w:szCs w:val="28"/>
          <w:lang w:eastAsia="zh-CN"/>
        </w:rPr>
        <w:t>ые</w:t>
      </w:r>
      <w:r w:rsidR="00152C6A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8C4E25">
        <w:rPr>
          <w:rFonts w:ascii="Times New Roman" w:eastAsia="Times New Roman" w:hAnsi="Times New Roman"/>
          <w:sz w:val="28"/>
          <w:szCs w:val="28"/>
          <w:lang w:eastAsia="zh-CN"/>
        </w:rPr>
        <w:t>упражнения</w:t>
      </w:r>
      <w:r w:rsidRPr="0032363E">
        <w:rPr>
          <w:rFonts w:ascii="Times New Roman" w:eastAsia="Times New Roman" w:hAnsi="Times New Roman"/>
          <w:sz w:val="28"/>
          <w:szCs w:val="28"/>
          <w:lang w:eastAsia="zh-CN"/>
        </w:rPr>
        <w:t xml:space="preserve">, танцы-подражания и др. </w:t>
      </w:r>
    </w:p>
    <w:p w:rsidR="0032363E" w:rsidRPr="0032363E" w:rsidRDefault="0032363E" w:rsidP="0032363E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2363E">
        <w:rPr>
          <w:rFonts w:ascii="Times New Roman" w:eastAsia="Times New Roman" w:hAnsi="Times New Roman"/>
          <w:i/>
          <w:sz w:val="28"/>
          <w:szCs w:val="28"/>
          <w:lang w:eastAsia="zh-CN"/>
        </w:rPr>
        <w:t>Заключительный этап занятия</w:t>
      </w:r>
      <w:r w:rsidRPr="0032363E">
        <w:rPr>
          <w:rFonts w:ascii="Times New Roman" w:eastAsia="Times New Roman" w:hAnsi="Times New Roman"/>
          <w:sz w:val="28"/>
          <w:szCs w:val="28"/>
          <w:lang w:eastAsia="zh-CN"/>
        </w:rPr>
        <w:t xml:space="preserve">: массажи, </w:t>
      </w:r>
      <w:r w:rsidR="00796FA0">
        <w:rPr>
          <w:rFonts w:ascii="Times New Roman" w:eastAsia="Times New Roman" w:hAnsi="Times New Roman"/>
          <w:sz w:val="28"/>
          <w:szCs w:val="28"/>
          <w:lang w:eastAsia="zh-CN"/>
        </w:rPr>
        <w:t xml:space="preserve">свободная игровая деятельность 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–</w:t>
      </w:r>
      <w:r w:rsidR="00C4247D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32363E">
        <w:rPr>
          <w:rFonts w:ascii="Times New Roman" w:eastAsia="Times New Roman" w:hAnsi="Times New Roman"/>
          <w:sz w:val="28"/>
          <w:szCs w:val="28"/>
          <w:lang w:eastAsia="zh-CN"/>
        </w:rPr>
        <w:t>прощание.</w:t>
      </w:r>
    </w:p>
    <w:p w:rsidR="0032363E" w:rsidRPr="00756B6A" w:rsidRDefault="0032363E" w:rsidP="0032363E">
      <w:pPr>
        <w:shd w:val="clear" w:color="auto" w:fill="FFFFFF"/>
        <w:tabs>
          <w:tab w:val="left" w:pos="113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zh-CN"/>
        </w:rPr>
      </w:pPr>
      <w:r w:rsidRPr="00756B6A"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>Необходимые условия для проведения занятий:</w:t>
      </w:r>
    </w:p>
    <w:p w:rsidR="0032363E" w:rsidRPr="00756B6A" w:rsidRDefault="0032363E" w:rsidP="0032363E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56B6A">
        <w:rPr>
          <w:rFonts w:ascii="Times New Roman" w:eastAsia="Times New Roman" w:hAnsi="Times New Roman"/>
          <w:sz w:val="28"/>
          <w:szCs w:val="28"/>
          <w:lang w:eastAsia="zh-CN"/>
        </w:rPr>
        <w:t>Соблюдение санитарно-гигиенических требований к проведению за</w:t>
      </w:r>
      <w:r w:rsidR="0003259A" w:rsidRPr="00756B6A">
        <w:rPr>
          <w:rFonts w:ascii="Times New Roman" w:eastAsia="Times New Roman" w:hAnsi="Times New Roman"/>
          <w:sz w:val="28"/>
          <w:szCs w:val="28"/>
          <w:lang w:eastAsia="zh-CN"/>
        </w:rPr>
        <w:t xml:space="preserve">нятий с детьми раннего возраста. </w:t>
      </w:r>
    </w:p>
    <w:p w:rsidR="0032363E" w:rsidRPr="00756B6A" w:rsidRDefault="0032363E" w:rsidP="0032363E">
      <w:pPr>
        <w:numPr>
          <w:ilvl w:val="0"/>
          <w:numId w:val="2"/>
        </w:numPr>
        <w:shd w:val="clear" w:color="auto" w:fill="FFFFFF"/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56B6A">
        <w:rPr>
          <w:rFonts w:ascii="Times New Roman" w:eastAsia="Times New Roman" w:hAnsi="Times New Roman"/>
          <w:sz w:val="28"/>
          <w:szCs w:val="28"/>
          <w:lang w:eastAsia="zh-CN"/>
        </w:rPr>
        <w:t>Единство педагогических воздействий со стороны всех взрослых, участвующих в реализации Программы.</w:t>
      </w:r>
    </w:p>
    <w:p w:rsidR="0032363E" w:rsidRPr="00756B6A" w:rsidRDefault="0032363E" w:rsidP="00931414">
      <w:pPr>
        <w:numPr>
          <w:ilvl w:val="0"/>
          <w:numId w:val="2"/>
        </w:numPr>
        <w:shd w:val="clear" w:color="auto" w:fill="FFFFFF"/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56B6A">
        <w:rPr>
          <w:rFonts w:ascii="Times New Roman" w:eastAsia="Times New Roman" w:hAnsi="Times New Roman"/>
          <w:sz w:val="28"/>
          <w:szCs w:val="28"/>
          <w:lang w:eastAsia="zh-CN"/>
        </w:rPr>
        <w:t xml:space="preserve">Эмоционально комфортная развивающая </w:t>
      </w:r>
      <w:r w:rsidR="00931414" w:rsidRPr="00756B6A">
        <w:rPr>
          <w:rFonts w:ascii="Times New Roman" w:eastAsia="Times New Roman" w:hAnsi="Times New Roman"/>
          <w:sz w:val="28"/>
          <w:szCs w:val="28"/>
          <w:lang w:eastAsia="zh-CN"/>
        </w:rPr>
        <w:t xml:space="preserve">предметно-пространственная </w:t>
      </w:r>
      <w:r w:rsidRPr="00756B6A">
        <w:rPr>
          <w:rFonts w:ascii="Times New Roman" w:eastAsia="Times New Roman" w:hAnsi="Times New Roman"/>
          <w:sz w:val="28"/>
          <w:szCs w:val="28"/>
          <w:lang w:eastAsia="zh-CN"/>
        </w:rPr>
        <w:t xml:space="preserve">среда. </w:t>
      </w:r>
    </w:p>
    <w:p w:rsidR="0032363E" w:rsidRPr="00756B6A" w:rsidRDefault="0032363E" w:rsidP="00931414">
      <w:pPr>
        <w:numPr>
          <w:ilvl w:val="0"/>
          <w:numId w:val="2"/>
        </w:numPr>
        <w:shd w:val="clear" w:color="auto" w:fill="FFFFFF"/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56B6A">
        <w:rPr>
          <w:rFonts w:ascii="Times New Roman" w:eastAsia="Times New Roman" w:hAnsi="Times New Roman"/>
          <w:sz w:val="28"/>
          <w:szCs w:val="28"/>
          <w:lang w:eastAsia="zh-CN"/>
        </w:rPr>
        <w:t>Активн</w:t>
      </w:r>
      <w:r w:rsidR="00931414" w:rsidRPr="00756B6A">
        <w:rPr>
          <w:rFonts w:ascii="Times New Roman" w:eastAsia="Times New Roman" w:hAnsi="Times New Roman"/>
          <w:sz w:val="28"/>
          <w:szCs w:val="28"/>
          <w:lang w:eastAsia="zh-CN"/>
        </w:rPr>
        <w:t>ость всех участников</w:t>
      </w:r>
      <w:r w:rsidRPr="00756B6A">
        <w:rPr>
          <w:rFonts w:ascii="Times New Roman" w:eastAsia="Times New Roman" w:hAnsi="Times New Roman"/>
          <w:sz w:val="28"/>
          <w:szCs w:val="28"/>
          <w:lang w:eastAsia="zh-CN"/>
        </w:rPr>
        <w:t xml:space="preserve"> совместн</w:t>
      </w:r>
      <w:r w:rsidR="00931414" w:rsidRPr="00756B6A">
        <w:rPr>
          <w:rFonts w:ascii="Times New Roman" w:eastAsia="Times New Roman" w:hAnsi="Times New Roman"/>
          <w:sz w:val="28"/>
          <w:szCs w:val="28"/>
          <w:lang w:eastAsia="zh-CN"/>
        </w:rPr>
        <w:t>ой</w:t>
      </w:r>
      <w:r w:rsidRPr="00756B6A">
        <w:rPr>
          <w:rFonts w:ascii="Times New Roman" w:eastAsia="Times New Roman" w:hAnsi="Times New Roman"/>
          <w:sz w:val="28"/>
          <w:szCs w:val="28"/>
          <w:lang w:eastAsia="zh-CN"/>
        </w:rPr>
        <w:t xml:space="preserve"> деятельност</w:t>
      </w:r>
      <w:r w:rsidR="00931414" w:rsidRPr="00756B6A">
        <w:rPr>
          <w:rFonts w:ascii="Times New Roman" w:eastAsia="Times New Roman" w:hAnsi="Times New Roman"/>
          <w:sz w:val="28"/>
          <w:szCs w:val="28"/>
          <w:lang w:eastAsia="zh-CN"/>
        </w:rPr>
        <w:t>и(</w:t>
      </w:r>
      <w:r w:rsidRPr="00756B6A">
        <w:rPr>
          <w:rFonts w:ascii="Times New Roman" w:eastAsia="Times New Roman" w:hAnsi="Times New Roman"/>
          <w:sz w:val="28"/>
          <w:szCs w:val="28"/>
          <w:lang w:eastAsia="zh-CN"/>
        </w:rPr>
        <w:t>ребенка и взросл</w:t>
      </w:r>
      <w:r w:rsidR="00931414" w:rsidRPr="00756B6A">
        <w:rPr>
          <w:rFonts w:ascii="Times New Roman" w:eastAsia="Times New Roman" w:hAnsi="Times New Roman"/>
          <w:sz w:val="28"/>
          <w:szCs w:val="28"/>
          <w:lang w:eastAsia="zh-CN"/>
        </w:rPr>
        <w:t xml:space="preserve">ых) </w:t>
      </w:r>
      <w:r w:rsidRPr="00756B6A">
        <w:rPr>
          <w:rFonts w:ascii="Times New Roman" w:eastAsia="Times New Roman" w:hAnsi="Times New Roman"/>
          <w:sz w:val="28"/>
          <w:szCs w:val="28"/>
          <w:lang w:eastAsia="zh-CN"/>
        </w:rPr>
        <w:t xml:space="preserve"> в ходе занятия.</w:t>
      </w:r>
    </w:p>
    <w:p w:rsidR="00931414" w:rsidRPr="00756B6A" w:rsidRDefault="00931414" w:rsidP="00931414">
      <w:pPr>
        <w:pStyle w:val="a3"/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56B6A">
        <w:rPr>
          <w:rFonts w:ascii="Times New Roman" w:eastAsia="Times New Roman" w:hAnsi="Times New Roman"/>
          <w:sz w:val="28"/>
          <w:szCs w:val="28"/>
          <w:lang w:eastAsia="zh-CN"/>
        </w:rPr>
        <w:t xml:space="preserve">Продуманная подготовка наиболее интересного и привлекательного игрового оборудования (в комплекте на каждого ребенка), используемого на занятии. </w:t>
      </w:r>
    </w:p>
    <w:p w:rsidR="0032363E" w:rsidRPr="00756B6A" w:rsidRDefault="0032363E" w:rsidP="00931414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56B6A">
        <w:rPr>
          <w:rFonts w:ascii="Times New Roman" w:eastAsia="Times New Roman" w:hAnsi="Times New Roman"/>
          <w:sz w:val="28"/>
          <w:szCs w:val="28"/>
          <w:lang w:eastAsia="zh-CN"/>
        </w:rPr>
        <w:t>Свобода творчества</w:t>
      </w:r>
      <w:r w:rsidR="006268DF" w:rsidRPr="00756B6A">
        <w:rPr>
          <w:rFonts w:ascii="Times New Roman" w:eastAsia="Times New Roman" w:hAnsi="Times New Roman"/>
          <w:sz w:val="28"/>
          <w:szCs w:val="28"/>
          <w:lang w:eastAsia="zh-CN"/>
        </w:rPr>
        <w:t>,</w:t>
      </w:r>
      <w:r w:rsidR="003A2BD4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6268DF" w:rsidRPr="00756B6A">
        <w:rPr>
          <w:rFonts w:ascii="Times New Roman" w:eastAsia="Times New Roman" w:hAnsi="Times New Roman"/>
          <w:sz w:val="28"/>
          <w:szCs w:val="28"/>
          <w:lang w:eastAsia="zh-CN"/>
        </w:rPr>
        <w:t>посредством п</w:t>
      </w:r>
      <w:r w:rsidR="00931414" w:rsidRPr="00756B6A">
        <w:rPr>
          <w:rFonts w:ascii="Times New Roman" w:eastAsia="Times New Roman" w:hAnsi="Times New Roman"/>
          <w:sz w:val="28"/>
          <w:szCs w:val="28"/>
          <w:lang w:eastAsia="zh-CN"/>
        </w:rPr>
        <w:t>редоставлени</w:t>
      </w:r>
      <w:r w:rsidR="006268DF" w:rsidRPr="00756B6A">
        <w:rPr>
          <w:rFonts w:ascii="Times New Roman" w:eastAsia="Times New Roman" w:hAnsi="Times New Roman"/>
          <w:sz w:val="28"/>
          <w:szCs w:val="28"/>
          <w:lang w:eastAsia="zh-CN"/>
        </w:rPr>
        <w:t>я</w:t>
      </w:r>
      <w:r w:rsidR="00931414" w:rsidRPr="00756B6A">
        <w:rPr>
          <w:rFonts w:ascii="Times New Roman" w:eastAsia="Times New Roman" w:hAnsi="Times New Roman"/>
          <w:sz w:val="28"/>
          <w:szCs w:val="28"/>
          <w:lang w:eastAsia="zh-CN"/>
        </w:rPr>
        <w:t xml:space="preserve"> свободы выбора</w:t>
      </w:r>
      <w:r w:rsidR="00F31357" w:rsidRPr="00756B6A">
        <w:rPr>
          <w:rFonts w:ascii="Times New Roman" w:eastAsia="Times New Roman" w:hAnsi="Times New Roman"/>
          <w:sz w:val="28"/>
          <w:szCs w:val="28"/>
          <w:lang w:eastAsia="zh-CN"/>
        </w:rPr>
        <w:t xml:space="preserve"> деятельности.</w:t>
      </w:r>
    </w:p>
    <w:p w:rsidR="0032363E" w:rsidRPr="00756B6A" w:rsidRDefault="0032363E" w:rsidP="00931414">
      <w:pPr>
        <w:numPr>
          <w:ilvl w:val="0"/>
          <w:numId w:val="2"/>
        </w:numPr>
        <w:shd w:val="clear" w:color="auto" w:fill="FFFFFF"/>
        <w:tabs>
          <w:tab w:val="left" w:pos="567"/>
        </w:tabs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56B6A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Психолого-педагогическая поддержка родителей</w:t>
      </w:r>
      <w:r w:rsidR="00931414" w:rsidRPr="00756B6A">
        <w:rPr>
          <w:rFonts w:ascii="Times New Roman" w:eastAsia="Times New Roman" w:hAnsi="Times New Roman"/>
          <w:sz w:val="28"/>
          <w:szCs w:val="28"/>
          <w:lang w:eastAsia="zh-CN"/>
        </w:rPr>
        <w:t>, неуверенных в собственных силах и правильной родительской позиции.</w:t>
      </w:r>
    </w:p>
    <w:p w:rsidR="0032363E" w:rsidRPr="00756B6A" w:rsidRDefault="0032363E" w:rsidP="00931414">
      <w:pPr>
        <w:numPr>
          <w:ilvl w:val="0"/>
          <w:numId w:val="2"/>
        </w:numPr>
        <w:shd w:val="clear" w:color="auto" w:fill="FFFFFF"/>
        <w:tabs>
          <w:tab w:val="left" w:pos="567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756B6A">
        <w:rPr>
          <w:rFonts w:ascii="Times New Roman" w:eastAsia="Times New Roman" w:hAnsi="Times New Roman"/>
          <w:sz w:val="28"/>
          <w:szCs w:val="28"/>
          <w:lang w:eastAsia="zh-CN"/>
        </w:rPr>
        <w:t xml:space="preserve">Использование </w:t>
      </w:r>
      <w:r w:rsidR="00931414" w:rsidRPr="00756B6A">
        <w:rPr>
          <w:rFonts w:ascii="Times New Roman" w:eastAsia="Times New Roman" w:hAnsi="Times New Roman"/>
          <w:sz w:val="28"/>
          <w:szCs w:val="28"/>
          <w:lang w:eastAsia="zh-CN"/>
        </w:rPr>
        <w:t>необходимых для занятий</w:t>
      </w:r>
      <w:r w:rsidRPr="00756B6A">
        <w:rPr>
          <w:rFonts w:ascii="Times New Roman" w:eastAsia="Times New Roman" w:hAnsi="Times New Roman"/>
          <w:sz w:val="28"/>
          <w:szCs w:val="28"/>
          <w:lang w:eastAsia="zh-CN"/>
        </w:rPr>
        <w:t xml:space="preserve"> помещений:</w:t>
      </w:r>
      <w:r w:rsidR="003A2BD4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756B6A">
        <w:rPr>
          <w:rFonts w:ascii="Times New Roman" w:eastAsia="Times New Roman" w:hAnsi="Times New Roman"/>
          <w:sz w:val="28"/>
          <w:szCs w:val="28"/>
          <w:lang w:eastAsia="zh-CN"/>
        </w:rPr>
        <w:t>раздевалка</w:t>
      </w:r>
      <w:r w:rsidR="00931414" w:rsidRPr="00756B6A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Pr="00756B6A">
        <w:rPr>
          <w:rFonts w:ascii="Times New Roman" w:eastAsia="Times New Roman" w:hAnsi="Times New Roman"/>
          <w:sz w:val="28"/>
          <w:szCs w:val="28"/>
          <w:lang w:eastAsia="zh-CN"/>
        </w:rPr>
        <w:t>спортивный зал</w:t>
      </w:r>
      <w:r w:rsidR="00931414" w:rsidRPr="00756B6A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Pr="00756B6A">
        <w:rPr>
          <w:rFonts w:ascii="Times New Roman" w:eastAsia="Times New Roman" w:hAnsi="Times New Roman"/>
          <w:sz w:val="28"/>
          <w:szCs w:val="28"/>
          <w:lang w:eastAsia="zh-CN"/>
        </w:rPr>
        <w:t>кабинет педагога-психолога</w:t>
      </w:r>
      <w:r w:rsidR="00931414" w:rsidRPr="00756B6A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Pr="00756B6A">
        <w:rPr>
          <w:rFonts w:ascii="Times New Roman" w:eastAsia="Times New Roman" w:hAnsi="Times New Roman"/>
          <w:sz w:val="28"/>
          <w:szCs w:val="28"/>
          <w:lang w:eastAsia="zh-CN"/>
        </w:rPr>
        <w:t>сенсорная комната</w:t>
      </w:r>
      <w:r w:rsidR="00931414" w:rsidRPr="00756B6A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Pr="00756B6A">
        <w:rPr>
          <w:rFonts w:ascii="Times New Roman" w:eastAsia="Times New Roman" w:hAnsi="Times New Roman"/>
          <w:sz w:val="28"/>
          <w:szCs w:val="28"/>
          <w:lang w:eastAsia="zh-CN"/>
        </w:rPr>
        <w:t>санитарный узел.</w:t>
      </w:r>
    </w:p>
    <w:p w:rsidR="00D60591" w:rsidRPr="00D60591" w:rsidRDefault="00D60591" w:rsidP="00D60591">
      <w:pPr>
        <w:suppressAutoHyphens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/>
          <w:sz w:val="28"/>
          <w:szCs w:val="28"/>
          <w:lang w:eastAsia="zh-CN"/>
        </w:rPr>
      </w:pPr>
      <w:r w:rsidRPr="00D60591">
        <w:rPr>
          <w:rFonts w:ascii="Times New Roman" w:eastAsia="Times New Roman" w:hAnsi="Times New Roman"/>
          <w:sz w:val="28"/>
          <w:szCs w:val="28"/>
          <w:lang w:eastAsia="zh-CN"/>
        </w:rPr>
        <w:t xml:space="preserve">Основными </w:t>
      </w:r>
      <w:r w:rsidRPr="00D60591">
        <w:rPr>
          <w:rFonts w:ascii="Times New Roman" w:eastAsia="Times New Roman" w:hAnsi="Times New Roman"/>
          <w:b/>
          <w:sz w:val="28"/>
          <w:szCs w:val="28"/>
          <w:lang w:eastAsia="zh-CN"/>
        </w:rPr>
        <w:t>направлениями</w:t>
      </w:r>
      <w:r w:rsidRPr="00D60591">
        <w:rPr>
          <w:rFonts w:ascii="Times New Roman" w:eastAsia="Times New Roman" w:hAnsi="Times New Roman"/>
          <w:sz w:val="28"/>
          <w:szCs w:val="28"/>
          <w:lang w:eastAsia="zh-CN"/>
        </w:rPr>
        <w:t xml:space="preserve"> деятельности специалистов в рамках реализации </w:t>
      </w:r>
      <w:r w:rsidRPr="00D60591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>программы</w:t>
      </w:r>
      <w:r w:rsidRPr="00D60591">
        <w:rPr>
          <w:rFonts w:ascii="Times New Roman" w:eastAsia="Times New Roman" w:hAnsi="Times New Roman"/>
          <w:sz w:val="28"/>
          <w:szCs w:val="28"/>
          <w:lang w:eastAsia="zh-CN"/>
        </w:rPr>
        <w:t xml:space="preserve"> являются:</w:t>
      </w:r>
    </w:p>
    <w:p w:rsidR="00D60591" w:rsidRPr="00D60591" w:rsidRDefault="00D60591" w:rsidP="00D60591">
      <w:pPr>
        <w:numPr>
          <w:ilvl w:val="0"/>
          <w:numId w:val="1"/>
        </w:numPr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60591">
        <w:rPr>
          <w:rFonts w:ascii="Times New Roman" w:eastAsia="Times New Roman" w:hAnsi="Times New Roman"/>
          <w:sz w:val="28"/>
          <w:szCs w:val="28"/>
          <w:lang w:eastAsia="zh-CN"/>
        </w:rPr>
        <w:t>Работа с детьми:</w:t>
      </w:r>
    </w:p>
    <w:p w:rsidR="00D60591" w:rsidRPr="00D60591" w:rsidRDefault="00D60591" w:rsidP="00D6059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 w:rsidRPr="00D60591">
        <w:rPr>
          <w:rFonts w:ascii="Times New Roman" w:eastAsia="Times New Roman" w:hAnsi="Times New Roman"/>
          <w:sz w:val="28"/>
          <w:szCs w:val="28"/>
          <w:lang w:eastAsia="zh-CN"/>
        </w:rPr>
        <w:t>социально-личностное развитие ребенка (развитие игровых навыков, приобщение к нормам и правилам взаимоотношений со взрослыми и сверстниками);</w:t>
      </w:r>
    </w:p>
    <w:p w:rsidR="00D60591" w:rsidRPr="00D60591" w:rsidRDefault="00D60591" w:rsidP="00D6059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 w:rsidRPr="00D60591">
        <w:rPr>
          <w:rFonts w:ascii="Times New Roman" w:eastAsia="Times New Roman" w:hAnsi="Times New Roman"/>
          <w:sz w:val="28"/>
          <w:szCs w:val="28"/>
          <w:lang w:eastAsia="zh-CN"/>
        </w:rPr>
        <w:t>сенсорное развитие ребенка (обогащение чувственного опыта детей, ознакомление со свойствами предметов);</w:t>
      </w:r>
    </w:p>
    <w:p w:rsidR="00D60591" w:rsidRPr="00D60591" w:rsidRDefault="00D60591" w:rsidP="00D6059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 w:rsidRPr="00D60591">
        <w:rPr>
          <w:rFonts w:ascii="Times New Roman" w:eastAsia="Times New Roman" w:hAnsi="Times New Roman"/>
          <w:sz w:val="28"/>
          <w:szCs w:val="28"/>
          <w:lang w:eastAsia="zh-CN"/>
        </w:rPr>
        <w:t>развитие речи ребенка (развитие всех компонентов устной речи);</w:t>
      </w:r>
    </w:p>
    <w:p w:rsidR="00D60591" w:rsidRPr="00D60591" w:rsidRDefault="00D60591" w:rsidP="00D6059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 w:rsidRPr="00D60591">
        <w:rPr>
          <w:rFonts w:ascii="Times New Roman" w:eastAsia="Times New Roman" w:hAnsi="Times New Roman"/>
          <w:sz w:val="28"/>
          <w:szCs w:val="28"/>
          <w:lang w:eastAsia="zh-CN"/>
        </w:rPr>
        <w:t xml:space="preserve">физическое развитие ребенка (развитие основных видов движений); </w:t>
      </w:r>
    </w:p>
    <w:p w:rsidR="00D60591" w:rsidRPr="00D60591" w:rsidRDefault="00D60591" w:rsidP="00D6059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 w:rsidRPr="00D60591">
        <w:rPr>
          <w:rFonts w:ascii="Times New Roman" w:eastAsia="Times New Roman" w:hAnsi="Times New Roman"/>
          <w:sz w:val="28"/>
          <w:szCs w:val="28"/>
          <w:lang w:eastAsia="zh-CN"/>
        </w:rPr>
        <w:t>художественно-эстетическое развитие ребенка (развитие продуктивной деятельности: рисование, лепка, аппликация);</w:t>
      </w:r>
    </w:p>
    <w:p w:rsidR="00D60591" w:rsidRPr="00D60591" w:rsidRDefault="00D60591" w:rsidP="00D60591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 w:rsidRPr="00D60591">
        <w:rPr>
          <w:rFonts w:ascii="Times New Roman" w:eastAsia="Times New Roman" w:hAnsi="Times New Roman"/>
          <w:sz w:val="28"/>
          <w:szCs w:val="28"/>
          <w:lang w:eastAsia="zh-CN"/>
        </w:rPr>
        <w:t>музыкальное развитие ребенка (развитие навыков слушания музыки, пения, ритмических движений под музыку)</w:t>
      </w:r>
    </w:p>
    <w:p w:rsidR="00D60591" w:rsidRPr="0066627E" w:rsidRDefault="00D60591" w:rsidP="0066627E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60591">
        <w:rPr>
          <w:rFonts w:ascii="Times New Roman" w:eastAsia="Times New Roman" w:hAnsi="Times New Roman"/>
          <w:sz w:val="28"/>
          <w:szCs w:val="28"/>
          <w:lang w:eastAsia="zh-CN"/>
        </w:rPr>
        <w:t>2. Работа с родителями, включающая индивидуальное и групповое консультирование.</w:t>
      </w:r>
    </w:p>
    <w:p w:rsidR="00D60591" w:rsidRPr="008C4E25" w:rsidRDefault="00D60591" w:rsidP="0066627E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66627E">
        <w:rPr>
          <w:rFonts w:ascii="Times New Roman" w:hAnsi="Times New Roman"/>
          <w:b/>
          <w:sz w:val="28"/>
          <w:szCs w:val="28"/>
        </w:rPr>
        <w:t>Цель программы:</w:t>
      </w:r>
      <w:r w:rsidR="00EE3A4E">
        <w:rPr>
          <w:rFonts w:ascii="Times New Roman" w:hAnsi="Times New Roman"/>
          <w:b/>
          <w:sz w:val="28"/>
          <w:szCs w:val="28"/>
        </w:rPr>
        <w:t xml:space="preserve"> </w:t>
      </w:r>
      <w:r w:rsidR="0066627E" w:rsidRPr="0066627E">
        <w:rPr>
          <w:rFonts w:ascii="Times New Roman" w:hAnsi="Times New Roman"/>
          <w:i/>
          <w:sz w:val="28"/>
          <w:szCs w:val="28"/>
        </w:rPr>
        <w:t>с</w:t>
      </w:r>
      <w:r w:rsidRPr="0066627E">
        <w:rPr>
          <w:rFonts w:ascii="Times New Roman" w:hAnsi="Times New Roman"/>
          <w:i/>
          <w:sz w:val="28"/>
          <w:szCs w:val="28"/>
        </w:rPr>
        <w:t xml:space="preserve">оздание условий для всестороннего развития </w:t>
      </w:r>
      <w:r w:rsidR="0066627E" w:rsidRPr="0066627E">
        <w:rPr>
          <w:rFonts w:ascii="Times New Roman" w:hAnsi="Times New Roman"/>
          <w:i/>
          <w:sz w:val="28"/>
          <w:szCs w:val="28"/>
        </w:rPr>
        <w:t xml:space="preserve">и воспитания </w:t>
      </w:r>
      <w:r w:rsidRPr="0066627E">
        <w:rPr>
          <w:rFonts w:ascii="Times New Roman" w:hAnsi="Times New Roman"/>
          <w:i/>
          <w:sz w:val="28"/>
          <w:szCs w:val="28"/>
        </w:rPr>
        <w:t>личности ребенка раннего возраста и обучение родителей эффективным методам и приемам взаимодейст</w:t>
      </w:r>
      <w:r w:rsidR="008C4E25">
        <w:rPr>
          <w:rFonts w:ascii="Times New Roman" w:hAnsi="Times New Roman"/>
          <w:i/>
          <w:sz w:val="28"/>
          <w:szCs w:val="28"/>
        </w:rPr>
        <w:t xml:space="preserve">вия с ребенком раннего возраста </w:t>
      </w:r>
      <w:r w:rsidR="008C4E25" w:rsidRPr="008C4E25">
        <w:rPr>
          <w:rFonts w:ascii="Times New Roman" w:hAnsi="Times New Roman"/>
          <w:i/>
          <w:sz w:val="28"/>
          <w:szCs w:val="28"/>
        </w:rPr>
        <w:t>в период его адаптации к дошкольному учреждению.</w:t>
      </w:r>
    </w:p>
    <w:p w:rsidR="00D60591" w:rsidRPr="0066627E" w:rsidRDefault="00D60591" w:rsidP="00D60591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D60591">
        <w:rPr>
          <w:rFonts w:ascii="Times New Roman" w:hAnsi="Times New Roman"/>
          <w:sz w:val="28"/>
          <w:szCs w:val="28"/>
        </w:rPr>
        <w:t xml:space="preserve">Достижению поставленной цели служит решение следующих </w:t>
      </w:r>
      <w:r w:rsidRPr="0066627E">
        <w:rPr>
          <w:rFonts w:ascii="Times New Roman" w:hAnsi="Times New Roman"/>
          <w:b/>
          <w:sz w:val="28"/>
          <w:szCs w:val="28"/>
        </w:rPr>
        <w:t>задач Программы:</w:t>
      </w:r>
    </w:p>
    <w:p w:rsidR="00D60591" w:rsidRPr="0066627E" w:rsidRDefault="00D60591" w:rsidP="00D6059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66627E">
        <w:rPr>
          <w:rFonts w:ascii="Times New Roman" w:hAnsi="Times New Roman"/>
          <w:i/>
          <w:sz w:val="28"/>
          <w:szCs w:val="28"/>
        </w:rPr>
        <w:t>развивать коммуникативные умения детей;</w:t>
      </w:r>
    </w:p>
    <w:p w:rsidR="00D60591" w:rsidRPr="0066627E" w:rsidRDefault="00D60591" w:rsidP="00D6059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6627E">
        <w:rPr>
          <w:rFonts w:ascii="Times New Roman" w:hAnsi="Times New Roman"/>
          <w:i/>
          <w:sz w:val="28"/>
          <w:szCs w:val="28"/>
        </w:rPr>
        <w:t>– обогащать сенсорный опыт детей;</w:t>
      </w:r>
    </w:p>
    <w:p w:rsidR="00D60591" w:rsidRPr="0066627E" w:rsidRDefault="00D60591" w:rsidP="00D6059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6627E">
        <w:rPr>
          <w:rFonts w:ascii="Times New Roman" w:hAnsi="Times New Roman"/>
          <w:i/>
          <w:sz w:val="28"/>
          <w:szCs w:val="28"/>
        </w:rPr>
        <w:t xml:space="preserve">– способствовать социально-личностному, физическому, художественно-эстетическому, музыкальному развитию детей; </w:t>
      </w:r>
    </w:p>
    <w:p w:rsidR="00D60591" w:rsidRPr="0066627E" w:rsidRDefault="00D60591" w:rsidP="00D6059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6627E">
        <w:rPr>
          <w:rFonts w:ascii="Times New Roman" w:hAnsi="Times New Roman"/>
          <w:i/>
          <w:sz w:val="28"/>
          <w:szCs w:val="28"/>
        </w:rPr>
        <w:t>– способствовать успешной адаптации детей к условиям и правилам занятия;</w:t>
      </w:r>
    </w:p>
    <w:p w:rsidR="00D60591" w:rsidRPr="0066627E" w:rsidRDefault="00D60591" w:rsidP="00D60591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6627E">
        <w:rPr>
          <w:rFonts w:ascii="Times New Roman" w:hAnsi="Times New Roman"/>
          <w:i/>
          <w:sz w:val="28"/>
          <w:szCs w:val="28"/>
        </w:rPr>
        <w:t>– развивать творческие способности.</w:t>
      </w:r>
    </w:p>
    <w:p w:rsidR="00D60591" w:rsidRPr="00D60591" w:rsidRDefault="00D60591" w:rsidP="00D6059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D60591">
        <w:rPr>
          <w:rFonts w:ascii="Times New Roman" w:hAnsi="Times New Roman"/>
          <w:b/>
          <w:i/>
          <w:sz w:val="28"/>
          <w:szCs w:val="28"/>
        </w:rPr>
        <w:t>Задачи к занятиям:</w:t>
      </w:r>
    </w:p>
    <w:p w:rsidR="00D60591" w:rsidRPr="001A6F19" w:rsidRDefault="00D60591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6F19">
        <w:rPr>
          <w:rFonts w:ascii="Times New Roman" w:hAnsi="Times New Roman"/>
          <w:sz w:val="28"/>
          <w:szCs w:val="28"/>
        </w:rPr>
        <w:t>– развивать познавательные процессы (внимание, восприятие, память, мышление, речь, воображение);</w:t>
      </w:r>
    </w:p>
    <w:p w:rsidR="00D60591" w:rsidRPr="001A6F19" w:rsidRDefault="00D60591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6F19">
        <w:rPr>
          <w:rFonts w:ascii="Times New Roman" w:hAnsi="Times New Roman"/>
          <w:sz w:val="28"/>
          <w:szCs w:val="28"/>
        </w:rPr>
        <w:t xml:space="preserve">– развивать крупную и мелкую моторику; </w:t>
      </w:r>
    </w:p>
    <w:p w:rsidR="00D60591" w:rsidRPr="001A6F19" w:rsidRDefault="00D60591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6F19">
        <w:rPr>
          <w:rFonts w:ascii="Times New Roman" w:hAnsi="Times New Roman"/>
          <w:sz w:val="28"/>
          <w:szCs w:val="28"/>
        </w:rPr>
        <w:t>– развивать умение составлять целое из частей;</w:t>
      </w:r>
    </w:p>
    <w:p w:rsidR="00D60591" w:rsidRPr="001A6F19" w:rsidRDefault="00D60591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6F19">
        <w:rPr>
          <w:rFonts w:ascii="Times New Roman" w:hAnsi="Times New Roman"/>
          <w:sz w:val="28"/>
          <w:szCs w:val="28"/>
        </w:rPr>
        <w:t>– активизировать словарь детей;</w:t>
      </w:r>
    </w:p>
    <w:p w:rsidR="00D60591" w:rsidRPr="001A6F19" w:rsidRDefault="00D60591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6F19">
        <w:rPr>
          <w:rFonts w:ascii="Times New Roman" w:hAnsi="Times New Roman"/>
          <w:sz w:val="28"/>
          <w:szCs w:val="28"/>
        </w:rPr>
        <w:t>– расширять кругозор и словарный запас;</w:t>
      </w:r>
    </w:p>
    <w:p w:rsidR="00D60591" w:rsidRPr="001A6F19" w:rsidRDefault="00D60591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6F19">
        <w:rPr>
          <w:rFonts w:ascii="Times New Roman" w:hAnsi="Times New Roman"/>
          <w:sz w:val="28"/>
          <w:szCs w:val="28"/>
        </w:rPr>
        <w:t>– развивать элементы связной речи;</w:t>
      </w:r>
    </w:p>
    <w:p w:rsidR="00D60591" w:rsidRPr="001A6F19" w:rsidRDefault="00D60591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6F19">
        <w:rPr>
          <w:rFonts w:ascii="Times New Roman" w:hAnsi="Times New Roman"/>
          <w:sz w:val="28"/>
          <w:szCs w:val="28"/>
        </w:rPr>
        <w:t>– развивать эмоционально-волевые процессы;</w:t>
      </w:r>
    </w:p>
    <w:p w:rsidR="00D60591" w:rsidRPr="001A6F19" w:rsidRDefault="00D60591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6F19">
        <w:rPr>
          <w:rFonts w:ascii="Times New Roman" w:hAnsi="Times New Roman"/>
          <w:sz w:val="28"/>
          <w:szCs w:val="28"/>
        </w:rPr>
        <w:t>– пробуждать интерес к театральной деятельности путем опыта общения с персонажем;</w:t>
      </w:r>
    </w:p>
    <w:p w:rsidR="00D60591" w:rsidRPr="001A6F19" w:rsidRDefault="00D60591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6F19">
        <w:rPr>
          <w:rFonts w:ascii="Times New Roman" w:hAnsi="Times New Roman"/>
          <w:sz w:val="28"/>
          <w:szCs w:val="28"/>
        </w:rPr>
        <w:lastRenderedPageBreak/>
        <w:t>– вызывать эмоциональный отклик с помощью разных приемов (жесты, мимика, пантомимика);</w:t>
      </w:r>
    </w:p>
    <w:p w:rsidR="00D60591" w:rsidRPr="001A6F19" w:rsidRDefault="00D60591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6F19">
        <w:rPr>
          <w:rFonts w:ascii="Times New Roman" w:hAnsi="Times New Roman"/>
          <w:sz w:val="28"/>
          <w:szCs w:val="28"/>
        </w:rPr>
        <w:t>– формировать умение пользоваться строительным материалом;</w:t>
      </w:r>
    </w:p>
    <w:p w:rsidR="00D60591" w:rsidRPr="001A6F19" w:rsidRDefault="00D60591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6F19">
        <w:rPr>
          <w:rFonts w:ascii="Times New Roman" w:hAnsi="Times New Roman"/>
          <w:sz w:val="28"/>
          <w:szCs w:val="28"/>
        </w:rPr>
        <w:t>– развивать умение действовать по сигналу взрослого;</w:t>
      </w:r>
    </w:p>
    <w:p w:rsidR="00D60591" w:rsidRPr="001A6F19" w:rsidRDefault="00D60591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6F19">
        <w:rPr>
          <w:rFonts w:ascii="Times New Roman" w:hAnsi="Times New Roman"/>
          <w:sz w:val="28"/>
          <w:szCs w:val="28"/>
        </w:rPr>
        <w:t>– совершенствовать разнообразные действия с предметами (нанизывать – снимать, накладывать, втыкать, прокатывать и др.).</w:t>
      </w:r>
    </w:p>
    <w:p w:rsidR="00356675" w:rsidRPr="004C3874" w:rsidRDefault="00D60591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C3874">
        <w:rPr>
          <w:rFonts w:ascii="Times New Roman" w:hAnsi="Times New Roman"/>
          <w:sz w:val="28"/>
          <w:szCs w:val="28"/>
        </w:rPr>
        <w:t>– развивать конструктивные умения.</w:t>
      </w:r>
    </w:p>
    <w:p w:rsidR="0066627E" w:rsidRDefault="0066627E" w:rsidP="00356675">
      <w:pPr>
        <w:shd w:val="clear" w:color="auto" w:fill="FFFFFF"/>
        <w:tabs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356675" w:rsidRPr="00356675" w:rsidRDefault="00356675" w:rsidP="00356675">
      <w:pPr>
        <w:shd w:val="clear" w:color="auto" w:fill="FFFFFF"/>
        <w:tabs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356675">
        <w:rPr>
          <w:rFonts w:ascii="Times New Roman" w:eastAsia="Times New Roman" w:hAnsi="Times New Roman"/>
          <w:b/>
          <w:sz w:val="28"/>
          <w:szCs w:val="28"/>
          <w:lang w:eastAsia="zh-CN"/>
        </w:rPr>
        <w:t>Материально-техническая оснащенность для реализации программы</w:t>
      </w:r>
    </w:p>
    <w:p w:rsidR="00356675" w:rsidRPr="00356675" w:rsidRDefault="000F1EA9" w:rsidP="00356675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Необходимые условия д</w:t>
      </w:r>
      <w:r w:rsidR="00356675" w:rsidRPr="00356675">
        <w:rPr>
          <w:rFonts w:ascii="Times New Roman" w:eastAsia="Times New Roman" w:hAnsi="Times New Roman"/>
          <w:sz w:val="28"/>
          <w:szCs w:val="28"/>
          <w:lang w:eastAsia="zh-CN"/>
        </w:rPr>
        <w:t xml:space="preserve">ля успешной реализации </w:t>
      </w:r>
      <w:r w:rsidR="00356675">
        <w:rPr>
          <w:rFonts w:ascii="Times New Roman" w:eastAsia="Times New Roman" w:hAnsi="Times New Roman"/>
          <w:sz w:val="28"/>
          <w:szCs w:val="28"/>
          <w:lang w:eastAsia="zh-CN"/>
        </w:rPr>
        <w:t>Программы</w:t>
      </w:r>
      <w:r w:rsidR="00356675" w:rsidRPr="00356675">
        <w:rPr>
          <w:rFonts w:ascii="Times New Roman" w:eastAsia="Times New Roman" w:hAnsi="Times New Roman"/>
          <w:sz w:val="28"/>
          <w:szCs w:val="28"/>
          <w:lang w:eastAsia="zh-CN"/>
        </w:rPr>
        <w:t>:</w:t>
      </w:r>
    </w:p>
    <w:p w:rsidR="00356675" w:rsidRPr="00AD4B68" w:rsidRDefault="000F1EA9" w:rsidP="00356675">
      <w:pPr>
        <w:numPr>
          <w:ilvl w:val="1"/>
          <w:numId w:val="6"/>
        </w:numPr>
        <w:shd w:val="clear" w:color="auto" w:fill="FFFFFF"/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AD4B68">
        <w:rPr>
          <w:rFonts w:ascii="Times New Roman" w:eastAsia="Times New Roman" w:hAnsi="Times New Roman"/>
          <w:sz w:val="28"/>
          <w:szCs w:val="28"/>
          <w:lang w:eastAsia="zh-CN"/>
        </w:rPr>
        <w:t>Положительно эмоционально окрашенная образовательная среда</w:t>
      </w:r>
      <w:r w:rsidR="00356675" w:rsidRPr="00AD4B68">
        <w:rPr>
          <w:rFonts w:ascii="Times New Roman" w:eastAsia="Times New Roman" w:hAnsi="Times New Roman"/>
          <w:sz w:val="28"/>
          <w:szCs w:val="28"/>
          <w:lang w:eastAsia="zh-CN"/>
        </w:rPr>
        <w:t>, создающая для ребенка условия комфортности</w:t>
      </w:r>
      <w:r w:rsidR="003F1E22" w:rsidRPr="00AD4B68">
        <w:rPr>
          <w:rFonts w:ascii="Times New Roman" w:eastAsia="Times New Roman" w:hAnsi="Times New Roman"/>
          <w:sz w:val="28"/>
          <w:szCs w:val="28"/>
          <w:lang w:eastAsia="zh-CN"/>
        </w:rPr>
        <w:t>,</w:t>
      </w:r>
      <w:r w:rsidR="00EE3A4E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3F1E22" w:rsidRPr="00AD4B68">
        <w:rPr>
          <w:rFonts w:ascii="Times New Roman" w:eastAsia="Times New Roman" w:hAnsi="Times New Roman"/>
          <w:sz w:val="28"/>
          <w:szCs w:val="28"/>
          <w:lang w:eastAsia="zh-CN"/>
        </w:rPr>
        <w:t xml:space="preserve">успешности </w:t>
      </w:r>
      <w:r w:rsidR="00356675" w:rsidRPr="00AD4B68">
        <w:rPr>
          <w:rFonts w:ascii="Times New Roman" w:eastAsia="Times New Roman" w:hAnsi="Times New Roman"/>
          <w:sz w:val="28"/>
          <w:szCs w:val="28"/>
          <w:lang w:eastAsia="zh-CN"/>
        </w:rPr>
        <w:t>и благополучия;</w:t>
      </w:r>
    </w:p>
    <w:p w:rsidR="00356675" w:rsidRPr="00AD4B68" w:rsidRDefault="003F1E22" w:rsidP="00356675">
      <w:pPr>
        <w:numPr>
          <w:ilvl w:val="1"/>
          <w:numId w:val="6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AD4B68">
        <w:rPr>
          <w:rFonts w:ascii="Times New Roman" w:eastAsia="Times New Roman" w:hAnsi="Times New Roman"/>
          <w:sz w:val="28"/>
          <w:szCs w:val="28"/>
          <w:lang w:eastAsia="zh-CN"/>
        </w:rPr>
        <w:t>Н</w:t>
      </w:r>
      <w:r w:rsidR="00356675" w:rsidRPr="00AD4B68">
        <w:rPr>
          <w:rFonts w:ascii="Times New Roman" w:eastAsia="Times New Roman" w:hAnsi="Times New Roman"/>
          <w:sz w:val="28"/>
          <w:szCs w:val="28"/>
          <w:lang w:eastAsia="zh-CN"/>
        </w:rPr>
        <w:t>аличие отдельного помещения, расположенного на первом этаже, предусматривающего организацию следующих зон:</w:t>
      </w:r>
    </w:p>
    <w:p w:rsidR="00356675" w:rsidRPr="00AD4B68" w:rsidRDefault="003F1E22" w:rsidP="003F1E22">
      <w:pPr>
        <w:tabs>
          <w:tab w:val="left" w:pos="750"/>
        </w:tabs>
        <w:suppressAutoHyphens/>
        <w:spacing w:after="0" w:line="240" w:lineRule="auto"/>
        <w:ind w:right="2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AD4B68">
        <w:rPr>
          <w:rFonts w:ascii="Times New Roman" w:eastAsia="Times New Roman" w:hAnsi="Times New Roman"/>
          <w:i/>
          <w:iCs/>
          <w:sz w:val="28"/>
          <w:szCs w:val="28"/>
          <w:lang w:eastAsia="zh-CN"/>
        </w:rPr>
        <w:t xml:space="preserve">– </w:t>
      </w:r>
      <w:r w:rsidR="00356675" w:rsidRPr="00AD4B68">
        <w:rPr>
          <w:rFonts w:ascii="Times New Roman" w:eastAsia="Times New Roman" w:hAnsi="Times New Roman"/>
          <w:i/>
          <w:iCs/>
          <w:sz w:val="28"/>
          <w:szCs w:val="28"/>
          <w:lang w:eastAsia="zh-CN"/>
        </w:rPr>
        <w:t xml:space="preserve">игровая </w:t>
      </w:r>
      <w:r w:rsidRPr="00AD4B68">
        <w:rPr>
          <w:rFonts w:ascii="Times New Roman" w:eastAsia="Times New Roman" w:hAnsi="Times New Roman"/>
          <w:i/>
          <w:iCs/>
          <w:sz w:val="28"/>
          <w:szCs w:val="28"/>
          <w:lang w:eastAsia="zh-CN"/>
        </w:rPr>
        <w:t>–</w:t>
      </w:r>
      <w:r w:rsidR="00356675" w:rsidRPr="00AD4B68">
        <w:rPr>
          <w:rFonts w:ascii="Times New Roman" w:eastAsia="Times New Roman" w:hAnsi="Times New Roman"/>
          <w:sz w:val="28"/>
          <w:szCs w:val="28"/>
          <w:lang w:eastAsia="zh-CN"/>
        </w:rPr>
        <w:t xml:space="preserve"> спортивная зона (с ковровым покрытием</w:t>
      </w:r>
      <w:r w:rsidRPr="00AD4B68">
        <w:rPr>
          <w:rFonts w:ascii="Times New Roman" w:eastAsia="Times New Roman" w:hAnsi="Times New Roman"/>
          <w:sz w:val="28"/>
          <w:szCs w:val="28"/>
          <w:lang w:eastAsia="zh-CN"/>
        </w:rPr>
        <w:t>/ковром</w:t>
      </w:r>
      <w:r w:rsidR="00356675" w:rsidRPr="00AD4B68">
        <w:rPr>
          <w:rFonts w:ascii="Times New Roman" w:eastAsia="Times New Roman" w:hAnsi="Times New Roman"/>
          <w:sz w:val="28"/>
          <w:szCs w:val="28"/>
          <w:lang w:eastAsia="zh-CN"/>
        </w:rPr>
        <w:t>);</w:t>
      </w:r>
    </w:p>
    <w:p w:rsidR="00356675" w:rsidRPr="00AD4B68" w:rsidRDefault="003F1E22" w:rsidP="003F1E22">
      <w:pPr>
        <w:tabs>
          <w:tab w:val="left" w:pos="742"/>
        </w:tabs>
        <w:suppressAutoHyphens/>
        <w:spacing w:after="0" w:line="240" w:lineRule="auto"/>
        <w:ind w:right="2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AD4B68">
        <w:rPr>
          <w:rFonts w:ascii="Times New Roman" w:eastAsia="Times New Roman" w:hAnsi="Times New Roman"/>
          <w:i/>
          <w:iCs/>
          <w:sz w:val="28"/>
          <w:szCs w:val="28"/>
          <w:lang w:eastAsia="zh-CN"/>
        </w:rPr>
        <w:t>– образовательная–</w:t>
      </w:r>
      <w:r w:rsidR="00356675" w:rsidRPr="00AD4B68">
        <w:rPr>
          <w:rFonts w:ascii="Times New Roman" w:eastAsia="Times New Roman" w:hAnsi="Times New Roman"/>
          <w:sz w:val="28"/>
          <w:szCs w:val="28"/>
          <w:lang w:eastAsia="zh-CN"/>
        </w:rPr>
        <w:t xml:space="preserve"> детская мебель для рисования, лепки, конструирования, либо свободное расположение на полу с использованием клеенок и т.п.;</w:t>
      </w:r>
    </w:p>
    <w:p w:rsidR="00356675" w:rsidRPr="00AD4B68" w:rsidRDefault="003F1E22" w:rsidP="00BE668A">
      <w:pPr>
        <w:tabs>
          <w:tab w:val="left" w:pos="733"/>
        </w:tabs>
        <w:suppressAutoHyphens/>
        <w:spacing w:after="0" w:line="240" w:lineRule="auto"/>
        <w:ind w:right="2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AD4B68">
        <w:rPr>
          <w:rFonts w:ascii="Times New Roman" w:eastAsia="Times New Roman" w:hAnsi="Times New Roman"/>
          <w:i/>
          <w:iCs/>
          <w:sz w:val="28"/>
          <w:szCs w:val="28"/>
          <w:lang w:eastAsia="zh-CN"/>
        </w:rPr>
        <w:t xml:space="preserve">– </w:t>
      </w:r>
      <w:r w:rsidR="00356675" w:rsidRPr="00AD4B68">
        <w:rPr>
          <w:rFonts w:ascii="Times New Roman" w:eastAsia="Times New Roman" w:hAnsi="Times New Roman"/>
          <w:i/>
          <w:iCs/>
          <w:sz w:val="28"/>
          <w:szCs w:val="28"/>
          <w:lang w:eastAsia="zh-CN"/>
        </w:rPr>
        <w:t>зона отдыха</w:t>
      </w:r>
      <w:r w:rsidR="00356675" w:rsidRPr="00AD4B68">
        <w:rPr>
          <w:rFonts w:ascii="Times New Roman" w:eastAsia="Times New Roman" w:hAnsi="Times New Roman"/>
          <w:sz w:val="28"/>
          <w:szCs w:val="28"/>
          <w:lang w:eastAsia="zh-CN"/>
        </w:rPr>
        <w:t xml:space="preserve"> (релаксирующая</w:t>
      </w:r>
      <w:r w:rsidRPr="00AD4B68">
        <w:rPr>
          <w:rFonts w:ascii="Times New Roman" w:eastAsia="Times New Roman" w:hAnsi="Times New Roman"/>
          <w:sz w:val="28"/>
          <w:szCs w:val="28"/>
          <w:lang w:eastAsia="zh-CN"/>
        </w:rPr>
        <w:t xml:space="preserve"> + сенсорная</w:t>
      </w:r>
      <w:r w:rsidR="00356675" w:rsidRPr="00AD4B68">
        <w:rPr>
          <w:rFonts w:ascii="Times New Roman" w:eastAsia="Times New Roman" w:hAnsi="Times New Roman"/>
          <w:sz w:val="28"/>
          <w:szCs w:val="28"/>
          <w:lang w:eastAsia="zh-CN"/>
        </w:rPr>
        <w:t>)</w:t>
      </w:r>
      <w:r w:rsidRPr="00AD4B68">
        <w:rPr>
          <w:rFonts w:ascii="Times New Roman" w:eastAsia="Times New Roman" w:hAnsi="Times New Roman"/>
          <w:sz w:val="28"/>
          <w:szCs w:val="28"/>
          <w:lang w:eastAsia="zh-CN"/>
        </w:rPr>
        <w:t xml:space="preserve"> –</w:t>
      </w:r>
      <w:r w:rsidR="00356675" w:rsidRPr="00AD4B68">
        <w:rPr>
          <w:rFonts w:ascii="Times New Roman" w:eastAsia="Times New Roman" w:hAnsi="Times New Roman"/>
          <w:sz w:val="28"/>
          <w:szCs w:val="28"/>
          <w:lang w:eastAsia="zh-CN"/>
        </w:rPr>
        <w:t xml:space="preserve"> смежное с игровым помещение: ворсистое зеленое покрытие на полу; две емкости с водой и песком, возле каждой емкости специально подобранные игрушки и предметы с водой и песком, камушками, ракушками, желуди, шишечки, фасоль, горох; небольшой фонтанчик; поролоновый матрас или мат</w:t>
      </w:r>
      <w:r w:rsidRPr="00AD4B68">
        <w:rPr>
          <w:rFonts w:ascii="Times New Roman" w:eastAsia="Times New Roman" w:hAnsi="Times New Roman"/>
          <w:sz w:val="28"/>
          <w:szCs w:val="28"/>
          <w:lang w:eastAsia="zh-CN"/>
        </w:rPr>
        <w:t>,</w:t>
      </w:r>
      <w:r w:rsidR="00356675" w:rsidRPr="00AD4B68">
        <w:rPr>
          <w:rFonts w:ascii="Times New Roman" w:eastAsia="Times New Roman" w:hAnsi="Times New Roman"/>
          <w:sz w:val="28"/>
          <w:szCs w:val="28"/>
          <w:lang w:eastAsia="zh-CN"/>
        </w:rPr>
        <w:t xml:space="preserve"> тканев</w:t>
      </w:r>
      <w:r w:rsidRPr="00AD4B68">
        <w:rPr>
          <w:rFonts w:ascii="Times New Roman" w:eastAsia="Times New Roman" w:hAnsi="Times New Roman"/>
          <w:sz w:val="28"/>
          <w:szCs w:val="28"/>
          <w:lang w:eastAsia="zh-CN"/>
        </w:rPr>
        <w:t>ая</w:t>
      </w:r>
      <w:r w:rsidR="00F26ACA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AD4B68">
        <w:rPr>
          <w:rFonts w:ascii="Times New Roman" w:eastAsia="Times New Roman" w:hAnsi="Times New Roman"/>
          <w:sz w:val="28"/>
          <w:szCs w:val="28"/>
          <w:lang w:eastAsia="zh-CN"/>
        </w:rPr>
        <w:t xml:space="preserve">палатка (в одном из углов).Необходимой частью </w:t>
      </w:r>
      <w:r w:rsidR="00356675" w:rsidRPr="00AD4B68">
        <w:rPr>
          <w:rFonts w:ascii="Times New Roman" w:eastAsia="Times New Roman" w:hAnsi="Times New Roman"/>
          <w:sz w:val="28"/>
          <w:szCs w:val="28"/>
          <w:lang w:eastAsia="zh-CN"/>
        </w:rPr>
        <w:t>этого помещения является кукольный мини-театр</w:t>
      </w:r>
      <w:r w:rsidR="008C4E25" w:rsidRPr="00AD4B68">
        <w:rPr>
          <w:rFonts w:ascii="Times New Roman" w:eastAsia="Times New Roman" w:hAnsi="Times New Roman"/>
          <w:sz w:val="28"/>
          <w:szCs w:val="28"/>
          <w:lang w:eastAsia="zh-CN"/>
        </w:rPr>
        <w:t xml:space="preserve"> либо разные его виды</w:t>
      </w:r>
      <w:r w:rsidR="00BE668A" w:rsidRPr="00AD4B68">
        <w:rPr>
          <w:rFonts w:ascii="Times New Roman" w:eastAsia="Times New Roman" w:hAnsi="Times New Roman"/>
          <w:sz w:val="28"/>
          <w:szCs w:val="28"/>
          <w:lang w:eastAsia="zh-CN"/>
        </w:rPr>
        <w:t>,</w:t>
      </w:r>
      <w:r w:rsidR="00F26ACA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BE668A" w:rsidRPr="00AD4B68">
        <w:rPr>
          <w:rFonts w:ascii="Times New Roman" w:eastAsia="Times New Roman" w:hAnsi="Times New Roman"/>
          <w:sz w:val="28"/>
          <w:szCs w:val="28"/>
          <w:lang w:eastAsia="zh-CN"/>
        </w:rPr>
        <w:t>н</w:t>
      </w:r>
      <w:r w:rsidR="00356675" w:rsidRPr="00AD4B68">
        <w:rPr>
          <w:rFonts w:ascii="Times New Roman" w:eastAsia="Times New Roman" w:hAnsi="Times New Roman"/>
          <w:sz w:val="28"/>
          <w:szCs w:val="28"/>
          <w:lang w:eastAsia="zh-CN"/>
        </w:rPr>
        <w:t xml:space="preserve">а </w:t>
      </w:r>
      <w:r w:rsidRPr="00AD4B68">
        <w:rPr>
          <w:rFonts w:ascii="Times New Roman" w:eastAsia="Times New Roman" w:hAnsi="Times New Roman"/>
          <w:sz w:val="28"/>
          <w:szCs w:val="28"/>
          <w:lang w:eastAsia="zh-CN"/>
        </w:rPr>
        <w:t>стенах</w:t>
      </w:r>
      <w:r w:rsidR="008C4E25" w:rsidRPr="00AD4B68">
        <w:rPr>
          <w:rFonts w:ascii="Times New Roman" w:eastAsia="Times New Roman" w:hAnsi="Times New Roman"/>
          <w:sz w:val="28"/>
          <w:szCs w:val="28"/>
          <w:lang w:eastAsia="zh-CN"/>
        </w:rPr>
        <w:t>(по возможности/желанию педагога)</w:t>
      </w:r>
      <w:r w:rsidR="00356675" w:rsidRPr="00AD4B68">
        <w:rPr>
          <w:rFonts w:ascii="Times New Roman" w:eastAsia="Times New Roman" w:hAnsi="Times New Roman"/>
          <w:sz w:val="28"/>
          <w:szCs w:val="28"/>
          <w:lang w:eastAsia="zh-CN"/>
        </w:rPr>
        <w:t xml:space="preserve"> фотообои с природным пейзажем</w:t>
      </w:r>
      <w:r w:rsidR="00BE668A" w:rsidRPr="00AD4B68">
        <w:rPr>
          <w:rFonts w:ascii="Times New Roman" w:eastAsia="Times New Roman" w:hAnsi="Times New Roman"/>
          <w:sz w:val="28"/>
          <w:szCs w:val="28"/>
          <w:lang w:eastAsia="zh-CN"/>
        </w:rPr>
        <w:t>. Из сенсорного оборудования: сухой бассейн, пузырьковая колонна,  набор разных массажных ковриков (в соответствии с возрастом), цветные мягкие модули, зеркальный шар с мотором и источником света, пучок фиброоптических волокон с боковым свечением («Звездный дождь»), массажеры (массажные мячи «Ёжики», «Дикие огурцы» и массажные ролики)</w:t>
      </w:r>
      <w:r w:rsidR="00356675" w:rsidRPr="00AD4B68">
        <w:rPr>
          <w:rFonts w:ascii="Times New Roman" w:eastAsia="Times New Roman" w:hAnsi="Times New Roman"/>
          <w:sz w:val="28"/>
          <w:szCs w:val="28"/>
          <w:lang w:eastAsia="zh-CN"/>
        </w:rPr>
        <w:t>;</w:t>
      </w:r>
    </w:p>
    <w:p w:rsidR="00356675" w:rsidRPr="00AD4B68" w:rsidRDefault="003F1E22" w:rsidP="003F1E22">
      <w:pPr>
        <w:tabs>
          <w:tab w:val="left" w:pos="738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AD4B68">
        <w:rPr>
          <w:rFonts w:ascii="Times New Roman" w:eastAsia="Times New Roman" w:hAnsi="Times New Roman"/>
          <w:i/>
          <w:iCs/>
          <w:sz w:val="28"/>
          <w:szCs w:val="28"/>
          <w:lang w:eastAsia="zh-CN"/>
        </w:rPr>
        <w:t xml:space="preserve">– </w:t>
      </w:r>
      <w:r w:rsidR="00356675" w:rsidRPr="00AD4B68">
        <w:rPr>
          <w:rFonts w:ascii="Times New Roman" w:eastAsia="Times New Roman" w:hAnsi="Times New Roman"/>
          <w:i/>
          <w:iCs/>
          <w:sz w:val="28"/>
          <w:szCs w:val="28"/>
          <w:lang w:eastAsia="zh-CN"/>
        </w:rPr>
        <w:t>гигиеническая</w:t>
      </w:r>
      <w:r w:rsidRPr="00AD4B68">
        <w:rPr>
          <w:rFonts w:ascii="Times New Roman" w:eastAsia="Times New Roman" w:hAnsi="Times New Roman"/>
          <w:i/>
          <w:iCs/>
          <w:sz w:val="28"/>
          <w:szCs w:val="28"/>
          <w:lang w:eastAsia="zh-CN"/>
        </w:rPr>
        <w:t xml:space="preserve">– </w:t>
      </w:r>
      <w:r w:rsidR="00356675" w:rsidRPr="00AD4B68">
        <w:rPr>
          <w:rFonts w:ascii="Times New Roman" w:eastAsia="Times New Roman" w:hAnsi="Times New Roman"/>
          <w:sz w:val="28"/>
          <w:szCs w:val="28"/>
          <w:lang w:eastAsia="zh-CN"/>
        </w:rPr>
        <w:t>с санузлом и умывальником;</w:t>
      </w:r>
    </w:p>
    <w:p w:rsidR="00356675" w:rsidRPr="00AD4B68" w:rsidRDefault="003F1E22" w:rsidP="003F1E22">
      <w:pPr>
        <w:tabs>
          <w:tab w:val="left" w:pos="70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i/>
          <w:iCs/>
          <w:sz w:val="28"/>
          <w:szCs w:val="28"/>
          <w:lang w:eastAsia="ru-RU"/>
        </w:rPr>
      </w:pPr>
      <w:r w:rsidRPr="00AD4B68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– </w:t>
      </w:r>
      <w:r w:rsidR="00356675" w:rsidRPr="00AD4B68">
        <w:rPr>
          <w:rFonts w:ascii="Times New Roman" w:eastAsia="Times New Roman" w:hAnsi="Times New Roman"/>
          <w:i/>
          <w:sz w:val="28"/>
          <w:szCs w:val="28"/>
          <w:lang w:eastAsia="ru-RU"/>
        </w:rPr>
        <w:t>раздевалка</w:t>
      </w:r>
      <w:r w:rsidR="00356675" w:rsidRPr="00AD4B68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;</w:t>
      </w:r>
    </w:p>
    <w:p w:rsidR="00356675" w:rsidRPr="00AD4B68" w:rsidRDefault="003F1E22" w:rsidP="00D569C1">
      <w:pPr>
        <w:tabs>
          <w:tab w:val="left" w:pos="284"/>
        </w:tabs>
        <w:suppressAutoHyphens/>
        <w:spacing w:after="0" w:line="240" w:lineRule="auto"/>
        <w:ind w:right="2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AD4B68">
        <w:rPr>
          <w:rFonts w:ascii="Times New Roman" w:eastAsia="Times New Roman" w:hAnsi="Times New Roman"/>
          <w:i/>
          <w:iCs/>
          <w:sz w:val="28"/>
          <w:szCs w:val="28"/>
          <w:lang w:eastAsia="zh-CN"/>
        </w:rPr>
        <w:t xml:space="preserve">– </w:t>
      </w:r>
      <w:r w:rsidR="00356675" w:rsidRPr="00AD4B68">
        <w:rPr>
          <w:rFonts w:ascii="Times New Roman" w:eastAsia="Times New Roman" w:hAnsi="Times New Roman"/>
          <w:i/>
          <w:iCs/>
          <w:sz w:val="28"/>
          <w:szCs w:val="28"/>
          <w:lang w:eastAsia="zh-CN"/>
        </w:rPr>
        <w:t>техническо</w:t>
      </w:r>
      <w:r w:rsidRPr="00AD4B68">
        <w:rPr>
          <w:rFonts w:ascii="Times New Roman" w:eastAsia="Times New Roman" w:hAnsi="Times New Roman"/>
          <w:i/>
          <w:iCs/>
          <w:sz w:val="28"/>
          <w:szCs w:val="28"/>
          <w:lang w:eastAsia="zh-CN"/>
        </w:rPr>
        <w:t>е</w:t>
      </w:r>
      <w:r w:rsidR="00356675" w:rsidRPr="00AD4B68">
        <w:rPr>
          <w:rFonts w:ascii="Times New Roman" w:eastAsia="Times New Roman" w:hAnsi="Times New Roman"/>
          <w:i/>
          <w:iCs/>
          <w:sz w:val="28"/>
          <w:szCs w:val="28"/>
          <w:lang w:eastAsia="zh-CN"/>
        </w:rPr>
        <w:t xml:space="preserve"> обеспечение</w:t>
      </w:r>
      <w:r w:rsidR="00356675" w:rsidRPr="00AD4B68">
        <w:rPr>
          <w:rFonts w:ascii="Times New Roman" w:eastAsia="Times New Roman" w:hAnsi="Times New Roman"/>
          <w:sz w:val="28"/>
          <w:szCs w:val="28"/>
          <w:lang w:eastAsia="zh-CN"/>
        </w:rPr>
        <w:t>: компьютер</w:t>
      </w:r>
      <w:r w:rsidRPr="00AD4B68">
        <w:rPr>
          <w:rFonts w:ascii="Times New Roman" w:eastAsia="Times New Roman" w:hAnsi="Times New Roman"/>
          <w:sz w:val="28"/>
          <w:szCs w:val="28"/>
          <w:lang w:eastAsia="zh-CN"/>
        </w:rPr>
        <w:t>/ноутбук</w:t>
      </w:r>
      <w:r w:rsidR="00356675" w:rsidRPr="00AD4B68">
        <w:rPr>
          <w:rFonts w:ascii="Times New Roman" w:eastAsia="Times New Roman" w:hAnsi="Times New Roman"/>
          <w:sz w:val="28"/>
          <w:szCs w:val="28"/>
          <w:lang w:eastAsia="zh-CN"/>
        </w:rPr>
        <w:t>, принтер, ксерокс, видеокамера, телевизор, музыкальный центр с набором дисков (аудиокассет) с записями звуков природы;</w:t>
      </w:r>
    </w:p>
    <w:p w:rsidR="00356675" w:rsidRPr="00AD4B68" w:rsidRDefault="003F1E22" w:rsidP="003F1E22">
      <w:pPr>
        <w:tabs>
          <w:tab w:val="left" w:pos="742"/>
        </w:tabs>
        <w:suppressAutoHyphens/>
        <w:spacing w:after="0" w:line="240" w:lineRule="auto"/>
        <w:ind w:right="2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AD4B68">
        <w:rPr>
          <w:rFonts w:ascii="Times New Roman" w:eastAsia="Times New Roman" w:hAnsi="Times New Roman"/>
          <w:i/>
          <w:iCs/>
          <w:sz w:val="28"/>
          <w:szCs w:val="28"/>
          <w:lang w:eastAsia="zh-CN"/>
        </w:rPr>
        <w:t xml:space="preserve">– </w:t>
      </w:r>
      <w:r w:rsidR="00356675" w:rsidRPr="00AD4B68">
        <w:rPr>
          <w:rFonts w:ascii="Times New Roman" w:eastAsia="Times New Roman" w:hAnsi="Times New Roman"/>
          <w:i/>
          <w:iCs/>
          <w:sz w:val="28"/>
          <w:szCs w:val="28"/>
          <w:lang w:eastAsia="zh-CN"/>
        </w:rPr>
        <w:t>методические материалы</w:t>
      </w:r>
      <w:r w:rsidR="00356675" w:rsidRPr="00AD4B68">
        <w:rPr>
          <w:rFonts w:ascii="Times New Roman" w:eastAsia="Times New Roman" w:hAnsi="Times New Roman"/>
          <w:sz w:val="24"/>
          <w:szCs w:val="24"/>
          <w:lang w:eastAsia="zh-CN"/>
        </w:rPr>
        <w:t>:</w:t>
      </w:r>
      <w:r w:rsidR="00356675" w:rsidRPr="00AD4B68">
        <w:rPr>
          <w:rFonts w:ascii="Times New Roman" w:eastAsia="Times New Roman" w:hAnsi="Times New Roman"/>
          <w:sz w:val="28"/>
          <w:szCs w:val="28"/>
          <w:lang w:eastAsia="zh-CN"/>
        </w:rPr>
        <w:t xml:space="preserve"> набор игрушек и настольных игр, соответствующих возрасту детей, куклы би-ба-бо для театрализованной деятельности, строительный материал, пластилин, краски, цветные карандаши, фломастеры</w:t>
      </w:r>
      <w:r w:rsidRPr="00AD4B68">
        <w:rPr>
          <w:rFonts w:ascii="Times New Roman" w:eastAsia="Times New Roman" w:hAnsi="Times New Roman"/>
          <w:sz w:val="28"/>
          <w:szCs w:val="28"/>
          <w:lang w:eastAsia="zh-CN"/>
        </w:rPr>
        <w:t>, бумага, раздаточный материал, разнообразный бросовый материал.</w:t>
      </w:r>
    </w:p>
    <w:p w:rsidR="00356675" w:rsidRPr="00AD4B68" w:rsidRDefault="003F1E22" w:rsidP="00D569C1">
      <w:pPr>
        <w:tabs>
          <w:tab w:val="left" w:pos="0"/>
        </w:tabs>
        <w:spacing w:after="0" w:line="240" w:lineRule="auto"/>
        <w:ind w:right="20"/>
        <w:jc w:val="both"/>
        <w:rPr>
          <w:rFonts w:ascii="Times New Roman" w:eastAsia="Times New Roman" w:hAnsi="Times New Roman"/>
          <w:iCs/>
          <w:sz w:val="28"/>
          <w:szCs w:val="28"/>
          <w:lang w:eastAsia="zh-CN"/>
        </w:rPr>
      </w:pPr>
      <w:r w:rsidRPr="00AD4B68">
        <w:rPr>
          <w:rFonts w:ascii="Times New Roman" w:eastAsia="Times New Roman" w:hAnsi="Times New Roman"/>
          <w:iCs/>
          <w:sz w:val="28"/>
          <w:szCs w:val="28"/>
          <w:lang w:eastAsia="zh-CN"/>
        </w:rPr>
        <w:t>3</w:t>
      </w:r>
      <w:r w:rsidR="00356675" w:rsidRPr="00AD4B68">
        <w:rPr>
          <w:rFonts w:ascii="Times New Roman" w:eastAsia="Times New Roman" w:hAnsi="Times New Roman"/>
          <w:iCs/>
          <w:sz w:val="28"/>
          <w:szCs w:val="28"/>
          <w:lang w:eastAsia="zh-CN"/>
        </w:rPr>
        <w:t xml:space="preserve">. </w:t>
      </w:r>
      <w:r w:rsidR="00D569C1" w:rsidRPr="00AD4B68">
        <w:rPr>
          <w:rFonts w:ascii="Times New Roman" w:eastAsia="Times New Roman" w:hAnsi="Times New Roman"/>
          <w:iCs/>
          <w:sz w:val="28"/>
          <w:szCs w:val="28"/>
          <w:lang w:eastAsia="zh-CN"/>
        </w:rPr>
        <w:t xml:space="preserve">игровое </w:t>
      </w:r>
      <w:r w:rsidR="00356675" w:rsidRPr="00AD4B68">
        <w:rPr>
          <w:rFonts w:ascii="Times New Roman" w:eastAsia="Times New Roman" w:hAnsi="Times New Roman"/>
          <w:iCs/>
          <w:sz w:val="28"/>
          <w:szCs w:val="28"/>
          <w:lang w:eastAsia="zh-CN"/>
        </w:rPr>
        <w:t>оборудовани</w:t>
      </w:r>
      <w:r w:rsidRPr="00AD4B68">
        <w:rPr>
          <w:rFonts w:ascii="Times New Roman" w:eastAsia="Times New Roman" w:hAnsi="Times New Roman"/>
          <w:iCs/>
          <w:sz w:val="28"/>
          <w:szCs w:val="28"/>
          <w:lang w:eastAsia="zh-CN"/>
        </w:rPr>
        <w:t>е (ярко</w:t>
      </w:r>
      <w:r w:rsidR="00D569C1" w:rsidRPr="00AD4B68">
        <w:rPr>
          <w:rFonts w:ascii="Times New Roman" w:eastAsia="Times New Roman" w:hAnsi="Times New Roman"/>
          <w:iCs/>
          <w:sz w:val="28"/>
          <w:szCs w:val="28"/>
          <w:lang w:eastAsia="zh-CN"/>
        </w:rPr>
        <w:t>е</w:t>
      </w:r>
      <w:r w:rsidRPr="00AD4B68">
        <w:rPr>
          <w:rFonts w:ascii="Times New Roman" w:eastAsia="Times New Roman" w:hAnsi="Times New Roman"/>
          <w:iCs/>
          <w:sz w:val="28"/>
          <w:szCs w:val="28"/>
          <w:lang w:eastAsia="zh-CN"/>
        </w:rPr>
        <w:t>, ново</w:t>
      </w:r>
      <w:r w:rsidR="00D569C1" w:rsidRPr="00AD4B68">
        <w:rPr>
          <w:rFonts w:ascii="Times New Roman" w:eastAsia="Times New Roman" w:hAnsi="Times New Roman"/>
          <w:iCs/>
          <w:sz w:val="28"/>
          <w:szCs w:val="28"/>
          <w:lang w:eastAsia="zh-CN"/>
        </w:rPr>
        <w:t>е</w:t>
      </w:r>
      <w:r w:rsidRPr="00AD4B68">
        <w:rPr>
          <w:rFonts w:ascii="Times New Roman" w:eastAsia="Times New Roman" w:hAnsi="Times New Roman"/>
          <w:iCs/>
          <w:sz w:val="28"/>
          <w:szCs w:val="28"/>
          <w:lang w:eastAsia="zh-CN"/>
        </w:rPr>
        <w:t>, необычно</w:t>
      </w:r>
      <w:r w:rsidR="00D569C1" w:rsidRPr="00AD4B68">
        <w:rPr>
          <w:rFonts w:ascii="Times New Roman" w:eastAsia="Times New Roman" w:hAnsi="Times New Roman"/>
          <w:iCs/>
          <w:sz w:val="28"/>
          <w:szCs w:val="28"/>
          <w:lang w:eastAsia="zh-CN"/>
        </w:rPr>
        <w:t>е, привлекательное</w:t>
      </w:r>
      <w:r w:rsidRPr="00AD4B68">
        <w:rPr>
          <w:rFonts w:ascii="Times New Roman" w:eastAsia="Times New Roman" w:hAnsi="Times New Roman"/>
          <w:iCs/>
          <w:sz w:val="28"/>
          <w:szCs w:val="28"/>
          <w:lang w:eastAsia="zh-CN"/>
        </w:rPr>
        <w:t>)</w:t>
      </w:r>
      <w:r w:rsidR="00356675" w:rsidRPr="00AD4B68">
        <w:rPr>
          <w:rFonts w:ascii="Times New Roman" w:eastAsia="Times New Roman" w:hAnsi="Times New Roman"/>
          <w:iCs/>
          <w:sz w:val="28"/>
          <w:szCs w:val="28"/>
          <w:lang w:eastAsia="zh-CN"/>
        </w:rPr>
        <w:t>, позволяюще</w:t>
      </w:r>
      <w:r w:rsidR="00D569C1" w:rsidRPr="00AD4B68">
        <w:rPr>
          <w:rFonts w:ascii="Times New Roman" w:eastAsia="Times New Roman" w:hAnsi="Times New Roman"/>
          <w:iCs/>
          <w:sz w:val="28"/>
          <w:szCs w:val="28"/>
          <w:lang w:eastAsia="zh-CN"/>
        </w:rPr>
        <w:t>е</w:t>
      </w:r>
      <w:r w:rsidR="00356675" w:rsidRPr="00AD4B68">
        <w:rPr>
          <w:rFonts w:ascii="Times New Roman" w:eastAsia="Times New Roman" w:hAnsi="Times New Roman"/>
          <w:iCs/>
          <w:sz w:val="28"/>
          <w:szCs w:val="28"/>
          <w:lang w:eastAsia="zh-CN"/>
        </w:rPr>
        <w:t xml:space="preserve"> поддерживать интерес каждого ребенка до конца заняти</w:t>
      </w:r>
      <w:r w:rsidR="00D569C1" w:rsidRPr="00AD4B68">
        <w:rPr>
          <w:rFonts w:ascii="Times New Roman" w:eastAsia="Times New Roman" w:hAnsi="Times New Roman"/>
          <w:iCs/>
          <w:sz w:val="28"/>
          <w:szCs w:val="28"/>
          <w:lang w:eastAsia="zh-CN"/>
        </w:rPr>
        <w:t>я + наличие наиболее игрового оборудования в комплекте для каждого ребенка.</w:t>
      </w:r>
    </w:p>
    <w:p w:rsidR="00923FEA" w:rsidRPr="00AD4B68" w:rsidRDefault="00923FEA" w:rsidP="00412F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F6E3B" w:rsidRPr="00AD4B68" w:rsidRDefault="00FF6E3B" w:rsidP="00412F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D4B68">
        <w:rPr>
          <w:rFonts w:ascii="Times New Roman" w:hAnsi="Times New Roman"/>
          <w:b/>
          <w:sz w:val="28"/>
          <w:szCs w:val="28"/>
        </w:rPr>
        <w:lastRenderedPageBreak/>
        <w:t>Оборудование кабинета педагога-психолога</w:t>
      </w:r>
    </w:p>
    <w:tbl>
      <w:tblPr>
        <w:tblStyle w:val="a4"/>
        <w:tblW w:w="0" w:type="auto"/>
        <w:tblLook w:val="04A0"/>
      </w:tblPr>
      <w:tblGrid>
        <w:gridCol w:w="4927"/>
        <w:gridCol w:w="4928"/>
      </w:tblGrid>
      <w:tr w:rsidR="00AD4B68" w:rsidRPr="00AD4B68" w:rsidTr="00390B93">
        <w:trPr>
          <w:trHeight w:val="710"/>
        </w:trPr>
        <w:tc>
          <w:tcPr>
            <w:tcW w:w="4927" w:type="dxa"/>
          </w:tcPr>
          <w:p w:rsidR="00390B93" w:rsidRPr="00AD4B68" w:rsidRDefault="00390B93" w:rsidP="00390B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4B68">
              <w:rPr>
                <w:rFonts w:ascii="Times New Roman" w:hAnsi="Times New Roman"/>
                <w:sz w:val="28"/>
                <w:szCs w:val="28"/>
              </w:rPr>
              <w:t>– ширма, гараж для машин (спец. выделенное место)</w:t>
            </w:r>
          </w:p>
          <w:p w:rsidR="00390B93" w:rsidRPr="00AD4B68" w:rsidRDefault="00390B93" w:rsidP="00390B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4B68">
              <w:rPr>
                <w:rFonts w:ascii="Times New Roman" w:hAnsi="Times New Roman"/>
                <w:sz w:val="28"/>
                <w:szCs w:val="28"/>
              </w:rPr>
              <w:t xml:space="preserve">– сказки: «Колобок», «Репка», «Теремок», «Маша и медведь», «Волк и семеро козлят», «Заюшкина избушка», «Три поросенка» и др. </w:t>
            </w:r>
          </w:p>
          <w:p w:rsidR="00390B93" w:rsidRPr="00AD4B68" w:rsidRDefault="00390B93" w:rsidP="00390B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4B68">
              <w:rPr>
                <w:rFonts w:ascii="Times New Roman" w:hAnsi="Times New Roman"/>
                <w:sz w:val="28"/>
                <w:szCs w:val="28"/>
              </w:rPr>
              <w:t>– разрезные картинки</w:t>
            </w:r>
          </w:p>
          <w:p w:rsidR="00390B93" w:rsidRPr="00AD4B68" w:rsidRDefault="00390B93" w:rsidP="00390B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4B68">
              <w:rPr>
                <w:rFonts w:ascii="Times New Roman" w:hAnsi="Times New Roman"/>
                <w:sz w:val="28"/>
                <w:szCs w:val="28"/>
              </w:rPr>
              <w:t>– тематическое лото (по возрасту)</w:t>
            </w:r>
          </w:p>
          <w:p w:rsidR="00390B93" w:rsidRPr="00AD4B68" w:rsidRDefault="00390B93" w:rsidP="00390B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4B68">
              <w:rPr>
                <w:rFonts w:ascii="Times New Roman" w:hAnsi="Times New Roman"/>
                <w:sz w:val="28"/>
                <w:szCs w:val="28"/>
              </w:rPr>
              <w:t>– резиновые игрушки (домашние и дикие животные)</w:t>
            </w:r>
          </w:p>
          <w:p w:rsidR="00390B93" w:rsidRPr="00AD4B68" w:rsidRDefault="00390B93" w:rsidP="00FF6E3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4B68">
              <w:rPr>
                <w:rFonts w:ascii="Times New Roman" w:hAnsi="Times New Roman"/>
                <w:sz w:val="28"/>
                <w:szCs w:val="28"/>
              </w:rPr>
              <w:t>– куклы, конструкторы, сборная дорога с дорожными знаками, машины разных видов (трактор, пожарная машина, скорая помощь, грузовик и др.)</w:t>
            </w:r>
            <w:r w:rsidRPr="00AD4B68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928" w:type="dxa"/>
          </w:tcPr>
          <w:p w:rsidR="00390B93" w:rsidRPr="00AD4B68" w:rsidRDefault="00390B93" w:rsidP="00390B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4B68">
              <w:rPr>
                <w:rFonts w:ascii="Times New Roman" w:hAnsi="Times New Roman"/>
                <w:sz w:val="28"/>
                <w:szCs w:val="28"/>
              </w:rPr>
              <w:t>– рули (резиновые или пластмассовые кольца)</w:t>
            </w:r>
          </w:p>
          <w:p w:rsidR="00390B93" w:rsidRPr="00AD4B68" w:rsidRDefault="00390B93" w:rsidP="00390B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4B68">
              <w:rPr>
                <w:rFonts w:ascii="Times New Roman" w:hAnsi="Times New Roman"/>
                <w:sz w:val="28"/>
                <w:szCs w:val="28"/>
              </w:rPr>
              <w:t>– стол и детские стулья</w:t>
            </w:r>
          </w:p>
          <w:p w:rsidR="00390B93" w:rsidRPr="00AD4B68" w:rsidRDefault="00390B93" w:rsidP="00390B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4B68">
              <w:rPr>
                <w:rFonts w:ascii="Times New Roman" w:hAnsi="Times New Roman"/>
                <w:sz w:val="28"/>
                <w:szCs w:val="28"/>
              </w:rPr>
              <w:t>– мольберт</w:t>
            </w:r>
          </w:p>
          <w:p w:rsidR="00390B93" w:rsidRPr="00AD4B68" w:rsidRDefault="00390B93" w:rsidP="00390B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4B68">
              <w:rPr>
                <w:rFonts w:ascii="Times New Roman" w:hAnsi="Times New Roman"/>
                <w:sz w:val="28"/>
                <w:szCs w:val="28"/>
              </w:rPr>
              <w:t>– набор масок для детей и взрослых</w:t>
            </w:r>
          </w:p>
          <w:p w:rsidR="00390B93" w:rsidRPr="00AD4B68" w:rsidRDefault="00390B93" w:rsidP="00390B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4B68">
              <w:rPr>
                <w:rFonts w:ascii="Times New Roman" w:hAnsi="Times New Roman"/>
                <w:sz w:val="28"/>
                <w:szCs w:val="28"/>
              </w:rPr>
              <w:t>– муляжи овощей, фруктов, и др.</w:t>
            </w:r>
          </w:p>
          <w:p w:rsidR="00390B93" w:rsidRPr="00AD4B68" w:rsidRDefault="00390B93" w:rsidP="00390B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4B68">
              <w:rPr>
                <w:rFonts w:ascii="Times New Roman" w:hAnsi="Times New Roman"/>
                <w:sz w:val="28"/>
                <w:szCs w:val="28"/>
              </w:rPr>
              <w:t>– погремушки, шнуровки, пирамиды,</w:t>
            </w:r>
          </w:p>
          <w:p w:rsidR="00390B93" w:rsidRPr="00AD4B68" w:rsidRDefault="00390B93" w:rsidP="00390B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4B68">
              <w:rPr>
                <w:rFonts w:ascii="Times New Roman" w:hAnsi="Times New Roman"/>
                <w:sz w:val="28"/>
                <w:szCs w:val="28"/>
              </w:rPr>
              <w:t>– магнитная доска и набор магнитов</w:t>
            </w:r>
          </w:p>
          <w:p w:rsidR="00390B93" w:rsidRPr="00AD4B68" w:rsidRDefault="00390B93" w:rsidP="00390B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4B68">
              <w:rPr>
                <w:rFonts w:ascii="Times New Roman" w:hAnsi="Times New Roman"/>
                <w:sz w:val="28"/>
                <w:szCs w:val="28"/>
              </w:rPr>
              <w:t>– комплексный модуль для развития мелкой моторики</w:t>
            </w:r>
          </w:p>
          <w:p w:rsidR="00390B93" w:rsidRPr="00AD4B68" w:rsidRDefault="00390B93" w:rsidP="00390B9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4B68">
              <w:rPr>
                <w:rFonts w:ascii="Times New Roman" w:hAnsi="Times New Roman"/>
                <w:sz w:val="28"/>
                <w:szCs w:val="28"/>
              </w:rPr>
              <w:t>– макароны разных видов (спиральки, бабочки и др.), пшено, плоды бобовых растений (фасоль, горох и др.)</w:t>
            </w:r>
          </w:p>
          <w:p w:rsidR="00390B93" w:rsidRPr="00AD4B68" w:rsidRDefault="00390B93" w:rsidP="00FF6E3B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D4B68">
              <w:rPr>
                <w:rFonts w:ascii="Times New Roman" w:hAnsi="Times New Roman"/>
                <w:sz w:val="28"/>
                <w:szCs w:val="28"/>
              </w:rPr>
              <w:t>– ковер с дорогами и дорожными знаками</w:t>
            </w:r>
          </w:p>
        </w:tc>
      </w:tr>
    </w:tbl>
    <w:p w:rsidR="00923FEA" w:rsidRDefault="00923FEA" w:rsidP="00412FF4">
      <w:pPr>
        <w:shd w:val="clear" w:color="auto" w:fill="FFFFFF"/>
        <w:tabs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B050"/>
          <w:sz w:val="28"/>
          <w:szCs w:val="28"/>
          <w:lang w:eastAsia="zh-CN"/>
        </w:rPr>
      </w:pPr>
    </w:p>
    <w:p w:rsidR="00412FF4" w:rsidRPr="00AD4B68" w:rsidRDefault="00412FF4" w:rsidP="00412FF4">
      <w:pPr>
        <w:shd w:val="clear" w:color="auto" w:fill="FFFFFF"/>
        <w:tabs>
          <w:tab w:val="left" w:pos="1134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AD4B68">
        <w:rPr>
          <w:rFonts w:ascii="Times New Roman" w:eastAsia="Times New Roman" w:hAnsi="Times New Roman"/>
          <w:b/>
          <w:sz w:val="28"/>
          <w:szCs w:val="28"/>
          <w:lang w:eastAsia="zh-CN"/>
        </w:rPr>
        <w:t>Оборудование спортивного зала</w:t>
      </w:r>
    </w:p>
    <w:tbl>
      <w:tblPr>
        <w:tblStyle w:val="a4"/>
        <w:tblW w:w="0" w:type="auto"/>
        <w:tblLook w:val="04A0"/>
      </w:tblPr>
      <w:tblGrid>
        <w:gridCol w:w="4927"/>
        <w:gridCol w:w="4928"/>
      </w:tblGrid>
      <w:tr w:rsidR="00AD4B68" w:rsidRPr="00AD4B68" w:rsidTr="00412FF4">
        <w:tc>
          <w:tcPr>
            <w:tcW w:w="4927" w:type="dxa"/>
          </w:tcPr>
          <w:p w:rsidR="00412FF4" w:rsidRPr="00AD4B68" w:rsidRDefault="00412FF4" w:rsidP="00412FF4">
            <w:pPr>
              <w:shd w:val="clear" w:color="auto" w:fill="FFFFFF"/>
              <w:tabs>
                <w:tab w:val="left" w:pos="1080"/>
              </w:tabs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AD4B68">
              <w:rPr>
                <w:rFonts w:ascii="Times New Roman" w:eastAsia="Arial" w:hAnsi="Times New Roman"/>
                <w:sz w:val="28"/>
                <w:szCs w:val="28"/>
                <w:lang w:eastAsia="zh-CN"/>
              </w:rPr>
              <w:t>шведская</w:t>
            </w:r>
            <w:r w:rsidRPr="00AD4B6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стенка, м</w:t>
            </w:r>
            <w:r w:rsidRPr="00AD4B68">
              <w:rPr>
                <w:rFonts w:ascii="Times New Roman" w:eastAsia="Arial" w:hAnsi="Times New Roman"/>
                <w:sz w:val="28"/>
                <w:szCs w:val="28"/>
                <w:lang w:eastAsia="zh-CN"/>
              </w:rPr>
              <w:t>аты</w:t>
            </w:r>
            <w:r w:rsidRPr="00AD4B6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гимнастические, л</w:t>
            </w:r>
            <w:r w:rsidRPr="00AD4B68">
              <w:rPr>
                <w:rFonts w:ascii="Times New Roman" w:eastAsia="Arial" w:hAnsi="Times New Roman"/>
                <w:sz w:val="28"/>
                <w:szCs w:val="28"/>
                <w:lang w:eastAsia="zh-CN"/>
              </w:rPr>
              <w:t>есенка-балансир</w:t>
            </w:r>
            <w:r w:rsidRPr="00AD4B6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, м</w:t>
            </w:r>
            <w:r w:rsidRPr="00AD4B68">
              <w:rPr>
                <w:rFonts w:ascii="Times New Roman" w:eastAsia="Arial" w:hAnsi="Times New Roman"/>
                <w:sz w:val="28"/>
                <w:szCs w:val="28"/>
                <w:lang w:eastAsia="zh-CN"/>
              </w:rPr>
              <w:t>ячи</w:t>
            </w:r>
            <w:r w:rsidRPr="00AD4B6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резиновые «Бабочка», мячи-фитболы, п</w:t>
            </w:r>
            <w:r w:rsidRPr="00AD4B68">
              <w:rPr>
                <w:rFonts w:ascii="Times New Roman" w:eastAsia="Arial" w:hAnsi="Times New Roman"/>
                <w:sz w:val="28"/>
                <w:szCs w:val="28"/>
                <w:lang w:eastAsia="zh-CN"/>
              </w:rPr>
              <w:t>алки</w:t>
            </w:r>
            <w:r w:rsidRPr="00AD4B6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гимнастические, о</w:t>
            </w:r>
            <w:r w:rsidRPr="00AD4B68">
              <w:rPr>
                <w:rFonts w:ascii="Times New Roman" w:eastAsia="Arial" w:hAnsi="Times New Roman"/>
                <w:sz w:val="28"/>
                <w:szCs w:val="28"/>
                <w:lang w:eastAsia="zh-CN"/>
              </w:rPr>
              <w:t>бручи</w:t>
            </w:r>
            <w:r w:rsidRPr="00AD4B6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маленькие и большие</w:t>
            </w:r>
          </w:p>
        </w:tc>
        <w:tc>
          <w:tcPr>
            <w:tcW w:w="4928" w:type="dxa"/>
          </w:tcPr>
          <w:p w:rsidR="00412FF4" w:rsidRPr="00AD4B68" w:rsidRDefault="00412FF4" w:rsidP="00412FF4">
            <w:pPr>
              <w:shd w:val="clear" w:color="auto" w:fill="FFFFFF"/>
              <w:suppressAutoHyphens/>
              <w:jc w:val="both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AD4B68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батут детский, мягкие модули, массажная дорожка, ворота для подлезания, велотренажер, тоннель, лестница, гимнастические скамейки</w:t>
            </w:r>
          </w:p>
        </w:tc>
      </w:tr>
    </w:tbl>
    <w:p w:rsidR="00923FEA" w:rsidRDefault="00923FEA" w:rsidP="00284E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color w:val="00B050"/>
          <w:sz w:val="28"/>
          <w:szCs w:val="28"/>
          <w:lang w:eastAsia="zh-CN"/>
        </w:rPr>
      </w:pPr>
    </w:p>
    <w:p w:rsidR="00284E46" w:rsidRPr="00AD4B68" w:rsidRDefault="00E94274" w:rsidP="00284E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AD4B68">
        <w:rPr>
          <w:rFonts w:ascii="Times New Roman" w:eastAsia="Times New Roman" w:hAnsi="Times New Roman"/>
          <w:b/>
          <w:sz w:val="28"/>
          <w:szCs w:val="28"/>
          <w:lang w:eastAsia="zh-CN"/>
        </w:rPr>
        <w:t>Оборудование и материалы для изобразительной деятельности</w:t>
      </w:r>
      <w:r w:rsidR="00284E46" w:rsidRPr="00AD4B68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: </w:t>
      </w:r>
      <w:r w:rsidR="00284E46" w:rsidRPr="00AD4B68">
        <w:rPr>
          <w:rFonts w:ascii="Times New Roman" w:eastAsia="Times New Roman" w:hAnsi="Times New Roman"/>
          <w:sz w:val="28"/>
          <w:szCs w:val="28"/>
          <w:lang w:eastAsia="zh-CN"/>
        </w:rPr>
        <w:t xml:space="preserve">бумага (белая и цветная), картон (белый и цветной), клей ПВА, нитки, кисти, баночки для воды, цветные карандаши, фломастеры, восковые мелки, пластилин, стеки, дощечки для лепки, клеенки, самоклеющаяся бумага, краски (пальчиковые и гуашь). </w:t>
      </w:r>
    </w:p>
    <w:p w:rsidR="00284E46" w:rsidRPr="00AD4B68" w:rsidRDefault="00284E46" w:rsidP="00284E4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AD4B68">
        <w:rPr>
          <w:rFonts w:ascii="Times New Roman" w:eastAsia="Times New Roman" w:hAnsi="Times New Roman"/>
          <w:sz w:val="28"/>
          <w:szCs w:val="28"/>
          <w:lang w:eastAsia="zh-CN"/>
        </w:rPr>
        <w:t>Стоит обратить внимание, что весь раздаточный материал, предлагаемый детям для рассмотрения и названия, должен быть трех основных цветов – красный, желтый, зеленый (может быть добавлен синий); двух размеров – большой и маленький; двух форм – круглый и квадратный. Счет предметов осуществляется до трех, сравнение группы предметов по количеству «много – мало».</w:t>
      </w:r>
    </w:p>
    <w:p w:rsidR="00B378B4" w:rsidRPr="00AD4B68" w:rsidRDefault="00B378B4" w:rsidP="00B378B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 w:rsidRPr="00AD4B68">
        <w:rPr>
          <w:rFonts w:ascii="Times New Roman" w:eastAsia="Times New Roman" w:hAnsi="Times New Roman"/>
          <w:b/>
          <w:sz w:val="28"/>
          <w:szCs w:val="24"/>
          <w:lang w:eastAsia="zh-CN"/>
        </w:rPr>
        <w:t>Требования к информационной обеспеченности Программы</w:t>
      </w:r>
    </w:p>
    <w:p w:rsidR="00B378B4" w:rsidRPr="00AD4B68" w:rsidRDefault="00B378B4" w:rsidP="00B378B4">
      <w:pPr>
        <w:numPr>
          <w:ilvl w:val="0"/>
          <w:numId w:val="9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  <w:r w:rsidRPr="00AD4B68">
        <w:rPr>
          <w:rFonts w:ascii="Times New Roman" w:eastAsia="Times New Roman" w:hAnsi="Times New Roman"/>
          <w:sz w:val="28"/>
          <w:szCs w:val="24"/>
          <w:lang w:eastAsia="zh-CN"/>
        </w:rPr>
        <w:t>Интернет – ресурсы.</w:t>
      </w:r>
    </w:p>
    <w:p w:rsidR="00B378B4" w:rsidRPr="00AD4B68" w:rsidRDefault="00B378B4" w:rsidP="00B378B4">
      <w:pPr>
        <w:numPr>
          <w:ilvl w:val="0"/>
          <w:numId w:val="9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  <w:r w:rsidRPr="00AD4B68">
        <w:rPr>
          <w:rFonts w:ascii="Times New Roman" w:eastAsia="Times New Roman" w:hAnsi="Times New Roman"/>
          <w:sz w:val="28"/>
          <w:szCs w:val="24"/>
          <w:lang w:eastAsia="zh-CN"/>
        </w:rPr>
        <w:t>Компьютер/ноутбук, мультимедийный проектор.</w:t>
      </w:r>
    </w:p>
    <w:p w:rsidR="00B378B4" w:rsidRPr="00AD4B68" w:rsidRDefault="00B378B4" w:rsidP="00B378B4">
      <w:pPr>
        <w:numPr>
          <w:ilvl w:val="0"/>
          <w:numId w:val="9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  <w:r w:rsidRPr="00AD4B68">
        <w:rPr>
          <w:rFonts w:ascii="Times New Roman" w:eastAsia="Times New Roman" w:hAnsi="Times New Roman"/>
          <w:sz w:val="28"/>
          <w:szCs w:val="24"/>
          <w:lang w:eastAsia="zh-CN"/>
        </w:rPr>
        <w:t>Картотека</w:t>
      </w:r>
      <w:r w:rsidRPr="00AD4B68">
        <w:rPr>
          <w:rFonts w:ascii="Times New Roman" w:eastAsia="Times New Roman" w:hAnsi="Times New Roman"/>
          <w:sz w:val="28"/>
          <w:szCs w:val="28"/>
          <w:lang w:eastAsia="zh-CN"/>
        </w:rPr>
        <w:t xml:space="preserve"> сказок и другой детской литературы</w:t>
      </w:r>
      <w:r w:rsidRPr="00AD4B68">
        <w:rPr>
          <w:rFonts w:ascii="Times New Roman" w:eastAsia="Times New Roman" w:hAnsi="Times New Roman"/>
          <w:sz w:val="28"/>
          <w:szCs w:val="24"/>
          <w:lang w:eastAsia="zh-CN"/>
        </w:rPr>
        <w:t>.</w:t>
      </w:r>
    </w:p>
    <w:p w:rsidR="00B378B4" w:rsidRPr="00AD4B68" w:rsidRDefault="00B378B4" w:rsidP="00B378B4">
      <w:pPr>
        <w:numPr>
          <w:ilvl w:val="0"/>
          <w:numId w:val="9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AD4B68">
        <w:rPr>
          <w:rFonts w:ascii="Times New Roman" w:eastAsia="Times New Roman" w:hAnsi="Times New Roman"/>
          <w:sz w:val="28"/>
          <w:szCs w:val="28"/>
          <w:lang w:eastAsia="zh-CN"/>
        </w:rPr>
        <w:t>Видеокамера или фотоаппарат с функциями фото- и видеосъемки</w:t>
      </w:r>
      <w:r w:rsidRPr="00AD4B68">
        <w:rPr>
          <w:rFonts w:ascii="Times New Roman" w:eastAsia="Times New Roman" w:hAnsi="Times New Roman"/>
          <w:sz w:val="28"/>
          <w:szCs w:val="24"/>
          <w:lang w:eastAsia="zh-CN"/>
        </w:rPr>
        <w:t>.</w:t>
      </w:r>
    </w:p>
    <w:p w:rsidR="0066627E" w:rsidRDefault="0066627E" w:rsidP="0066627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92786" w:rsidRDefault="00092786" w:rsidP="0066627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92786" w:rsidRDefault="00092786" w:rsidP="0066627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92786" w:rsidRDefault="00092786" w:rsidP="0066627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66627E" w:rsidRPr="00F01E59" w:rsidRDefault="0066627E" w:rsidP="0066627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F01E59">
        <w:rPr>
          <w:rFonts w:ascii="Times New Roman" w:hAnsi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W w:w="9581" w:type="dxa"/>
        <w:tblInd w:w="-5" w:type="dxa"/>
        <w:tblLayout w:type="fixed"/>
        <w:tblLook w:val="0000"/>
      </w:tblPr>
      <w:tblGrid>
        <w:gridCol w:w="828"/>
        <w:gridCol w:w="6300"/>
        <w:gridCol w:w="2453"/>
      </w:tblGrid>
      <w:tr w:rsidR="00F01E59" w:rsidRPr="00F01E59" w:rsidTr="008C753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27E" w:rsidRPr="00F01E59" w:rsidRDefault="0066627E" w:rsidP="008C753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E5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627E" w:rsidRPr="00F01E59" w:rsidRDefault="0066627E" w:rsidP="008C753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E59">
              <w:rPr>
                <w:rFonts w:ascii="Times New Roman" w:hAnsi="Times New Roman"/>
                <w:sz w:val="24"/>
                <w:szCs w:val="24"/>
              </w:rPr>
              <w:t>Тема занятий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627E" w:rsidRPr="00F01E59" w:rsidRDefault="00152C6A" w:rsidP="008C753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Продолжитель</w:t>
            </w:r>
            <w:r w:rsidR="0066627E" w:rsidRPr="00F01E59">
              <w:rPr>
                <w:rFonts w:ascii="Times New Roman" w:hAnsi="Times New Roman"/>
                <w:sz w:val="24"/>
                <w:szCs w:val="24"/>
              </w:rPr>
              <w:t>ность занятия</w:t>
            </w:r>
          </w:p>
        </w:tc>
      </w:tr>
      <w:tr w:rsidR="003A2BD4" w:rsidRPr="00F01E59" w:rsidTr="003A2BD4">
        <w:trPr>
          <w:trHeight w:val="262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BD4" w:rsidRDefault="003A2BD4" w:rsidP="008C7536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</w:tr>
      <w:tr w:rsidR="00F01E59" w:rsidRPr="00F01E59" w:rsidTr="008C753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27E" w:rsidRPr="00F01E59" w:rsidRDefault="0066627E" w:rsidP="004C387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E5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627E" w:rsidRPr="00A51971" w:rsidRDefault="0066627E" w:rsidP="004C38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51971">
              <w:rPr>
                <w:rFonts w:ascii="Times New Roman" w:hAnsi="Times New Roman"/>
                <w:b/>
                <w:sz w:val="28"/>
                <w:szCs w:val="28"/>
              </w:rPr>
              <w:t>Знакомство</w:t>
            </w:r>
          </w:p>
          <w:p w:rsidR="00EE3A4E" w:rsidRPr="00B85997" w:rsidRDefault="00EE3A4E" w:rsidP="00EE3A4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EE3A4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Программное содержание:</w:t>
            </w:r>
            <w:r w:rsidRPr="008C7536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r w:rsidRPr="00EE3A4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знакомство детей со взрослыми и друг с другом</w:t>
            </w:r>
            <w:r w:rsidR="00F300A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; при прочтении </w:t>
            </w:r>
            <w:r w:rsidR="00007FE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русской народной потешки «Пошел котик на торжок</w:t>
            </w:r>
            <w:r w:rsidR="00B84AC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»</w:t>
            </w:r>
            <w:r w:rsidR="00007FEE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расширя</w:t>
            </w:r>
            <w:r w:rsidR="00B84AC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ть знания детей о домашних животных, учить понимать содержание потешки, вызвать желание слушать ее и проговаривать за взрослым; </w:t>
            </w:r>
            <w:r w:rsidR="007F6E6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на занятии по лепке познакомить </w:t>
            </w:r>
            <w:r w:rsidR="00B84AC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со слоеным тестом(пластилином) и приемами лепки из него</w:t>
            </w:r>
            <w:r w:rsidR="00B8599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(отрывать маленькие кусочки теста, скатывать их между ладонями и расплющивать пальцем сверху на ограниченном пространстве); на основе знакомства </w:t>
            </w:r>
            <w:r w:rsidR="00B85997" w:rsidRPr="00B8599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 Песней–игрой «Колобок» (автор Т</w:t>
            </w:r>
            <w:r w:rsidR="00B8599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. </w:t>
            </w:r>
            <w:r w:rsidR="00B85997" w:rsidRPr="00B8599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Морозова)</w:t>
            </w:r>
            <w:r w:rsidR="00B8599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="00B85997" w:rsidRPr="00B8599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развивать эмоциональную отзывчивость на музыку и умение выражать в движениях музыкальный образ и настроение.</w:t>
            </w:r>
          </w:p>
          <w:p w:rsidR="00EE3A4E" w:rsidRPr="00F01E59" w:rsidRDefault="00EE3A4E" w:rsidP="004C387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27E" w:rsidRPr="00F01E59" w:rsidRDefault="004C3874" w:rsidP="004C387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E59">
              <w:rPr>
                <w:rFonts w:ascii="Times New Roman" w:hAnsi="Times New Roman"/>
                <w:sz w:val="24"/>
                <w:szCs w:val="24"/>
              </w:rPr>
              <w:t>45 – 6</w:t>
            </w:r>
            <w:r w:rsidR="0066627E" w:rsidRPr="00F01E59">
              <w:rPr>
                <w:rFonts w:ascii="Times New Roman" w:hAnsi="Times New Roman"/>
                <w:sz w:val="24"/>
                <w:szCs w:val="24"/>
              </w:rPr>
              <w:t>0 минут</w:t>
            </w:r>
          </w:p>
        </w:tc>
      </w:tr>
      <w:tr w:rsidR="00F01E59" w:rsidRPr="00F01E59" w:rsidTr="004C3874">
        <w:trPr>
          <w:trHeight w:val="142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74" w:rsidRPr="00F01E59" w:rsidRDefault="004C3874" w:rsidP="004C387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E5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74" w:rsidRPr="00A51971" w:rsidRDefault="00F01E59" w:rsidP="004C38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51971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4C3874" w:rsidRPr="00A51971">
              <w:rPr>
                <w:rFonts w:ascii="Times New Roman" w:hAnsi="Times New Roman"/>
                <w:b/>
                <w:sz w:val="28"/>
                <w:szCs w:val="28"/>
              </w:rPr>
              <w:t>Встреча с петушком»</w:t>
            </w:r>
          </w:p>
          <w:p w:rsidR="00B85997" w:rsidRPr="00F01E59" w:rsidRDefault="00B85997" w:rsidP="00A5197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A4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Программное содержание:</w:t>
            </w:r>
            <w:r w:rsidR="00C351E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C351EF" w:rsidRPr="007941AC">
              <w:rPr>
                <w:rFonts w:ascii="Times New Roman" w:hAnsi="Times New Roman"/>
                <w:sz w:val="24"/>
                <w:szCs w:val="24"/>
              </w:rPr>
              <w:t>через</w:t>
            </w:r>
            <w:r w:rsidR="007941AC" w:rsidRPr="007941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41A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</w:t>
            </w:r>
            <w:r w:rsidR="00C351EF" w:rsidRPr="001327F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риветствие детей и родителей «Здравствуйте ладошки»</w:t>
            </w:r>
            <w:r w:rsidR="00C351EF" w:rsidRPr="001327F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(слова и музыка М. Картушиной поет Е. Железнова)</w:t>
            </w:r>
            <w:r w:rsidR="00D01300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351EF" w:rsidRPr="001327F8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вызвать положительные эмоции и снять напряжение ,скованность у детей и родителей;</w:t>
            </w:r>
            <w:r w:rsidR="00C351EF" w:rsidRPr="008C7536"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  <w:t xml:space="preserve"> </w:t>
            </w:r>
            <w:r w:rsidR="007F6E65" w:rsidRPr="007F6E6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при инсценировке</w:t>
            </w:r>
            <w:r w:rsidR="007F6E65"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  <w:t xml:space="preserve"> </w:t>
            </w:r>
            <w:r w:rsidR="00C351EF" w:rsidRPr="00C351E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русской народной песенки «Вышла курочка гулять…»</w:t>
            </w:r>
            <w:r w:rsidR="00C351E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-познакомить детей с понятием «семья»,</w:t>
            </w:r>
            <w:r w:rsidR="007941AC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C351E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научить внимательно слушать художественное произведение</w:t>
            </w:r>
            <w:r w:rsidR="007941AC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C351E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и выполнять </w:t>
            </w:r>
            <w:r w:rsidR="007F6E65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движения соответствующие тексту,</w:t>
            </w:r>
            <w:r w:rsidR="00C351E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воспитывать интерес к инсценировке</w:t>
            </w:r>
            <w:r w:rsidR="001327F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;</w:t>
            </w:r>
            <w:r w:rsidR="007941AC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1327F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через </w:t>
            </w:r>
            <w:r w:rsidR="001327F8" w:rsidRPr="008C7536"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  <w:t xml:space="preserve"> </w:t>
            </w:r>
            <w:r w:rsidR="001327F8" w:rsidRPr="001327F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музыкально-ритмическая игр</w:t>
            </w:r>
            <w:r w:rsidR="001327F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ы</w:t>
            </w:r>
            <w:r w:rsidR="007941AC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1327F8" w:rsidRPr="001327F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«Цыпленок Пи» </w:t>
            </w:r>
            <w:r w:rsidR="001327F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и «Паровоз»</w:t>
            </w:r>
            <w:r w:rsidR="007941AC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1327F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развивать общую моторику и координацию движений; через контактный </w:t>
            </w:r>
            <w:r w:rsidR="001327F8" w:rsidRPr="00D01300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массаж (Утробина К.К. Занимательная физкультура)способствовать сближению родителя и ребенка</w:t>
            </w:r>
            <w:r w:rsidR="00D01300" w:rsidRPr="00D01300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,</w:t>
            </w:r>
            <w:r w:rsidR="007941AC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D01300" w:rsidRPr="00D01300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формированию доверительного и внимательного отношения друг к другу</w:t>
            </w:r>
            <w:r w:rsidR="00D01300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; </w:t>
            </w:r>
            <w:r w:rsidR="007F6E65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на занятии по лепке «Угощение для курочки», </w:t>
            </w:r>
            <w:r w:rsidR="00D01300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учить детей раскатывать тонкую «колбаску»</w:t>
            </w:r>
            <w:r w:rsidR="009722FE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D01300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из пластилина прямыми движениями рук на дощечке,</w:t>
            </w:r>
            <w:r w:rsidR="007F6E65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D01300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учить элементарным приемам пластилинографии при лепке травки.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874" w:rsidRPr="00F01E59" w:rsidRDefault="004C3874" w:rsidP="004C38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1E59">
              <w:rPr>
                <w:rFonts w:ascii="Times New Roman" w:hAnsi="Times New Roman"/>
                <w:sz w:val="24"/>
                <w:szCs w:val="24"/>
              </w:rPr>
              <w:t>45 – 60 минут</w:t>
            </w:r>
          </w:p>
        </w:tc>
      </w:tr>
      <w:tr w:rsidR="003A2BD4" w:rsidRPr="00F01E59" w:rsidTr="003D3D7E"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D4" w:rsidRPr="00F01E59" w:rsidRDefault="003A2BD4" w:rsidP="004C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Октябрь </w:t>
            </w:r>
          </w:p>
        </w:tc>
      </w:tr>
      <w:tr w:rsidR="00F01E59" w:rsidRPr="00F01E59" w:rsidTr="008C753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74" w:rsidRPr="00F01E59" w:rsidRDefault="003E3B1B" w:rsidP="004C387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C3874" w:rsidRPr="00F01E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74" w:rsidRPr="00A51971" w:rsidRDefault="00D01300" w:rsidP="004C38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51971">
              <w:rPr>
                <w:rFonts w:ascii="Times New Roman" w:hAnsi="Times New Roman"/>
                <w:b/>
                <w:sz w:val="28"/>
                <w:szCs w:val="28"/>
              </w:rPr>
              <w:t>«Мы едем, едем, едем»</w:t>
            </w:r>
          </w:p>
          <w:p w:rsidR="003E3B1B" w:rsidRPr="00F01E59" w:rsidRDefault="003E3B1B" w:rsidP="007941AC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E3A4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Программное содержание:</w:t>
            </w:r>
            <w:r w:rsidR="009722F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Pr="0049197A">
              <w:rPr>
                <w:rFonts w:ascii="Times New Roman" w:hAnsi="Times New Roman"/>
                <w:sz w:val="24"/>
                <w:szCs w:val="24"/>
              </w:rPr>
              <w:t xml:space="preserve">через пальчиковую игру «Сидели два медведя…», подвижную игру «У медведя во бору», игру с движением «Мишка косолапый» </w:t>
            </w:r>
            <w:r w:rsidR="007941AC">
              <w:rPr>
                <w:rFonts w:ascii="Times New Roman" w:hAnsi="Times New Roman"/>
                <w:sz w:val="24"/>
                <w:szCs w:val="24"/>
              </w:rPr>
              <w:t xml:space="preserve">расширить знания детей о медведе </w:t>
            </w:r>
            <w:r w:rsidR="0049197A" w:rsidRPr="0049197A">
              <w:rPr>
                <w:rFonts w:ascii="Times New Roman" w:hAnsi="Times New Roman"/>
                <w:sz w:val="24"/>
                <w:szCs w:val="24"/>
              </w:rPr>
              <w:t>внешнем виде</w:t>
            </w:r>
            <w:r w:rsidR="007941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197A" w:rsidRPr="0049197A">
              <w:rPr>
                <w:rFonts w:ascii="Times New Roman" w:hAnsi="Times New Roman"/>
                <w:sz w:val="24"/>
                <w:szCs w:val="24"/>
              </w:rPr>
              <w:t>,питании,</w:t>
            </w:r>
            <w:r w:rsidR="007941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197A" w:rsidRPr="0049197A">
              <w:rPr>
                <w:rFonts w:ascii="Times New Roman" w:hAnsi="Times New Roman"/>
                <w:sz w:val="24"/>
                <w:szCs w:val="24"/>
              </w:rPr>
              <w:t>среде обитания),развивать познавательную и двигательную активность детей,</w:t>
            </w:r>
            <w:r w:rsidR="007941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197A" w:rsidRPr="0049197A">
              <w:rPr>
                <w:rFonts w:ascii="Times New Roman" w:hAnsi="Times New Roman"/>
                <w:sz w:val="24"/>
                <w:szCs w:val="24"/>
              </w:rPr>
              <w:t xml:space="preserve">воспитывать желание заботиться о </w:t>
            </w:r>
            <w:r w:rsidR="0049197A" w:rsidRPr="0049197A">
              <w:rPr>
                <w:rFonts w:ascii="Times New Roman" w:hAnsi="Times New Roman"/>
                <w:sz w:val="24"/>
                <w:szCs w:val="24"/>
              </w:rPr>
              <w:lastRenderedPageBreak/>
              <w:t>диких животных;</w:t>
            </w:r>
            <w:r w:rsidR="007941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F6E65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r w:rsidR="007941AC">
              <w:rPr>
                <w:rFonts w:ascii="Times New Roman" w:hAnsi="Times New Roman"/>
                <w:sz w:val="24"/>
                <w:szCs w:val="24"/>
              </w:rPr>
              <w:t>по</w:t>
            </w:r>
            <w:r w:rsidR="007F6E65">
              <w:rPr>
                <w:rFonts w:ascii="Times New Roman" w:hAnsi="Times New Roman"/>
                <w:sz w:val="24"/>
                <w:szCs w:val="24"/>
              </w:rPr>
              <w:t xml:space="preserve">стройке </w:t>
            </w:r>
            <w:r w:rsidR="0049197A">
              <w:rPr>
                <w:rFonts w:ascii="Times New Roman" w:hAnsi="Times New Roman"/>
                <w:sz w:val="24"/>
                <w:szCs w:val="24"/>
              </w:rPr>
              <w:t xml:space="preserve"> «Теремка» из готовых модулей -способствовать умению работать в коллективе,</w:t>
            </w:r>
            <w:r w:rsidR="007941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197A">
              <w:rPr>
                <w:rFonts w:ascii="Times New Roman" w:hAnsi="Times New Roman"/>
                <w:sz w:val="24"/>
                <w:szCs w:val="24"/>
              </w:rPr>
              <w:t>помогая друг другу,</w:t>
            </w:r>
            <w:r w:rsidR="007941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197A">
              <w:rPr>
                <w:rFonts w:ascii="Times New Roman" w:hAnsi="Times New Roman"/>
                <w:sz w:val="24"/>
                <w:szCs w:val="24"/>
              </w:rPr>
              <w:t>познакомить с основными частями конструкции теремка(стены,</w:t>
            </w:r>
            <w:r w:rsidR="007941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197A">
              <w:rPr>
                <w:rFonts w:ascii="Times New Roman" w:hAnsi="Times New Roman"/>
                <w:sz w:val="24"/>
                <w:szCs w:val="24"/>
              </w:rPr>
              <w:t>пол,</w:t>
            </w:r>
            <w:r w:rsidR="007941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197A">
              <w:rPr>
                <w:rFonts w:ascii="Times New Roman" w:hAnsi="Times New Roman"/>
                <w:sz w:val="24"/>
                <w:szCs w:val="24"/>
              </w:rPr>
              <w:t>крыша,</w:t>
            </w:r>
            <w:r w:rsidR="007941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197A">
              <w:rPr>
                <w:rFonts w:ascii="Times New Roman" w:hAnsi="Times New Roman"/>
                <w:sz w:val="24"/>
                <w:szCs w:val="24"/>
              </w:rPr>
              <w:t>окно,</w:t>
            </w:r>
            <w:r w:rsidR="007941A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197A">
              <w:rPr>
                <w:rFonts w:ascii="Times New Roman" w:hAnsi="Times New Roman"/>
                <w:sz w:val="24"/>
                <w:szCs w:val="24"/>
              </w:rPr>
              <w:t>дверь)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874" w:rsidRPr="00F01E59" w:rsidRDefault="004C3874" w:rsidP="004C38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1E59">
              <w:rPr>
                <w:rFonts w:ascii="Times New Roman" w:hAnsi="Times New Roman"/>
                <w:sz w:val="24"/>
                <w:szCs w:val="24"/>
              </w:rPr>
              <w:lastRenderedPageBreak/>
              <w:t>45 – 60 минут</w:t>
            </w:r>
          </w:p>
        </w:tc>
      </w:tr>
      <w:tr w:rsidR="00F01E59" w:rsidRPr="00F01E59" w:rsidTr="008C753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74" w:rsidRPr="00F01E59" w:rsidRDefault="003E3B1B" w:rsidP="004C387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4C3874" w:rsidRPr="00F01E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C3874" w:rsidRPr="00A51971" w:rsidRDefault="00D01300" w:rsidP="004C3874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51971">
              <w:rPr>
                <w:rFonts w:ascii="Times New Roman" w:hAnsi="Times New Roman"/>
                <w:b/>
                <w:sz w:val="28"/>
                <w:szCs w:val="28"/>
              </w:rPr>
              <w:t>«Встреча с зайкой»</w:t>
            </w:r>
          </w:p>
          <w:p w:rsidR="007F6E65" w:rsidRDefault="0049197A" w:rsidP="006B14CA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3A4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Программное содержание:</w:t>
            </w:r>
            <w:r w:rsidR="006B14CA" w:rsidRPr="00B556D2"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  <w:t xml:space="preserve"> </w:t>
            </w:r>
            <w:r w:rsidR="006B14CA" w:rsidRPr="006B14C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через упражнение «Заинька-зайка» </w:t>
            </w:r>
            <w:r w:rsidR="006B14C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(</w:t>
            </w:r>
            <w:r w:rsidR="006B14CA" w:rsidRPr="006B14C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«Взаимодействие с</w:t>
            </w:r>
            <w:r w:rsidR="007F6E65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емьи и ДОО» Н.А. Кочетова, И.А.</w:t>
            </w:r>
            <w:r w:rsidR="00C4247D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6B14CA" w:rsidRPr="006B14C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Желтикова, М.А. Тверетина</w:t>
            </w:r>
            <w:r w:rsidR="006B14C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),</w:t>
            </w:r>
            <w:r w:rsidR="006B14CA" w:rsidRPr="00B556D2"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  <w:t xml:space="preserve"> </w:t>
            </w:r>
            <w:r w:rsidR="007F6E65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музыкально-ритмическую </w:t>
            </w:r>
            <w:r w:rsidR="006B14CA" w:rsidRPr="006B14C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игру  «Зайка серенький сидит»</w:t>
            </w:r>
            <w:r w:rsidR="006B14CA"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  <w:t xml:space="preserve"> </w:t>
            </w:r>
            <w:r w:rsidR="006B14CA" w:rsidRPr="006B14CA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продолжать</w:t>
            </w:r>
            <w:r w:rsidR="006B14CA"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  <w:t xml:space="preserve"> </w:t>
            </w:r>
            <w:r w:rsidR="006B14CA" w:rsidRPr="0049197A">
              <w:rPr>
                <w:rFonts w:ascii="Times New Roman" w:hAnsi="Times New Roman"/>
                <w:sz w:val="24"/>
                <w:szCs w:val="24"/>
              </w:rPr>
              <w:t>расшир</w:t>
            </w:r>
            <w:r w:rsidR="006B14CA">
              <w:rPr>
                <w:rFonts w:ascii="Times New Roman" w:hAnsi="Times New Roman"/>
                <w:sz w:val="24"/>
                <w:szCs w:val="24"/>
              </w:rPr>
              <w:t xml:space="preserve">ять </w:t>
            </w:r>
            <w:r w:rsidR="006B14CA" w:rsidRPr="0049197A">
              <w:rPr>
                <w:rFonts w:ascii="Times New Roman" w:hAnsi="Times New Roman"/>
                <w:sz w:val="24"/>
                <w:szCs w:val="24"/>
              </w:rPr>
              <w:t xml:space="preserve"> знания детей о </w:t>
            </w:r>
            <w:r w:rsidR="006B14CA">
              <w:rPr>
                <w:rFonts w:ascii="Times New Roman" w:hAnsi="Times New Roman"/>
                <w:sz w:val="24"/>
                <w:szCs w:val="24"/>
              </w:rPr>
              <w:t xml:space="preserve">диких животных, познакомить с </w:t>
            </w:r>
            <w:r w:rsidR="006B14CA" w:rsidRPr="0049197A">
              <w:rPr>
                <w:rFonts w:ascii="Times New Roman" w:hAnsi="Times New Roman"/>
                <w:sz w:val="24"/>
                <w:szCs w:val="24"/>
              </w:rPr>
              <w:t>внешн</w:t>
            </w:r>
            <w:r w:rsidR="006B14CA">
              <w:rPr>
                <w:rFonts w:ascii="Times New Roman" w:hAnsi="Times New Roman"/>
                <w:sz w:val="24"/>
                <w:szCs w:val="24"/>
              </w:rPr>
              <w:t xml:space="preserve">им </w:t>
            </w:r>
            <w:r w:rsidR="006B14CA" w:rsidRPr="0049197A">
              <w:rPr>
                <w:rFonts w:ascii="Times New Roman" w:hAnsi="Times New Roman"/>
                <w:sz w:val="24"/>
                <w:szCs w:val="24"/>
              </w:rPr>
              <w:t xml:space="preserve"> вид</w:t>
            </w:r>
            <w:r w:rsidR="006B14CA">
              <w:rPr>
                <w:rFonts w:ascii="Times New Roman" w:hAnsi="Times New Roman"/>
                <w:sz w:val="24"/>
                <w:szCs w:val="24"/>
              </w:rPr>
              <w:t>ом зайца</w:t>
            </w:r>
            <w:r w:rsidR="006B14CA" w:rsidRPr="0049197A">
              <w:rPr>
                <w:rFonts w:ascii="Times New Roman" w:hAnsi="Times New Roman"/>
                <w:sz w:val="24"/>
                <w:szCs w:val="24"/>
              </w:rPr>
              <w:t>,</w:t>
            </w:r>
            <w:r w:rsidR="006B14CA">
              <w:rPr>
                <w:rFonts w:ascii="Times New Roman" w:hAnsi="Times New Roman"/>
                <w:sz w:val="24"/>
                <w:szCs w:val="24"/>
              </w:rPr>
              <w:t xml:space="preserve"> его </w:t>
            </w:r>
            <w:r w:rsidR="006B14CA" w:rsidRPr="0049197A">
              <w:rPr>
                <w:rFonts w:ascii="Times New Roman" w:hAnsi="Times New Roman"/>
                <w:sz w:val="24"/>
                <w:szCs w:val="24"/>
              </w:rPr>
              <w:t>сред</w:t>
            </w:r>
            <w:r w:rsidR="006B14CA">
              <w:rPr>
                <w:rFonts w:ascii="Times New Roman" w:hAnsi="Times New Roman"/>
                <w:sz w:val="24"/>
                <w:szCs w:val="24"/>
              </w:rPr>
              <w:t xml:space="preserve">ой </w:t>
            </w:r>
            <w:r w:rsidR="006B14CA" w:rsidRPr="0049197A">
              <w:rPr>
                <w:rFonts w:ascii="Times New Roman" w:hAnsi="Times New Roman"/>
                <w:sz w:val="24"/>
                <w:szCs w:val="24"/>
              </w:rPr>
              <w:t xml:space="preserve"> обитания,</w:t>
            </w:r>
            <w:r w:rsidR="006B14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14CA" w:rsidRPr="0049197A">
              <w:rPr>
                <w:rFonts w:ascii="Times New Roman" w:hAnsi="Times New Roman"/>
                <w:sz w:val="24"/>
                <w:szCs w:val="24"/>
              </w:rPr>
              <w:t>развивать познавательную и двигательную активность детей,</w:t>
            </w:r>
            <w:r w:rsidR="006B14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B14CA" w:rsidRPr="0049197A">
              <w:rPr>
                <w:rFonts w:ascii="Times New Roman" w:hAnsi="Times New Roman"/>
                <w:sz w:val="24"/>
                <w:szCs w:val="24"/>
              </w:rPr>
              <w:t>воспитывать желание заботиться о диких</w:t>
            </w:r>
            <w:r w:rsidR="006B14CA">
              <w:rPr>
                <w:rFonts w:ascii="Times New Roman" w:hAnsi="Times New Roman"/>
                <w:sz w:val="24"/>
                <w:szCs w:val="24"/>
              </w:rPr>
              <w:t xml:space="preserve"> животных;</w:t>
            </w:r>
          </w:p>
          <w:p w:rsidR="0049197A" w:rsidRPr="00F01E59" w:rsidRDefault="007F6E65" w:rsidP="007F6E6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занятии по  рисованию</w:t>
            </w:r>
            <w:r w:rsidR="006B14CA">
              <w:rPr>
                <w:rFonts w:ascii="Times New Roman" w:hAnsi="Times New Roman"/>
                <w:sz w:val="24"/>
                <w:szCs w:val="24"/>
              </w:rPr>
              <w:t xml:space="preserve"> фломастером на туале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тной бумаге «Солнышко и дождик», </w:t>
            </w:r>
            <w:r w:rsidR="006B14CA">
              <w:rPr>
                <w:rFonts w:ascii="Times New Roman" w:hAnsi="Times New Roman"/>
                <w:sz w:val="24"/>
                <w:szCs w:val="24"/>
              </w:rPr>
              <w:t>учить рисовать прямые линии сверху вниз не отрывая фломастер от бумаги, правильно держать его (захватывать его тремя пальцами ,с опорой на средний)</w:t>
            </w:r>
            <w:r w:rsidR="007A5E3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C3874" w:rsidRPr="00F01E59" w:rsidRDefault="004C3874" w:rsidP="004C387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01E59">
              <w:rPr>
                <w:rFonts w:ascii="Times New Roman" w:hAnsi="Times New Roman"/>
                <w:sz w:val="24"/>
                <w:szCs w:val="24"/>
              </w:rPr>
              <w:t>45 – 60 минут</w:t>
            </w:r>
          </w:p>
        </w:tc>
      </w:tr>
      <w:tr w:rsidR="003A2BD4" w:rsidRPr="00F01E59" w:rsidTr="003D3D7E"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D4" w:rsidRPr="00F01E59" w:rsidRDefault="003A2BD4" w:rsidP="004C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</w:tr>
      <w:tr w:rsidR="003A2BD4" w:rsidRPr="00F01E59" w:rsidTr="008C753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BD4" w:rsidRPr="003A2BD4" w:rsidRDefault="009722FE" w:rsidP="004C387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19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BD4" w:rsidRPr="00A51971" w:rsidRDefault="009722FE" w:rsidP="00481E6F">
            <w:pPr>
              <w:pStyle w:val="c7"/>
              <w:shd w:val="clear" w:color="auto" w:fill="FFFFFF"/>
              <w:spacing w:before="0" w:beforeAutospacing="0" w:after="0" w:afterAutospacing="0"/>
              <w:rPr>
                <w:b/>
                <w:color w:val="000000" w:themeColor="text1"/>
                <w:sz w:val="28"/>
                <w:szCs w:val="28"/>
              </w:rPr>
            </w:pPr>
            <w:r w:rsidRPr="00A51971">
              <w:rPr>
                <w:b/>
                <w:color w:val="000000" w:themeColor="text1"/>
                <w:sz w:val="28"/>
                <w:szCs w:val="28"/>
              </w:rPr>
              <w:t>«Би-би-бибика»</w:t>
            </w:r>
          </w:p>
          <w:p w:rsidR="009722FE" w:rsidRPr="00DA436F" w:rsidRDefault="009722FE" w:rsidP="00A51971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EE3A4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Программное содержание:</w:t>
            </w:r>
            <w:r>
              <w:rPr>
                <w:b/>
                <w:bCs/>
                <w:u w:val="single"/>
              </w:rPr>
              <w:t xml:space="preserve"> </w:t>
            </w:r>
            <w:r w:rsidRPr="00240166">
              <w:rPr>
                <w:rFonts w:ascii="Times New Roman" w:hAnsi="Times New Roman"/>
                <w:sz w:val="24"/>
                <w:szCs w:val="24"/>
              </w:rPr>
              <w:t xml:space="preserve">через </w:t>
            </w:r>
            <w:r w:rsidRPr="0024016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музыкально – ритмическ</w:t>
            </w:r>
            <w:r w:rsidR="00240166" w:rsidRPr="00240166">
              <w:rPr>
                <w:rFonts w:ascii="Times New Roman" w:hAnsi="Times New Roman"/>
                <w:lang w:eastAsia="zh-CN"/>
              </w:rPr>
              <w:t xml:space="preserve">ие </w:t>
            </w:r>
            <w:r w:rsidRPr="0024016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игр</w:t>
            </w:r>
            <w:r w:rsidR="00240166" w:rsidRPr="00240166">
              <w:rPr>
                <w:rFonts w:ascii="Times New Roman" w:hAnsi="Times New Roman"/>
                <w:lang w:eastAsia="zh-CN"/>
              </w:rPr>
              <w:t xml:space="preserve">ы </w:t>
            </w:r>
            <w:r w:rsidRPr="0024016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«Паровоз»</w:t>
            </w:r>
            <w:r w:rsidRPr="00240166">
              <w:rPr>
                <w:rFonts w:ascii="Times New Roman" w:hAnsi="Times New Roman"/>
                <w:sz w:val="24"/>
                <w:szCs w:val="24"/>
                <w:lang w:eastAsia="zh-CN"/>
              </w:rPr>
              <w:t>,</w:t>
            </w:r>
            <w:r w:rsidRPr="0024016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  «Машина» Железнова</w:t>
            </w:r>
            <w:r w:rsidRPr="00240166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и  и</w:t>
            </w:r>
            <w:r w:rsidRPr="0024016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гр</w:t>
            </w:r>
            <w:r w:rsidRPr="00240166">
              <w:rPr>
                <w:rFonts w:ascii="Times New Roman" w:hAnsi="Times New Roman"/>
                <w:sz w:val="24"/>
                <w:szCs w:val="24"/>
                <w:lang w:eastAsia="zh-CN"/>
              </w:rPr>
              <w:t>у</w:t>
            </w:r>
            <w:r w:rsidRPr="00240166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-подражание «Машина» (Е.А. Алябьева</w:t>
            </w:r>
            <w:r w:rsidRPr="00240166">
              <w:rPr>
                <w:rFonts w:ascii="Times New Roman" w:hAnsi="Times New Roman"/>
                <w:lang w:eastAsia="zh-CN"/>
              </w:rPr>
              <w:t>)</w:t>
            </w:r>
            <w:r w:rsidR="00240166" w:rsidRPr="00240166">
              <w:rPr>
                <w:rFonts w:ascii="Times New Roman" w:hAnsi="Times New Roman"/>
                <w:lang w:eastAsia="zh-CN"/>
              </w:rPr>
              <w:t>,</w:t>
            </w:r>
            <w:r w:rsidR="00240166" w:rsidRPr="00240166"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  <w:t xml:space="preserve"> </w:t>
            </w:r>
            <w:r w:rsidR="00240166" w:rsidRPr="0024016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подвижную игру </w:t>
            </w:r>
            <w:r w:rsidR="00240166" w:rsidRPr="00F1621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«Едет весело машина»</w:t>
            </w:r>
            <w:r w:rsidRPr="00F1621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познакомить с некоторыми видами транспорта(машина,</w:t>
            </w:r>
            <w:r w:rsidR="00240166" w:rsidRPr="00F1621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16218">
              <w:rPr>
                <w:rFonts w:ascii="Times New Roman" w:hAnsi="Times New Roman"/>
                <w:sz w:val="24"/>
                <w:szCs w:val="24"/>
                <w:lang w:eastAsia="zh-CN"/>
              </w:rPr>
              <w:t>автобус),его назначением,</w:t>
            </w:r>
            <w:r w:rsidR="00240166" w:rsidRPr="00F1621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16218">
              <w:rPr>
                <w:rFonts w:ascii="Times New Roman" w:hAnsi="Times New Roman"/>
                <w:sz w:val="24"/>
                <w:szCs w:val="24"/>
                <w:lang w:eastAsia="zh-CN"/>
              </w:rPr>
              <w:t>совершенствовать умение ориент</w:t>
            </w:r>
            <w:r w:rsidR="00240166" w:rsidRPr="00F16218">
              <w:rPr>
                <w:rFonts w:ascii="Times New Roman" w:hAnsi="Times New Roman"/>
                <w:sz w:val="24"/>
                <w:szCs w:val="24"/>
                <w:lang w:eastAsia="zh-CN"/>
              </w:rPr>
              <w:t>и</w:t>
            </w:r>
            <w:r w:rsidRPr="00F16218">
              <w:rPr>
                <w:rFonts w:ascii="Times New Roman" w:hAnsi="Times New Roman"/>
                <w:sz w:val="24"/>
                <w:szCs w:val="24"/>
                <w:lang w:eastAsia="zh-CN"/>
              </w:rPr>
              <w:t>роваться в пространстве,</w:t>
            </w:r>
            <w:r w:rsidR="00240166" w:rsidRPr="00F1621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F16218">
              <w:rPr>
                <w:rFonts w:ascii="Times New Roman" w:hAnsi="Times New Roman"/>
                <w:sz w:val="24"/>
                <w:szCs w:val="24"/>
                <w:lang w:eastAsia="zh-CN"/>
              </w:rPr>
              <w:t>умение вып</w:t>
            </w:r>
            <w:r w:rsidR="00240166" w:rsidRPr="00F16218">
              <w:rPr>
                <w:rFonts w:ascii="Times New Roman" w:hAnsi="Times New Roman"/>
                <w:sz w:val="24"/>
                <w:szCs w:val="24"/>
                <w:lang w:eastAsia="zh-CN"/>
              </w:rPr>
              <w:t>о</w:t>
            </w:r>
            <w:r w:rsidRPr="00F16218">
              <w:rPr>
                <w:rFonts w:ascii="Times New Roman" w:hAnsi="Times New Roman"/>
                <w:sz w:val="24"/>
                <w:szCs w:val="24"/>
                <w:lang w:eastAsia="zh-CN"/>
              </w:rPr>
              <w:t>лнять словесную инструкц</w:t>
            </w:r>
            <w:r w:rsidR="00240166" w:rsidRPr="00F16218">
              <w:rPr>
                <w:rFonts w:ascii="Times New Roman" w:hAnsi="Times New Roman"/>
                <w:sz w:val="24"/>
                <w:szCs w:val="24"/>
                <w:lang w:eastAsia="zh-CN"/>
              </w:rPr>
              <w:t>ию</w:t>
            </w:r>
            <w:r w:rsidRPr="00F1621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,</w:t>
            </w:r>
            <w:r w:rsidR="00240166" w:rsidRPr="00F1621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сопровождающуюся</w:t>
            </w:r>
            <w:r w:rsidRPr="00F1621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образцом,</w:t>
            </w:r>
            <w:r w:rsidR="00240166" w:rsidRPr="00F16218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развивать чувство ритма;</w:t>
            </w:r>
            <w:r w:rsidR="00240166" w:rsidRPr="00F16218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 xml:space="preserve"> </w:t>
            </w:r>
            <w:r w:rsidR="00240166" w:rsidRPr="00F16218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через массаж с массажными мячами «Машина» (Л. Некрасова)</w:t>
            </w:r>
            <w:r w:rsidR="0024016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привлечь внимание детей и родителей к массажным мячам,</w:t>
            </w:r>
            <w:r w:rsidR="00DA436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24016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развивать мелкую моторику пальцев.</w:t>
            </w:r>
            <w:r w:rsidR="00DA436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24016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способствовать релаксации.</w:t>
            </w:r>
            <w:r w:rsidR="00DA436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 </w:t>
            </w:r>
            <w:r w:rsidR="00240166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хорошему настроению и укреплению иммунитета</w:t>
            </w:r>
            <w:r w:rsidR="00DA436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; через постройку</w:t>
            </w:r>
            <w:r w:rsidR="00DA436F" w:rsidRPr="00B556D2">
              <w:rPr>
                <w:rFonts w:ascii="Times New Roman" w:eastAsia="Times New Roman" w:hAnsi="Times New Roman"/>
                <w:b/>
                <w:sz w:val="28"/>
                <w:szCs w:val="28"/>
                <w:lang w:eastAsia="zh-CN"/>
              </w:rPr>
              <w:t xml:space="preserve">  </w:t>
            </w:r>
            <w:r w:rsidR="00DA436F" w:rsidRPr="00DA436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 xml:space="preserve">гаража из модулей (крупный конструктор) </w:t>
            </w:r>
            <w:r w:rsidR="00DA436F">
              <w:rPr>
                <w:rFonts w:ascii="Times New Roman" w:eastAsia="Times New Roman" w:hAnsi="Times New Roman"/>
                <w:bCs/>
                <w:sz w:val="24"/>
                <w:szCs w:val="24"/>
                <w:lang w:eastAsia="zh-CN"/>
              </w:rPr>
              <w:t>обучать умению выполнять постройку по образцу продолжать ,учить различать цвета и формы деталей, активировать их названия в речи, воспитывать интерес к конструированию.</w:t>
            </w:r>
          </w:p>
          <w:p w:rsidR="00240166" w:rsidRPr="003A2BD4" w:rsidRDefault="00240166" w:rsidP="00240166">
            <w:pPr>
              <w:suppressAutoHyphens/>
              <w:spacing w:after="0" w:line="240" w:lineRule="auto"/>
              <w:jc w:val="both"/>
              <w:rPr>
                <w:color w:val="FF0000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D4" w:rsidRPr="00F01E59" w:rsidRDefault="00481E6F" w:rsidP="004C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E59">
              <w:rPr>
                <w:rFonts w:ascii="Times New Roman" w:hAnsi="Times New Roman"/>
                <w:sz w:val="24"/>
                <w:szCs w:val="24"/>
              </w:rPr>
              <w:t>45 – 60 минут</w:t>
            </w:r>
          </w:p>
        </w:tc>
      </w:tr>
      <w:tr w:rsidR="009722FE" w:rsidRPr="00F01E59" w:rsidTr="008C753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22FE" w:rsidRPr="003A2BD4" w:rsidRDefault="009722FE" w:rsidP="004C387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197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722FE" w:rsidRPr="00A51971" w:rsidRDefault="009722FE" w:rsidP="00481E6F">
            <w:pPr>
              <w:pStyle w:val="c7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A51971">
              <w:rPr>
                <w:b/>
                <w:sz w:val="28"/>
                <w:szCs w:val="28"/>
              </w:rPr>
              <w:t>«Путешествие с друзьями в сказочный лес»</w:t>
            </w:r>
          </w:p>
          <w:p w:rsidR="007A5E3B" w:rsidRPr="007F6E65" w:rsidRDefault="007A5E3B" w:rsidP="007F6E65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  <w:r w:rsidRPr="00EE3A4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Программное содержание:</w:t>
            </w:r>
            <w:r w:rsidR="007F6E65">
              <w:rPr>
                <w:b/>
                <w:bCs/>
              </w:rPr>
              <w:t xml:space="preserve"> </w:t>
            </w:r>
            <w:r w:rsidRPr="007F6E65">
              <w:rPr>
                <w:rFonts w:ascii="Times New Roman" w:hAnsi="Times New Roman"/>
                <w:sz w:val="24"/>
                <w:szCs w:val="24"/>
              </w:rPr>
              <w:t>че</w:t>
            </w:r>
            <w:r w:rsidR="007F6E65" w:rsidRPr="007F6E65">
              <w:rPr>
                <w:rFonts w:ascii="Times New Roman" w:hAnsi="Times New Roman"/>
                <w:sz w:val="24"/>
                <w:szCs w:val="24"/>
              </w:rPr>
              <w:t xml:space="preserve">рез </w:t>
            </w:r>
            <w:r w:rsidRPr="007F6E65">
              <w:rPr>
                <w:rFonts w:ascii="Times New Roman" w:hAnsi="Times New Roman"/>
                <w:sz w:val="24"/>
                <w:szCs w:val="24"/>
                <w:lang w:eastAsia="zh-CN"/>
              </w:rPr>
              <w:t>м</w:t>
            </w:r>
            <w:r w:rsidRPr="007F6E6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узыкально-ритмическое упражнение «На полянке Зайки танцевали»</w:t>
            </w:r>
            <w:r w:rsidR="00D321BA" w:rsidRPr="007F6E6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, игру «Прятки», </w:t>
            </w:r>
            <w:r w:rsidR="00D321BA" w:rsidRPr="007F6E6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массаж «Зайки»</w:t>
            </w:r>
            <w:r w:rsidR="00D321BA" w:rsidRPr="007F6E6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закрепить знания о диких животных, о их среде обитания;</w:t>
            </w:r>
            <w:r w:rsidR="00EE67EF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на</w:t>
            </w:r>
            <w:r w:rsidR="007F6E65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 занятии </w:t>
            </w:r>
          </w:p>
          <w:p w:rsidR="00D321BA" w:rsidRDefault="00EE67EF" w:rsidP="00EE67EF">
            <w:pPr>
              <w:pStyle w:val="c7"/>
              <w:shd w:val="clear" w:color="auto" w:fill="FFFFFF"/>
              <w:spacing w:before="0" w:beforeAutospacing="0" w:after="0" w:afterAutospacing="0"/>
            </w:pPr>
            <w:r>
              <w:rPr>
                <w:lang w:eastAsia="zh-CN"/>
              </w:rPr>
              <w:t>По  рисованию</w:t>
            </w:r>
            <w:r w:rsidR="007F6E65">
              <w:rPr>
                <w:lang w:eastAsia="zh-CN"/>
              </w:rPr>
              <w:t xml:space="preserve"> «Солнышко</w:t>
            </w:r>
            <w:r>
              <w:rPr>
                <w:lang w:eastAsia="zh-CN"/>
              </w:rPr>
              <w:t xml:space="preserve"> лучистое</w:t>
            </w:r>
            <w:r w:rsidR="007F6E65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="007F6E65">
              <w:rPr>
                <w:lang w:eastAsia="zh-CN"/>
              </w:rPr>
              <w:t>,</w:t>
            </w:r>
            <w:r w:rsidR="00D321BA" w:rsidRPr="007F6E65">
              <w:rPr>
                <w:lang w:eastAsia="zh-CN"/>
              </w:rPr>
              <w:t xml:space="preserve"> </w:t>
            </w:r>
            <w:r>
              <w:rPr>
                <w:lang w:eastAsia="zh-CN"/>
              </w:rPr>
              <w:t xml:space="preserve">познакомить с </w:t>
            </w:r>
            <w:r w:rsidR="00D321BA" w:rsidRPr="007F6E65">
              <w:rPr>
                <w:lang w:eastAsia="zh-CN"/>
              </w:rPr>
              <w:t>нетрад</w:t>
            </w:r>
            <w:r>
              <w:rPr>
                <w:lang w:eastAsia="zh-CN"/>
              </w:rPr>
              <w:t xml:space="preserve">иционной художественной техникой пальчикового </w:t>
            </w:r>
            <w:r w:rsidR="00D321BA" w:rsidRPr="007F6E65">
              <w:rPr>
                <w:lang w:eastAsia="zh-CN"/>
              </w:rPr>
              <w:t>рисования,</w:t>
            </w:r>
            <w:r w:rsidR="00281BF5" w:rsidRPr="007F6E65">
              <w:rPr>
                <w:lang w:eastAsia="zh-CN"/>
              </w:rPr>
              <w:t xml:space="preserve"> </w:t>
            </w:r>
            <w:r w:rsidR="00D321BA" w:rsidRPr="007F6E65">
              <w:rPr>
                <w:lang w:eastAsia="zh-CN"/>
              </w:rPr>
              <w:t>закреплять умение рисовать прямые линии,</w:t>
            </w:r>
            <w:r w:rsidR="00281BF5" w:rsidRPr="007F6E65">
              <w:rPr>
                <w:lang w:eastAsia="zh-CN"/>
              </w:rPr>
              <w:t xml:space="preserve"> </w:t>
            </w:r>
            <w:r w:rsidR="00D321BA" w:rsidRPr="007F6E65">
              <w:rPr>
                <w:lang w:eastAsia="zh-CN"/>
              </w:rPr>
              <w:t>знания о геометрической фигуре «круг»</w:t>
            </w:r>
            <w:r w:rsidR="00281BF5" w:rsidRPr="007F6E65">
              <w:rPr>
                <w:lang w:eastAsia="zh-CN"/>
              </w:rPr>
              <w:t>, знания</w:t>
            </w:r>
            <w:r>
              <w:rPr>
                <w:lang w:eastAsia="zh-CN"/>
              </w:rPr>
              <w:t xml:space="preserve"> о желтом  цвете</w:t>
            </w:r>
            <w:r w:rsidR="00281BF5" w:rsidRPr="007F6E65">
              <w:rPr>
                <w:lang w:eastAsia="zh-CN"/>
              </w:rPr>
              <w:t>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2FE" w:rsidRPr="00F01E59" w:rsidRDefault="00A51971" w:rsidP="004C3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E59">
              <w:rPr>
                <w:rFonts w:ascii="Times New Roman" w:hAnsi="Times New Roman"/>
                <w:sz w:val="24"/>
                <w:szCs w:val="24"/>
              </w:rPr>
              <w:t>45 – 60 минут</w:t>
            </w:r>
          </w:p>
        </w:tc>
      </w:tr>
      <w:tr w:rsidR="00EE3A4E" w:rsidRPr="00F01E59" w:rsidTr="003D3D7E"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A4E" w:rsidRDefault="00EE3A4E" w:rsidP="00EE3A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EE3A4E" w:rsidRPr="00F01E59" w:rsidRDefault="00EE3A4E" w:rsidP="00EE3A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3A4E" w:rsidRPr="00F01E59" w:rsidTr="008C753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A4E" w:rsidRDefault="00281BF5" w:rsidP="00EE3A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5197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A4E" w:rsidRPr="00A51971" w:rsidRDefault="00281BF5" w:rsidP="00EE3A4E">
            <w:pPr>
              <w:pStyle w:val="c7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A51971">
              <w:rPr>
                <w:b/>
                <w:sz w:val="28"/>
                <w:szCs w:val="28"/>
              </w:rPr>
              <w:t>«В гости к Кукле»</w:t>
            </w:r>
          </w:p>
          <w:p w:rsidR="00123A07" w:rsidRPr="00E36751" w:rsidRDefault="00123A07" w:rsidP="00123A07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EE3A4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lastRenderedPageBreak/>
              <w:t>Программное содержание:</w:t>
            </w:r>
            <w:r w:rsidRPr="00B556D2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</w:t>
            </w:r>
            <w:r w:rsidR="003151B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через игру с куклой Лялей и </w:t>
            </w:r>
            <w:r w:rsidRPr="00E3675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музыкально-ритмическую игру с погремушками развивать  у детей умения чувствовать и</w:t>
            </w:r>
            <w:r w:rsidR="003151B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сопереживать, умения ролевых действий в игре;</w:t>
            </w:r>
            <w:r w:rsidR="00A3342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="003151B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ч</w:t>
            </w:r>
            <w:r w:rsidR="00E3675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ерез</w:t>
            </w:r>
            <w:r w:rsidR="003151B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чтение  потешки</w:t>
            </w:r>
            <w:r w:rsidR="00A6616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E3675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«</w:t>
            </w:r>
            <w:r w:rsidR="00E3675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Водичка,</w:t>
            </w:r>
            <w:r w:rsidR="00A6616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Pr="00E3675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водичка</w:t>
            </w:r>
            <w:r w:rsidR="00E3675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..»</w:t>
            </w:r>
            <w:r w:rsidR="003151B8" w:rsidRPr="00E36751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форми</w:t>
            </w:r>
            <w:r w:rsidR="003151B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ровать у детей</w:t>
            </w:r>
            <w:r w:rsidR="00A6616B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 культурно-гигиенические навыки</w:t>
            </w:r>
            <w:r w:rsidR="003151B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,</w:t>
            </w:r>
            <w:r w:rsidR="00A3342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="003151B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желание всегда быть красивым.</w:t>
            </w:r>
            <w:r w:rsidR="00A3342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="003151B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аккуратным,</w:t>
            </w:r>
            <w:r w:rsidR="00A3342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</w:t>
            </w:r>
            <w:r w:rsidR="003151B8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чистым;</w:t>
            </w:r>
            <w:r w:rsidR="00A3342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работая над </w:t>
            </w:r>
            <w:r w:rsidR="00A33429" w:rsidRPr="00A3342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аппликацией</w:t>
            </w:r>
            <w:r w:rsidR="00A33429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 «Бусы» обучать детей навыкам наклеивания готовых фигур, умению намазывать клеем всю поверхность детали, учить различать лицевую и оборотную сторону детали, располагать правильно круги на «нитке», закреплять представление о геометрической фигуре –круг.</w:t>
            </w:r>
          </w:p>
          <w:p w:rsidR="00123A07" w:rsidRPr="003A2BD4" w:rsidRDefault="00123A07" w:rsidP="00EE3A4E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"/>
                <w:color w:val="FF0000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A4E" w:rsidRPr="00F01E59" w:rsidRDefault="00A51971" w:rsidP="00EE3A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E59">
              <w:rPr>
                <w:rFonts w:ascii="Times New Roman" w:hAnsi="Times New Roman"/>
                <w:sz w:val="24"/>
                <w:szCs w:val="24"/>
              </w:rPr>
              <w:lastRenderedPageBreak/>
              <w:t>45 – 60 минут</w:t>
            </w:r>
          </w:p>
        </w:tc>
      </w:tr>
      <w:tr w:rsidR="00EE3A4E" w:rsidRPr="00F01E59" w:rsidTr="008C753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A4E" w:rsidRDefault="00281BF5" w:rsidP="00EE3A4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6616B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E3A4E" w:rsidRPr="00A6616B" w:rsidRDefault="00123A07" w:rsidP="00EE3A4E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"/>
                <w:b/>
                <w:sz w:val="28"/>
                <w:szCs w:val="28"/>
              </w:rPr>
            </w:pPr>
            <w:r w:rsidRPr="00A6616B">
              <w:rPr>
                <w:rStyle w:val="c2"/>
                <w:b/>
                <w:sz w:val="28"/>
                <w:szCs w:val="28"/>
              </w:rPr>
              <w:t>«Елочка -красавица»</w:t>
            </w:r>
          </w:p>
          <w:p w:rsidR="00123A07" w:rsidRPr="003A2BD4" w:rsidRDefault="00123A07" w:rsidP="00C4247D">
            <w:pPr>
              <w:pStyle w:val="ab"/>
              <w:shd w:val="clear" w:color="auto" w:fill="FFFFFF"/>
              <w:spacing w:before="0" w:beforeAutospacing="0" w:after="240" w:afterAutospacing="0"/>
              <w:rPr>
                <w:rStyle w:val="c2"/>
                <w:color w:val="FF0000"/>
              </w:rPr>
            </w:pPr>
            <w:r w:rsidRPr="00EE3A4E">
              <w:rPr>
                <w:b/>
                <w:bCs/>
                <w:u w:val="single"/>
              </w:rPr>
              <w:t>Программное содержание</w:t>
            </w:r>
            <w:r w:rsidRPr="00007FEE">
              <w:rPr>
                <w:b/>
                <w:bCs/>
                <w:u w:val="single"/>
              </w:rPr>
              <w:t>:</w:t>
            </w:r>
            <w:r w:rsidR="005512E3" w:rsidRPr="00007FEE">
              <w:rPr>
                <w:b/>
                <w:bCs/>
                <w:color w:val="151515"/>
                <w:bdr w:val="none" w:sz="0" w:space="0" w:color="auto" w:frame="1"/>
              </w:rPr>
              <w:t> </w:t>
            </w:r>
            <w:r w:rsidR="005512E3" w:rsidRPr="00007FEE">
              <w:rPr>
                <w:color w:val="151515"/>
              </w:rPr>
              <w:t xml:space="preserve">расширять представление о характерных особенностях времени года «зима», о новогоднем празднике; формировать </w:t>
            </w:r>
            <w:r w:rsidR="007C0674" w:rsidRPr="00007FEE">
              <w:rPr>
                <w:color w:val="151515"/>
                <w:bdr w:val="none" w:sz="0" w:space="0" w:color="auto" w:frame="1"/>
              </w:rPr>
              <w:t>представления у детей о ёлке; через</w:t>
            </w:r>
            <w:r w:rsidR="00A6616B" w:rsidRPr="00007FEE">
              <w:rPr>
                <w:color w:val="151515"/>
                <w:bdr w:val="none" w:sz="0" w:space="0" w:color="auto" w:frame="1"/>
              </w:rPr>
              <w:t xml:space="preserve"> использование  на занятии пальчиковой игры</w:t>
            </w:r>
            <w:r w:rsidR="007C0674" w:rsidRPr="00007FEE">
              <w:rPr>
                <w:color w:val="151515"/>
                <w:bdr w:val="none" w:sz="0" w:space="0" w:color="auto" w:frame="1"/>
              </w:rPr>
              <w:t xml:space="preserve"> «На нашей елке» и хороводной песне «</w:t>
            </w:r>
            <w:r w:rsidR="007C0674" w:rsidRPr="00007FEE">
              <w:rPr>
                <w:iCs/>
                <w:color w:val="151515"/>
                <w:bdr w:val="none" w:sz="0" w:space="0" w:color="auto" w:frame="1"/>
              </w:rPr>
              <w:t xml:space="preserve">Ай да елочка, погляди, погляди..» </w:t>
            </w:r>
            <w:r w:rsidR="005512E3" w:rsidRPr="00007FEE">
              <w:rPr>
                <w:color w:val="151515"/>
                <w:bdr w:val="none" w:sz="0" w:space="0" w:color="auto" w:frame="1"/>
              </w:rPr>
              <w:t>стимулировать речевую и дв</w:t>
            </w:r>
            <w:r w:rsidR="00A6616B" w:rsidRPr="00007FEE">
              <w:rPr>
                <w:color w:val="151515"/>
                <w:bdr w:val="none" w:sz="0" w:space="0" w:color="auto" w:frame="1"/>
              </w:rPr>
              <w:t>игательную активность. приобщать к исполнительской деятельности(пляске ,игре, пению)</w:t>
            </w:r>
            <w:r w:rsidR="005512E3" w:rsidRPr="00007FEE">
              <w:rPr>
                <w:color w:val="151515"/>
                <w:bdr w:val="none" w:sz="0" w:space="0" w:color="auto" w:frame="1"/>
              </w:rPr>
              <w:t>;</w:t>
            </w:r>
            <w:r w:rsidR="007C0674" w:rsidRPr="00007FEE">
              <w:rPr>
                <w:color w:val="151515"/>
                <w:bdr w:val="none" w:sz="0" w:space="0" w:color="auto" w:frame="1"/>
              </w:rPr>
              <w:t>с помощью лепки «Разноцветные шары» учить детей отщипывать маленькие кусочки пластилина от целого куска и скатывать их в кружочки,</w:t>
            </w:r>
            <w:r w:rsidR="00A6616B" w:rsidRPr="00007FEE">
              <w:rPr>
                <w:color w:val="151515"/>
                <w:bdr w:val="none" w:sz="0" w:space="0" w:color="auto" w:frame="1"/>
              </w:rPr>
              <w:t xml:space="preserve"> </w:t>
            </w:r>
            <w:r w:rsidR="007C0674" w:rsidRPr="00007FEE">
              <w:rPr>
                <w:color w:val="151515"/>
                <w:bdr w:val="none" w:sz="0" w:space="0" w:color="auto" w:frame="1"/>
              </w:rPr>
              <w:t>учить надавливать указательным пальцем на пластилиновый шарик ,прикрепл</w:t>
            </w:r>
            <w:r w:rsidR="00A6616B" w:rsidRPr="00007FEE">
              <w:rPr>
                <w:color w:val="151515"/>
                <w:bdr w:val="none" w:sz="0" w:space="0" w:color="auto" w:frame="1"/>
              </w:rPr>
              <w:t>яя его к основе, уточнить и закре</w:t>
            </w:r>
            <w:r w:rsidR="007C0674" w:rsidRPr="00007FEE">
              <w:rPr>
                <w:color w:val="151515"/>
                <w:bdr w:val="none" w:sz="0" w:space="0" w:color="auto" w:frame="1"/>
              </w:rPr>
              <w:t>плять знания цветов.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A4E" w:rsidRPr="00F01E59" w:rsidRDefault="00A51971" w:rsidP="00EE3A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E59">
              <w:rPr>
                <w:rFonts w:ascii="Times New Roman" w:hAnsi="Times New Roman"/>
                <w:sz w:val="24"/>
                <w:szCs w:val="24"/>
              </w:rPr>
              <w:t>45 – 60 минут</w:t>
            </w:r>
          </w:p>
        </w:tc>
      </w:tr>
      <w:tr w:rsidR="00EE3A4E" w:rsidRPr="00F01E59" w:rsidTr="003D3D7E"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A4E" w:rsidRPr="00F01E59" w:rsidRDefault="00EE3A4E" w:rsidP="00EE3A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Январь </w:t>
            </w:r>
          </w:p>
        </w:tc>
      </w:tr>
      <w:tr w:rsidR="00281BF5" w:rsidRPr="00F01E59" w:rsidTr="008C753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BF5" w:rsidRDefault="004840AA" w:rsidP="00281B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A628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BF5" w:rsidRPr="00BA628C" w:rsidRDefault="00281BF5" w:rsidP="00281BF5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"/>
                <w:b/>
                <w:sz w:val="28"/>
                <w:szCs w:val="28"/>
              </w:rPr>
            </w:pPr>
            <w:r w:rsidRPr="00BA628C">
              <w:rPr>
                <w:rStyle w:val="c2"/>
                <w:b/>
                <w:sz w:val="28"/>
                <w:szCs w:val="28"/>
              </w:rPr>
              <w:t>«Мама поиграй со мной»</w:t>
            </w:r>
          </w:p>
          <w:p w:rsidR="00765005" w:rsidRPr="003A2BD4" w:rsidRDefault="00765005" w:rsidP="00F300AC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2"/>
                <w:color w:val="FF0000"/>
              </w:rPr>
            </w:pPr>
            <w:r w:rsidRPr="00EE3A4E">
              <w:rPr>
                <w:b/>
                <w:bCs/>
                <w:u w:val="single"/>
              </w:rPr>
              <w:t>Программное содержание:</w:t>
            </w:r>
            <w:r w:rsidRPr="003A2BD4">
              <w:rPr>
                <w:rStyle w:val="c2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F300AC" w:rsidRPr="00F300AC">
              <w:rPr>
                <w:color w:val="000000"/>
                <w:bdr w:val="none" w:sz="0" w:space="0" w:color="auto" w:frame="1"/>
              </w:rPr>
              <w:t>познакомить родителей с играми, которые можно использовать в домашних условиях, способствующи</w:t>
            </w:r>
            <w:r w:rsidR="00F300AC">
              <w:rPr>
                <w:color w:val="000000"/>
                <w:bdr w:val="none" w:sz="0" w:space="0" w:color="auto" w:frame="1"/>
              </w:rPr>
              <w:t>х</w:t>
            </w:r>
            <w:r w:rsidR="00F300AC" w:rsidRPr="00F300AC">
              <w:rPr>
                <w:color w:val="000000"/>
                <w:bdr w:val="none" w:sz="0" w:space="0" w:color="auto" w:frame="1"/>
              </w:rPr>
              <w:t xml:space="preserve"> развитию эмоциональной сферы, направленных на гармонизацию детско-родительских отношений</w:t>
            </w:r>
            <w:r w:rsidR="00F300AC">
              <w:rPr>
                <w:color w:val="000000"/>
                <w:bdr w:val="none" w:sz="0" w:space="0" w:color="auto" w:frame="1"/>
              </w:rPr>
              <w:t xml:space="preserve"> ;при использовании игры «Разложи мячи по цвету»</w:t>
            </w:r>
            <w:r w:rsidR="008B5974">
              <w:rPr>
                <w:color w:val="000000"/>
                <w:bdr w:val="none" w:sz="0" w:space="0" w:color="auto" w:frame="1"/>
              </w:rPr>
              <w:t xml:space="preserve"> и нетрадиционного рисования гуашью на пене</w:t>
            </w:r>
            <w:r w:rsidR="00750D21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6901AE">
              <w:rPr>
                <w:color w:val="000000"/>
                <w:sz w:val="28"/>
                <w:szCs w:val="28"/>
                <w:bdr w:val="none" w:sz="0" w:space="0" w:color="auto" w:frame="1"/>
              </w:rPr>
              <w:t>,</w:t>
            </w:r>
            <w:r w:rsidR="008B5974" w:rsidRPr="00AF4726">
              <w:rPr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750D21" w:rsidRPr="00750D21">
              <w:rPr>
                <w:color w:val="000000"/>
                <w:bdr w:val="none" w:sz="0" w:space="0" w:color="auto" w:frame="1"/>
              </w:rPr>
              <w:t>формировать у</w:t>
            </w:r>
            <w:r w:rsidR="008B5974">
              <w:rPr>
                <w:color w:val="000000"/>
                <w:bdr w:val="none" w:sz="0" w:space="0" w:color="auto" w:frame="1"/>
              </w:rPr>
              <w:t xml:space="preserve"> детей умение раз</w:t>
            </w:r>
            <w:r w:rsidR="006901AE">
              <w:rPr>
                <w:color w:val="000000"/>
                <w:bdr w:val="none" w:sz="0" w:space="0" w:color="auto" w:frame="1"/>
              </w:rPr>
              <w:t xml:space="preserve">личать </w:t>
            </w:r>
            <w:r w:rsidR="00750D21" w:rsidRPr="00750D21">
              <w:rPr>
                <w:color w:val="000000"/>
                <w:bdr w:val="none" w:sz="0" w:space="0" w:color="auto" w:frame="1"/>
              </w:rPr>
              <w:t xml:space="preserve"> называть основные цвета</w:t>
            </w:r>
            <w:r w:rsidR="00750D21">
              <w:rPr>
                <w:color w:val="000000"/>
                <w:bdr w:val="none" w:sz="0" w:space="0" w:color="auto" w:frame="1"/>
              </w:rPr>
              <w:t xml:space="preserve"> </w:t>
            </w:r>
            <w:r w:rsidR="00750D21" w:rsidRPr="00750D21">
              <w:rPr>
                <w:color w:val="000000"/>
                <w:bdr w:val="none" w:sz="0" w:space="0" w:color="auto" w:frame="1"/>
              </w:rPr>
              <w:t>;</w:t>
            </w:r>
            <w:r w:rsidR="008B5974">
              <w:rPr>
                <w:color w:val="000000"/>
                <w:bdr w:val="none" w:sz="0" w:space="0" w:color="auto" w:frame="1"/>
              </w:rPr>
              <w:t xml:space="preserve"> с помощью </w:t>
            </w:r>
            <w:r w:rsidR="00750D21">
              <w:rPr>
                <w:color w:val="000000"/>
                <w:bdr w:val="none" w:sz="0" w:space="0" w:color="auto" w:frame="1"/>
              </w:rPr>
              <w:t>песни-пляски «Ай-да!»-привлечь детей к слушанию веселой музыки ,создать радостное настроение, побудить танцевать парами, взявшись за руки;</w:t>
            </w:r>
            <w:r w:rsidR="008B5974">
              <w:rPr>
                <w:color w:val="000000"/>
                <w:bdr w:val="none" w:sz="0" w:space="0" w:color="auto" w:frame="1"/>
              </w:rPr>
              <w:t xml:space="preserve"> при выполнении упражнения с массажным мячиком  «Колючий мяч» способствовать сохранению и укреплению физического и психического здоровья ,развитию чувства ритма, активизации речи.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BF5" w:rsidRPr="00F01E59" w:rsidRDefault="00BA628C" w:rsidP="00281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E59">
              <w:rPr>
                <w:rFonts w:ascii="Times New Roman" w:hAnsi="Times New Roman"/>
                <w:sz w:val="24"/>
                <w:szCs w:val="24"/>
              </w:rPr>
              <w:t>45 – 60 минут</w:t>
            </w:r>
          </w:p>
        </w:tc>
      </w:tr>
      <w:tr w:rsidR="00281BF5" w:rsidRPr="00F01E59" w:rsidTr="008C753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1BF5" w:rsidRPr="00B35C69" w:rsidRDefault="004840AA" w:rsidP="00281BF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35C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5C69" w:rsidRDefault="00B35C69" w:rsidP="00C4247D">
            <w:pPr>
              <w:pStyle w:val="ab"/>
              <w:shd w:val="clear" w:color="auto" w:fill="FFFFFF"/>
              <w:spacing w:before="0" w:beforeAutospacing="0" w:after="0" w:afterAutospacing="0"/>
              <w:rPr>
                <w:color w:val="151515"/>
                <w:sz w:val="28"/>
                <w:szCs w:val="28"/>
              </w:rPr>
            </w:pPr>
            <w:r>
              <w:rPr>
                <w:b/>
                <w:bCs/>
                <w:iCs/>
                <w:color w:val="151515"/>
                <w:sz w:val="28"/>
                <w:szCs w:val="28"/>
                <w:bdr w:val="none" w:sz="0" w:space="0" w:color="auto" w:frame="1"/>
              </w:rPr>
              <w:t xml:space="preserve"> «Веселые снеговики»</w:t>
            </w:r>
          </w:p>
          <w:p w:rsidR="00281BF5" w:rsidRPr="00E14374" w:rsidRDefault="00B35C69" w:rsidP="00C4247D">
            <w:pPr>
              <w:pStyle w:val="ab"/>
              <w:shd w:val="clear" w:color="auto" w:fill="FFFFFF"/>
              <w:spacing w:before="0" w:beforeAutospacing="0" w:after="0" w:afterAutospacing="0"/>
              <w:rPr>
                <w:rStyle w:val="c2"/>
                <w:color w:val="151515"/>
              </w:rPr>
            </w:pPr>
            <w:r w:rsidRPr="00715538">
              <w:rPr>
                <w:b/>
                <w:bCs/>
                <w:u w:val="single"/>
              </w:rPr>
              <w:t>Программное содержание:</w:t>
            </w:r>
            <w:r w:rsidRPr="00715538">
              <w:rPr>
                <w:rStyle w:val="c2"/>
                <w:b/>
                <w:bCs/>
                <w:color w:val="000000"/>
              </w:rPr>
              <w:t xml:space="preserve"> </w:t>
            </w:r>
            <w:r w:rsidRPr="00715538">
              <w:rPr>
                <w:bCs/>
                <w:iCs/>
                <w:color w:val="151515"/>
                <w:bdr w:val="none" w:sz="0" w:space="0" w:color="auto" w:frame="1"/>
              </w:rPr>
              <w:t>формировать у детей представление о зимних природных явлениях (идет снег) и зимних забавах</w:t>
            </w:r>
            <w:r w:rsidR="00715538" w:rsidRPr="00715538">
              <w:rPr>
                <w:bCs/>
                <w:iCs/>
                <w:color w:val="151515"/>
                <w:bdr w:val="none" w:sz="0" w:space="0" w:color="auto" w:frame="1"/>
              </w:rPr>
              <w:t xml:space="preserve"> </w:t>
            </w:r>
            <w:r w:rsidRPr="00715538">
              <w:rPr>
                <w:bCs/>
                <w:iCs/>
                <w:color w:val="151515"/>
                <w:bdr w:val="none" w:sz="0" w:space="0" w:color="auto" w:frame="1"/>
              </w:rPr>
              <w:t>(лепка снеговика),</w:t>
            </w:r>
            <w:r w:rsidR="00715538" w:rsidRPr="00715538">
              <w:rPr>
                <w:bCs/>
                <w:iCs/>
                <w:color w:val="151515"/>
                <w:bdr w:val="none" w:sz="0" w:space="0" w:color="auto" w:frame="1"/>
              </w:rPr>
              <w:t xml:space="preserve"> </w:t>
            </w:r>
            <w:r w:rsidRPr="00715538">
              <w:rPr>
                <w:color w:val="151515"/>
              </w:rPr>
              <w:t xml:space="preserve">познакомить детей </w:t>
            </w:r>
            <w:r w:rsidR="00B079AA">
              <w:rPr>
                <w:color w:val="151515"/>
              </w:rPr>
              <w:t xml:space="preserve"> </w:t>
            </w:r>
            <w:r w:rsidRPr="00715538">
              <w:rPr>
                <w:color w:val="151515"/>
              </w:rPr>
              <w:t>со снеговиком – человечком из снега; через физкуль</w:t>
            </w:r>
            <w:r w:rsidR="00715538" w:rsidRPr="00715538">
              <w:rPr>
                <w:color w:val="151515"/>
              </w:rPr>
              <w:t>т</w:t>
            </w:r>
            <w:r w:rsidRPr="00715538">
              <w:rPr>
                <w:color w:val="151515"/>
              </w:rPr>
              <w:t xml:space="preserve">минутку «Мы шагаем по сугробам» развивать произвольное </w:t>
            </w:r>
            <w:r w:rsidRPr="00715538">
              <w:rPr>
                <w:color w:val="151515"/>
              </w:rPr>
              <w:lastRenderedPageBreak/>
              <w:t>внимание и умение маршировать под слова стихотворения</w:t>
            </w:r>
            <w:r w:rsidR="00715538">
              <w:rPr>
                <w:color w:val="151515"/>
              </w:rPr>
              <w:t xml:space="preserve">; </w:t>
            </w:r>
            <w:r w:rsidR="00B079AA">
              <w:rPr>
                <w:color w:val="151515"/>
              </w:rPr>
              <w:t>через</w:t>
            </w:r>
            <w:r w:rsidR="00715538" w:rsidRPr="00715538">
              <w:rPr>
                <w:b/>
                <w:color w:val="151515"/>
              </w:rPr>
              <w:t xml:space="preserve"> </w:t>
            </w:r>
            <w:r w:rsidR="00715538" w:rsidRPr="00715538">
              <w:rPr>
                <w:color w:val="151515"/>
              </w:rPr>
              <w:t>песню под фонограмму «Снеговик, снеговик, ты такой хороший»</w:t>
            </w:r>
            <w:r w:rsidR="00715538">
              <w:rPr>
                <w:color w:val="151515"/>
              </w:rPr>
              <w:t>, упражнять в координации речи с движением;</w:t>
            </w:r>
            <w:r w:rsidR="00B079AA">
              <w:rPr>
                <w:color w:val="151515"/>
              </w:rPr>
              <w:t xml:space="preserve"> с помощью дыхательной гимнастики «Снежные пушинки» развивать и укреплять дыхательную систему организма; используя игру в снежки, развивать у детей желание играть вместе и дружно с другими детьми и взрослыми в подвижные игры простого содержания; используя на занятии  дидактическую игру «Разноцветные снежинки»</w:t>
            </w:r>
            <w:r w:rsidR="00B079AA" w:rsidRPr="00715538">
              <w:rPr>
                <w:color w:val="151515"/>
              </w:rPr>
              <w:t xml:space="preserve"> закреплять умение различать цвета</w:t>
            </w:r>
            <w:r w:rsidR="00B079AA">
              <w:rPr>
                <w:color w:val="151515"/>
              </w:rPr>
              <w:t xml:space="preserve"> ,находить одинаковые по размеру и цвету предметы; на занятии по аппликации из мятых </w:t>
            </w:r>
            <w:r w:rsidR="00E14374">
              <w:rPr>
                <w:color w:val="151515"/>
              </w:rPr>
              <w:t xml:space="preserve">салфеток </w:t>
            </w:r>
            <w:r w:rsidR="00B079AA">
              <w:rPr>
                <w:color w:val="151515"/>
              </w:rPr>
              <w:t xml:space="preserve"> «Снеговик»,</w:t>
            </w:r>
            <w:r w:rsidR="00E14374">
              <w:rPr>
                <w:color w:val="151515"/>
              </w:rPr>
              <w:t xml:space="preserve"> </w:t>
            </w:r>
            <w:r w:rsidR="00B079AA">
              <w:rPr>
                <w:color w:val="151515"/>
              </w:rPr>
              <w:t>способствовать развитию тактильных ощущений</w:t>
            </w:r>
            <w:r w:rsidR="00E14374">
              <w:rPr>
                <w:color w:val="151515"/>
              </w:rPr>
              <w:t>, учить работать в технике скатывания из бумажных салфеток; через организацию свободной деятельности на участке познакомить со свойствами снега(холодный, белый).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BF5" w:rsidRPr="00F01E59" w:rsidRDefault="00BA628C" w:rsidP="00281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E59">
              <w:rPr>
                <w:rFonts w:ascii="Times New Roman" w:hAnsi="Times New Roman"/>
                <w:sz w:val="24"/>
                <w:szCs w:val="24"/>
              </w:rPr>
              <w:lastRenderedPageBreak/>
              <w:t>45 – 60 минут</w:t>
            </w:r>
          </w:p>
        </w:tc>
      </w:tr>
      <w:tr w:rsidR="00281BF5" w:rsidRPr="00F01E59" w:rsidTr="00EE3A4E"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1BF5" w:rsidRPr="00F01E59" w:rsidRDefault="00281BF5" w:rsidP="00281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</w:tc>
      </w:tr>
      <w:tr w:rsidR="00123A07" w:rsidRPr="00F01E59" w:rsidTr="008C753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A07" w:rsidRDefault="004840AA" w:rsidP="00123A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07FE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533A" w:rsidRPr="00AF77E2" w:rsidRDefault="00123A07" w:rsidP="00123A07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"/>
                <w:b/>
                <w:color w:val="000000" w:themeColor="text1"/>
                <w:sz w:val="28"/>
                <w:szCs w:val="28"/>
              </w:rPr>
            </w:pPr>
            <w:r w:rsidRPr="00AF77E2">
              <w:rPr>
                <w:rStyle w:val="c2"/>
                <w:b/>
                <w:color w:val="000000" w:themeColor="text1"/>
                <w:sz w:val="28"/>
                <w:szCs w:val="28"/>
              </w:rPr>
              <w:t>«Вместе весело играем»</w:t>
            </w:r>
          </w:p>
          <w:p w:rsidR="00EA533A" w:rsidRPr="00EA533A" w:rsidRDefault="00123A07" w:rsidP="00EA533A">
            <w:pPr>
              <w:pStyle w:val="c0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EE3A4E">
              <w:rPr>
                <w:b/>
                <w:bCs/>
                <w:u w:val="single"/>
              </w:rPr>
              <w:t xml:space="preserve"> Программное содержание:</w:t>
            </w:r>
            <w:r w:rsidR="00EA533A">
              <w:rPr>
                <w:b/>
                <w:bCs/>
                <w:u w:val="single"/>
              </w:rPr>
              <w:t xml:space="preserve"> </w:t>
            </w:r>
            <w:r w:rsidR="00AF77E2">
              <w:rPr>
                <w:bCs/>
              </w:rPr>
              <w:t>продолжать</w:t>
            </w:r>
            <w:r w:rsidR="00EA533A" w:rsidRPr="00EA533A">
              <w:rPr>
                <w:rStyle w:val="c1"/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EA533A" w:rsidRPr="00EA533A">
              <w:rPr>
                <w:rStyle w:val="c1"/>
                <w:rFonts w:eastAsia="Calibri"/>
                <w:color w:val="000000"/>
              </w:rPr>
              <w:t>знакомить детей с различными видами игрушек</w:t>
            </w:r>
            <w:r w:rsidR="004A48FE">
              <w:rPr>
                <w:rStyle w:val="c1"/>
                <w:rFonts w:eastAsia="Calibri"/>
                <w:color w:val="000000"/>
              </w:rPr>
              <w:t xml:space="preserve"> (мягкие, деревянные ,резиновые</w:t>
            </w:r>
            <w:r w:rsidR="00EA533A" w:rsidRPr="00EA533A">
              <w:rPr>
                <w:rStyle w:val="c1"/>
                <w:rFonts w:eastAsia="Calibri"/>
                <w:color w:val="000000"/>
              </w:rPr>
              <w:t>,</w:t>
            </w:r>
            <w:r w:rsidR="0085349C">
              <w:rPr>
                <w:rStyle w:val="c1"/>
                <w:rFonts w:eastAsia="Calibri"/>
                <w:color w:val="000000"/>
              </w:rPr>
              <w:t xml:space="preserve"> </w:t>
            </w:r>
            <w:r w:rsidR="00EA533A" w:rsidRPr="00EA533A">
              <w:rPr>
                <w:rStyle w:val="c1"/>
                <w:rFonts w:eastAsia="Calibri"/>
                <w:color w:val="000000"/>
              </w:rPr>
              <w:t>музыкальные)</w:t>
            </w:r>
            <w:r w:rsidR="00EA533A">
              <w:rPr>
                <w:rStyle w:val="c1"/>
                <w:rFonts w:eastAsia="Calibri"/>
                <w:color w:val="000000"/>
              </w:rPr>
              <w:t xml:space="preserve"> и их назначением; через приветствие «</w:t>
            </w:r>
            <w:r w:rsidR="00EA533A" w:rsidRPr="00EA533A">
              <w:rPr>
                <w:rStyle w:val="c1"/>
                <w:rFonts w:eastAsia="Calibri"/>
                <w:color w:val="000000"/>
              </w:rPr>
              <w:t>Здравствуй, солнце золотое!»</w:t>
            </w:r>
            <w:r w:rsidR="00EA533A" w:rsidRPr="003A2BD4">
              <w:rPr>
                <w:rStyle w:val="c1"/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EA533A">
              <w:rPr>
                <w:rStyle w:val="c1"/>
                <w:rFonts w:eastAsia="Calibri"/>
                <w:color w:val="000000"/>
              </w:rPr>
              <w:t>и игру «Раздувайся пузырь» ф</w:t>
            </w:r>
            <w:r w:rsidR="00EA533A" w:rsidRPr="00EA533A">
              <w:rPr>
                <w:rStyle w:val="c1"/>
                <w:rFonts w:eastAsia="Calibri"/>
                <w:color w:val="000000"/>
              </w:rPr>
              <w:t>ормировать эмоциональный контакт у детей со взрослым и сверстниками;</w:t>
            </w:r>
          </w:p>
          <w:p w:rsidR="00EA533A" w:rsidRPr="00EA533A" w:rsidRDefault="0026310D" w:rsidP="0026310D">
            <w:pPr>
              <w:pStyle w:val="c0"/>
              <w:shd w:val="clear" w:color="auto" w:fill="FFFFFF"/>
              <w:spacing w:before="30" w:beforeAutospacing="0" w:after="30" w:afterAutospacing="0"/>
              <w:rPr>
                <w:color w:val="000000"/>
              </w:rPr>
            </w:pPr>
            <w:r>
              <w:rPr>
                <w:rStyle w:val="c1"/>
                <w:rFonts w:eastAsia="Calibri"/>
                <w:color w:val="000000"/>
              </w:rPr>
              <w:t>с использованием игр «Спрячь игрушку», «Собери мячи в коробку», «Скрути ленту», игру –песенку Сергея и Екатерины Железновых «Мы ногами топ-топ»-</w:t>
            </w:r>
            <w:r w:rsidR="00EA533A" w:rsidRPr="00EA533A">
              <w:rPr>
                <w:rStyle w:val="c1"/>
                <w:rFonts w:eastAsia="Calibri"/>
                <w:color w:val="000000"/>
              </w:rPr>
              <w:t>развивать познавательную, двигательную активность детей раннего во</w:t>
            </w:r>
            <w:r>
              <w:rPr>
                <w:rStyle w:val="c1"/>
                <w:rFonts w:eastAsia="Calibri"/>
                <w:color w:val="000000"/>
              </w:rPr>
              <w:t xml:space="preserve">зраста; </w:t>
            </w:r>
            <w:r w:rsidRPr="00EA533A">
              <w:rPr>
                <w:rStyle w:val="c1"/>
                <w:rFonts w:eastAsia="Calibri"/>
                <w:color w:val="000000"/>
              </w:rPr>
              <w:t>уточнять и расширять пассивный словарь (названия част</w:t>
            </w:r>
            <w:r>
              <w:rPr>
                <w:rStyle w:val="c1"/>
                <w:rFonts w:eastAsia="Calibri"/>
                <w:color w:val="000000"/>
              </w:rPr>
              <w:t>ей тела и лица и их назначение)</w:t>
            </w:r>
            <w:r w:rsidR="00EA533A" w:rsidRPr="00EA533A">
              <w:rPr>
                <w:rStyle w:val="c1"/>
                <w:rFonts w:eastAsia="Calibri"/>
                <w:color w:val="000000"/>
              </w:rPr>
              <w:t>;</w:t>
            </w:r>
          </w:p>
          <w:p w:rsidR="00EA533A" w:rsidRPr="004840AA" w:rsidRDefault="0026310D" w:rsidP="004A37DF">
            <w:pPr>
              <w:pStyle w:val="c0"/>
              <w:shd w:val="clear" w:color="auto" w:fill="FFFFFF"/>
              <w:spacing w:before="30" w:beforeAutospacing="0" w:after="30" w:afterAutospacing="0"/>
              <w:rPr>
                <w:color w:val="000000"/>
              </w:rPr>
            </w:pPr>
            <w:r>
              <w:rPr>
                <w:rStyle w:val="c1"/>
                <w:rFonts w:eastAsia="Calibri"/>
                <w:color w:val="000000"/>
              </w:rPr>
              <w:t xml:space="preserve">с использованием интерактивного чтения по картинке «Кошку пальцем </w:t>
            </w:r>
            <w:r w:rsidR="004A37DF">
              <w:rPr>
                <w:rStyle w:val="c1"/>
                <w:rFonts w:eastAsia="Calibri"/>
                <w:color w:val="000000"/>
              </w:rPr>
              <w:t>обведем» -развиваем</w:t>
            </w:r>
            <w:r w:rsidR="00EA533A" w:rsidRPr="00EA533A">
              <w:rPr>
                <w:rStyle w:val="c1"/>
                <w:rFonts w:eastAsia="Calibri"/>
                <w:color w:val="000000"/>
              </w:rPr>
              <w:t xml:space="preserve"> речевой слух, умение слушать слова, прои</w:t>
            </w:r>
            <w:r w:rsidR="004A37DF">
              <w:rPr>
                <w:rStyle w:val="c1"/>
                <w:rFonts w:eastAsia="Calibri"/>
                <w:color w:val="000000"/>
              </w:rPr>
              <w:t>зносить слова – звукоподражания;</w:t>
            </w:r>
            <w:r w:rsidR="006901AE">
              <w:rPr>
                <w:rStyle w:val="c1"/>
                <w:rFonts w:eastAsia="Calibri"/>
                <w:color w:val="000000"/>
              </w:rPr>
              <w:t xml:space="preserve"> </w:t>
            </w:r>
            <w:r w:rsidR="004840AA">
              <w:rPr>
                <w:rStyle w:val="c1"/>
                <w:rFonts w:eastAsia="Calibri"/>
                <w:color w:val="000000"/>
              </w:rPr>
              <w:t>н</w:t>
            </w:r>
            <w:r w:rsidR="004A37DF">
              <w:rPr>
                <w:rStyle w:val="c1"/>
                <w:rFonts w:eastAsia="Calibri"/>
                <w:color w:val="000000"/>
              </w:rPr>
              <w:t>а основе артикуляционной и дыхательной гимнастик «Дуем на ладошки», «Кошечка»-</w:t>
            </w:r>
            <w:r w:rsidR="00EA533A" w:rsidRPr="00EA533A">
              <w:rPr>
                <w:rStyle w:val="c1"/>
                <w:rFonts w:eastAsia="Calibri"/>
                <w:color w:val="000000"/>
              </w:rPr>
              <w:t>обучать плавному свободному выдоху</w:t>
            </w:r>
            <w:r w:rsidR="004A37DF">
              <w:rPr>
                <w:rStyle w:val="c1"/>
                <w:rFonts w:eastAsia="Calibri"/>
                <w:color w:val="000000"/>
              </w:rPr>
              <w:t>; активизировать губные мышцы. у</w:t>
            </w:r>
            <w:r w:rsidR="00EA533A" w:rsidRPr="00EA533A">
              <w:rPr>
                <w:rStyle w:val="c1"/>
                <w:rFonts w:eastAsia="Calibri"/>
                <w:color w:val="000000"/>
              </w:rPr>
              <w:t>креплять мышцы артикуляционного аппарата</w:t>
            </w:r>
            <w:r w:rsidR="00EA533A" w:rsidRPr="003A2BD4">
              <w:rPr>
                <w:rStyle w:val="c1"/>
                <w:rFonts w:eastAsia="Calibri"/>
                <w:color w:val="000000"/>
                <w:sz w:val="28"/>
                <w:szCs w:val="28"/>
              </w:rPr>
              <w:t>;</w:t>
            </w:r>
            <w:r w:rsidR="006901AE">
              <w:rPr>
                <w:rStyle w:val="c1"/>
                <w:rFonts w:eastAsia="Calibri"/>
                <w:color w:val="000000"/>
                <w:sz w:val="28"/>
                <w:szCs w:val="28"/>
              </w:rPr>
              <w:t xml:space="preserve"> </w:t>
            </w:r>
            <w:r w:rsidR="004840AA" w:rsidRPr="004840AA">
              <w:rPr>
                <w:rStyle w:val="c1"/>
                <w:rFonts w:eastAsia="Calibri"/>
                <w:color w:val="000000"/>
              </w:rPr>
              <w:t>на занятии по лепке «Разноцветные мячи»</w:t>
            </w:r>
            <w:r w:rsidR="004840AA">
              <w:rPr>
                <w:rStyle w:val="c1"/>
                <w:rFonts w:eastAsia="Calibri"/>
                <w:color w:val="000000"/>
              </w:rPr>
              <w:t xml:space="preserve"> </w:t>
            </w:r>
            <w:r w:rsidR="004840AA" w:rsidRPr="004840AA">
              <w:rPr>
                <w:rStyle w:val="c1"/>
                <w:rFonts w:eastAsia="Calibri"/>
                <w:color w:val="000000"/>
              </w:rPr>
              <w:t xml:space="preserve">учить </w:t>
            </w:r>
            <w:r w:rsidR="004840AA">
              <w:rPr>
                <w:rStyle w:val="c1"/>
                <w:rFonts w:eastAsia="Calibri"/>
                <w:color w:val="000000"/>
              </w:rPr>
              <w:t>лепить окр</w:t>
            </w:r>
            <w:r w:rsidR="004840AA" w:rsidRPr="004840AA">
              <w:rPr>
                <w:rStyle w:val="c1"/>
                <w:rFonts w:eastAsia="Calibri"/>
                <w:color w:val="000000"/>
              </w:rPr>
              <w:t>углые формы из пластилина круговыми движениями.</w:t>
            </w:r>
          </w:p>
          <w:p w:rsidR="00123A07" w:rsidRPr="003A2BD4" w:rsidRDefault="00123A07" w:rsidP="00123A07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"/>
                <w:color w:val="FF0000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A07" w:rsidRPr="00F01E59" w:rsidRDefault="00BA628C" w:rsidP="00123A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E59">
              <w:rPr>
                <w:rFonts w:ascii="Times New Roman" w:hAnsi="Times New Roman"/>
                <w:sz w:val="24"/>
                <w:szCs w:val="24"/>
              </w:rPr>
              <w:t>45 – 60 минут</w:t>
            </w:r>
          </w:p>
        </w:tc>
      </w:tr>
      <w:tr w:rsidR="00123A07" w:rsidRPr="00F01E59" w:rsidTr="008C753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A07" w:rsidRDefault="00BA628C" w:rsidP="00123A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C29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5FAC" w:rsidRDefault="00775FAC" w:rsidP="00775FAC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8"/>
                <w:b/>
                <w:bCs/>
                <w:color w:val="000000"/>
                <w:sz w:val="28"/>
                <w:szCs w:val="28"/>
              </w:rPr>
            </w:pPr>
            <w:r>
              <w:rPr>
                <w:rStyle w:val="c8"/>
                <w:b/>
                <w:bCs/>
                <w:color w:val="000000"/>
                <w:sz w:val="28"/>
                <w:szCs w:val="28"/>
              </w:rPr>
              <w:t>«Кто в теремочке живет?»</w:t>
            </w:r>
          </w:p>
          <w:p w:rsidR="00123A07" w:rsidRPr="00775FAC" w:rsidRDefault="00775FAC" w:rsidP="00775FAC">
            <w:pPr>
              <w:pStyle w:val="c9"/>
              <w:shd w:val="clear" w:color="auto" w:fill="FFFFFF"/>
              <w:spacing w:before="0" w:beforeAutospacing="0" w:after="0" w:afterAutospacing="0"/>
              <w:rPr>
                <w:rStyle w:val="c2"/>
                <w:rFonts w:ascii="Calibri" w:hAnsi="Calibri" w:cs="Calibri"/>
              </w:rPr>
            </w:pPr>
            <w:r>
              <w:rPr>
                <w:rStyle w:val="c8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775FAC">
              <w:rPr>
                <w:rStyle w:val="c8"/>
                <w:b/>
                <w:bCs/>
                <w:color w:val="000000"/>
              </w:rPr>
              <w:t>Программное содержание</w:t>
            </w:r>
            <w:r w:rsidRPr="00775FAC">
              <w:rPr>
                <w:rStyle w:val="c1"/>
                <w:rFonts w:eastAsia="Calibri"/>
                <w:b/>
                <w:bCs/>
                <w:color w:val="000000"/>
              </w:rPr>
              <w:t>:</w:t>
            </w:r>
            <w:r w:rsidRPr="00775FAC">
              <w:rPr>
                <w:rStyle w:val="c3"/>
                <w:color w:val="000000"/>
              </w:rPr>
              <w:t> формирование у детей раннего возраста интереса к русским народным сказкам на основе сказки «Теремок»</w:t>
            </w:r>
            <w:r>
              <w:rPr>
                <w:rStyle w:val="c3"/>
                <w:color w:val="000000"/>
              </w:rPr>
              <w:t>,</w:t>
            </w:r>
            <w:r w:rsidRPr="00775FAC">
              <w:rPr>
                <w:rStyle w:val="c3"/>
                <w:color w:val="000000"/>
              </w:rPr>
              <w:t> расширять и обогащать словарный запас; развивать активное речевое общение детей и навыки  перевоплощения в сказочных героев, воспитывать дружеские взаимоотношения между детьми, чувство взаимопомощи</w:t>
            </w:r>
            <w:r>
              <w:rPr>
                <w:rStyle w:val="c3"/>
                <w:color w:val="000000"/>
              </w:rPr>
              <w:t>;</w:t>
            </w:r>
            <w:r w:rsidR="007A6864">
              <w:rPr>
                <w:rStyle w:val="c3"/>
                <w:color w:val="000000"/>
              </w:rPr>
              <w:t xml:space="preserve"> </w:t>
            </w:r>
            <w:r>
              <w:rPr>
                <w:rStyle w:val="c3"/>
                <w:color w:val="000000"/>
              </w:rPr>
              <w:t>с помощью музыка</w:t>
            </w:r>
            <w:r w:rsidR="007A6864">
              <w:rPr>
                <w:rStyle w:val="c3"/>
                <w:color w:val="000000"/>
              </w:rPr>
              <w:t xml:space="preserve">льно-ритмического упражнения «Лягушки» и танца с платочками развивать координацию движений, чувство </w:t>
            </w:r>
            <w:r w:rsidR="007A6864">
              <w:rPr>
                <w:rStyle w:val="c3"/>
                <w:color w:val="000000"/>
              </w:rPr>
              <w:lastRenderedPageBreak/>
              <w:t>ритма, умение двигаться с предметами, работать над эстетикой движений в соответствии с тестом песни</w:t>
            </w:r>
            <w:r w:rsidR="002C295E">
              <w:rPr>
                <w:rStyle w:val="c3"/>
                <w:color w:val="000000"/>
              </w:rPr>
              <w:t xml:space="preserve">; </w:t>
            </w:r>
            <w:r w:rsidR="007A6864">
              <w:rPr>
                <w:rStyle w:val="c3"/>
                <w:color w:val="000000"/>
              </w:rPr>
              <w:t>через подвижную игру «Зайцы и волк» упражнять детей в беге, развивать внимание, смелость, способствовать снятию эмоционального напряжения; на занятии по рисованию «Мед для медвежонка»</w:t>
            </w:r>
            <w:r w:rsidR="002C295E">
              <w:rPr>
                <w:rStyle w:val="c3"/>
                <w:color w:val="000000"/>
              </w:rPr>
              <w:t xml:space="preserve"> учить пользоваться кисточкой и красками, раскрашивать</w:t>
            </w:r>
            <w:r w:rsidR="00C4247D">
              <w:rPr>
                <w:rStyle w:val="c3"/>
                <w:color w:val="000000"/>
              </w:rPr>
              <w:t>,</w:t>
            </w:r>
            <w:r w:rsidR="002C295E">
              <w:rPr>
                <w:rStyle w:val="c3"/>
                <w:color w:val="000000"/>
              </w:rPr>
              <w:t xml:space="preserve"> не выходя за контур предмета.</w:t>
            </w:r>
            <w:r w:rsidRPr="00775FAC">
              <w:rPr>
                <w:rStyle w:val="c2"/>
                <w:rFonts w:ascii="Calibri" w:hAnsi="Calibri" w:cs="Calibri"/>
              </w:rPr>
              <w:br/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A07" w:rsidRPr="00F01E59" w:rsidRDefault="00BA628C" w:rsidP="00123A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1E59">
              <w:rPr>
                <w:rFonts w:ascii="Times New Roman" w:hAnsi="Times New Roman"/>
                <w:sz w:val="24"/>
                <w:szCs w:val="24"/>
              </w:rPr>
              <w:lastRenderedPageBreak/>
              <w:t>45 – 60 минут</w:t>
            </w:r>
          </w:p>
        </w:tc>
      </w:tr>
      <w:tr w:rsidR="00123A07" w:rsidRPr="00F01E59" w:rsidTr="003D3D7E"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A07" w:rsidRPr="00F01E59" w:rsidRDefault="00123A07" w:rsidP="00123A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Март </w:t>
            </w:r>
          </w:p>
        </w:tc>
      </w:tr>
      <w:tr w:rsidR="00123A07" w:rsidRPr="00F01E59" w:rsidTr="008C753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A07" w:rsidRDefault="0000710E" w:rsidP="00123A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0736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A07" w:rsidRDefault="00C9271D" w:rsidP="00123A07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"/>
                <w:b/>
                <w:sz w:val="28"/>
                <w:szCs w:val="28"/>
              </w:rPr>
            </w:pPr>
            <w:r w:rsidRPr="00C9271D">
              <w:rPr>
                <w:rStyle w:val="c2"/>
                <w:b/>
                <w:sz w:val="28"/>
                <w:szCs w:val="28"/>
              </w:rPr>
              <w:t>«Мамочка моя»</w:t>
            </w:r>
          </w:p>
          <w:p w:rsidR="00C9271D" w:rsidRPr="007D5791" w:rsidRDefault="00C9271D" w:rsidP="00C9271D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333333"/>
                <w:shd w:val="clear" w:color="auto" w:fill="FFFFFF"/>
              </w:rPr>
            </w:pPr>
            <w:r w:rsidRPr="00EE3A4E">
              <w:rPr>
                <w:b/>
                <w:bCs/>
                <w:u w:val="single"/>
              </w:rPr>
              <w:t>Программное содержание</w:t>
            </w:r>
            <w:r>
              <w:rPr>
                <w:b/>
                <w:bCs/>
                <w:u w:val="single"/>
              </w:rPr>
              <w:t xml:space="preserve">: </w:t>
            </w:r>
            <w:r w:rsidRPr="00C9271D">
              <w:rPr>
                <w:rStyle w:val="ac"/>
                <w:b w:val="0"/>
                <w:color w:val="333333"/>
                <w:shd w:val="clear" w:color="auto" w:fill="FFFFFF"/>
              </w:rPr>
              <w:t>формировать у детей умение выражать любовь к самому б</w:t>
            </w:r>
            <w:r w:rsidR="00407369">
              <w:rPr>
                <w:rStyle w:val="ac"/>
                <w:b w:val="0"/>
                <w:color w:val="333333"/>
                <w:shd w:val="clear" w:color="auto" w:fill="FFFFFF"/>
              </w:rPr>
              <w:t>лизкому и родному человеку-маме;</w:t>
            </w:r>
            <w:r>
              <w:rPr>
                <w:rStyle w:val="ac"/>
                <w:b w:val="0"/>
                <w:color w:val="333333"/>
                <w:shd w:val="clear" w:color="auto" w:fill="FFFFFF"/>
              </w:rPr>
              <w:t xml:space="preserve"> в</w:t>
            </w:r>
            <w:r w:rsidRPr="00C9271D">
              <w:rPr>
                <w:rStyle w:val="ac"/>
                <w:b w:val="0"/>
                <w:color w:val="333333"/>
                <w:shd w:val="clear" w:color="auto" w:fill="FFFFFF"/>
              </w:rPr>
              <w:t xml:space="preserve">оспитывать доброе, </w:t>
            </w:r>
            <w:r>
              <w:rPr>
                <w:rStyle w:val="ac"/>
                <w:b w:val="0"/>
                <w:color w:val="333333"/>
                <w:shd w:val="clear" w:color="auto" w:fill="FFFFFF"/>
              </w:rPr>
              <w:t>внимательное отношение к маме</w:t>
            </w:r>
            <w:r w:rsidRPr="007D5791">
              <w:rPr>
                <w:rStyle w:val="ac"/>
                <w:color w:val="333333"/>
                <w:shd w:val="clear" w:color="auto" w:fill="FFFFFF"/>
              </w:rPr>
              <w:t>;</w:t>
            </w:r>
            <w:r w:rsidRPr="007D5791">
              <w:rPr>
                <w:color w:val="333333"/>
                <w:shd w:val="clear" w:color="auto" w:fill="FFFFFF"/>
              </w:rPr>
              <w:t> </w:t>
            </w:r>
            <w:r w:rsidR="007D5791" w:rsidRPr="007D5791">
              <w:rPr>
                <w:color w:val="333333"/>
                <w:shd w:val="clear" w:color="auto" w:fill="FFFFFF"/>
              </w:rPr>
              <w:t>через дидактическую игру «Чей малыш» и стихотворение «Детишки» способствовать запоминанию названий детенышей животных, расширять словарный запас</w:t>
            </w:r>
            <w:r w:rsidR="007D5791" w:rsidRPr="00407369">
              <w:rPr>
                <w:color w:val="333333"/>
                <w:shd w:val="clear" w:color="auto" w:fill="FFFFFF"/>
              </w:rPr>
              <w:t xml:space="preserve">; используя игру с мячом «Назови имя своей мамы» </w:t>
            </w:r>
            <w:r w:rsidR="00407369" w:rsidRPr="00407369">
              <w:rPr>
                <w:color w:val="333333"/>
                <w:shd w:val="clear" w:color="auto" w:fill="FFFFFF"/>
              </w:rPr>
              <w:t xml:space="preserve"> закрепить у детей имя своей мамы,</w:t>
            </w:r>
            <w:r w:rsidR="00407369">
              <w:rPr>
                <w:color w:val="333333"/>
                <w:shd w:val="clear" w:color="auto" w:fill="FFFFFF"/>
              </w:rPr>
              <w:t xml:space="preserve"> через пальчиковую игру «Семья» формировать у детей представление о семье ,ее составе (папа, мама, бабушка, дедушка, учить выполнять определенные движения пальцев рук, сопровождая речевыми высказываниями</w:t>
            </w:r>
            <w:r w:rsidR="00407369" w:rsidRPr="00407369">
              <w:rPr>
                <w:color w:val="333333"/>
                <w:shd w:val="clear" w:color="auto" w:fill="FFFFFF"/>
              </w:rPr>
              <w:t>; с помощью песни «Пирожки» обогащать эмоциональную сферу ребенка новыми впечатлениями и разв</w:t>
            </w:r>
            <w:r w:rsidR="00407369">
              <w:rPr>
                <w:color w:val="333333"/>
                <w:shd w:val="clear" w:color="auto" w:fill="FFFFFF"/>
              </w:rPr>
              <w:t>ивать правильные певческие навыки;</w:t>
            </w:r>
            <w:r w:rsidR="00C4247D">
              <w:rPr>
                <w:b/>
                <w:color w:val="333333"/>
                <w:shd w:val="clear" w:color="auto" w:fill="FFFFFF"/>
              </w:rPr>
              <w:t xml:space="preserve"> </w:t>
            </w:r>
            <w:r w:rsidR="007D5791" w:rsidRPr="007D5791">
              <w:rPr>
                <w:color w:val="333333"/>
                <w:shd w:val="clear" w:color="auto" w:fill="FFFFFF"/>
              </w:rPr>
              <w:t>на занятии по рисованию «Веточка мимозы» познакомить детей с нетрадиционной техникой рисования ватными пало</w:t>
            </w:r>
            <w:r w:rsidR="007D5791">
              <w:rPr>
                <w:color w:val="333333"/>
                <w:shd w:val="clear" w:color="auto" w:fill="FFFFFF"/>
              </w:rPr>
              <w:t>ч</w:t>
            </w:r>
            <w:r w:rsidR="007D5791" w:rsidRPr="007D5791">
              <w:rPr>
                <w:color w:val="333333"/>
                <w:shd w:val="clear" w:color="auto" w:fill="FFFFFF"/>
              </w:rPr>
              <w:t>ками, научить рисовать мелкие цветы ритмично нанося  пятна,</w:t>
            </w:r>
          </w:p>
          <w:p w:rsidR="00C9271D" w:rsidRPr="00C9271D" w:rsidRDefault="00C9271D" w:rsidP="00123A07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"/>
                <w:b/>
                <w:color w:val="FF0000"/>
                <w:sz w:val="28"/>
                <w:szCs w:val="28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A07" w:rsidRPr="00F01E59" w:rsidRDefault="00123A07" w:rsidP="00123A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23A07" w:rsidRPr="00F01E59" w:rsidTr="008C753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A07" w:rsidRPr="004A48FE" w:rsidRDefault="0000710E" w:rsidP="00123A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A48FE">
              <w:rPr>
                <w:rFonts w:ascii="Times New Roman" w:hAnsi="Times New Roman"/>
                <w:sz w:val="24"/>
                <w:szCs w:val="24"/>
              </w:rPr>
              <w:t>1</w:t>
            </w:r>
            <w:r w:rsidR="00123A07" w:rsidRPr="004A48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A07" w:rsidRPr="00A51971" w:rsidRDefault="00123A07" w:rsidP="00123A07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"/>
                <w:b/>
                <w:color w:val="000000" w:themeColor="text1"/>
                <w:sz w:val="28"/>
                <w:szCs w:val="28"/>
              </w:rPr>
            </w:pPr>
            <w:r w:rsidRPr="00A51971">
              <w:rPr>
                <w:rStyle w:val="c2"/>
                <w:b/>
                <w:color w:val="000000" w:themeColor="text1"/>
                <w:sz w:val="28"/>
                <w:szCs w:val="28"/>
              </w:rPr>
              <w:t>«Весна пришла!»</w:t>
            </w:r>
          </w:p>
          <w:p w:rsidR="006901AE" w:rsidRPr="006901AE" w:rsidRDefault="006901AE" w:rsidP="00123A07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"/>
                <w:color w:val="FF0000"/>
              </w:rPr>
            </w:pPr>
            <w:r w:rsidRPr="00EE3A4E">
              <w:rPr>
                <w:b/>
                <w:bCs/>
                <w:u w:val="single"/>
              </w:rPr>
              <w:t>Программное содержание</w:t>
            </w:r>
            <w:r>
              <w:rPr>
                <w:b/>
                <w:bCs/>
                <w:u w:val="single"/>
              </w:rPr>
              <w:t xml:space="preserve">: </w:t>
            </w:r>
            <w:r>
              <w:rPr>
                <w:bCs/>
              </w:rPr>
              <w:t>через организацию совместного путешествия детей и родителей по у</w:t>
            </w:r>
            <w:r w:rsidR="00E80413">
              <w:rPr>
                <w:bCs/>
              </w:rPr>
              <w:t>частку детского сада д</w:t>
            </w:r>
            <w:r>
              <w:rPr>
                <w:bCs/>
              </w:rPr>
              <w:t>ать детям элементарные представления о весенних изменениях в природе, формировать интерес к явлениям природы;</w:t>
            </w:r>
            <w:r w:rsidR="00E80413">
              <w:rPr>
                <w:bCs/>
              </w:rPr>
              <w:t xml:space="preserve"> </w:t>
            </w:r>
            <w:r>
              <w:rPr>
                <w:bCs/>
              </w:rPr>
              <w:t>при использовании подвижных игр «Солнышко и дождик» и «Карусель»</w:t>
            </w:r>
            <w:r w:rsidR="00E80413">
              <w:rPr>
                <w:bCs/>
              </w:rPr>
              <w:t xml:space="preserve"> упражнять в беге и ходьбе  в рассыпную и по кругу взявшись за руки, приучать их действовать по сигналу воспитателя; на занятии по обрывной аппликации «Хвостик для морковки» формировать умение выполнять работу в технике</w:t>
            </w:r>
            <w:r w:rsidR="00A51971">
              <w:rPr>
                <w:bCs/>
              </w:rPr>
              <w:t xml:space="preserve"> обрывной аппликации ,учить отличать и называть  морковку от других овощей по внешнему виду.</w:t>
            </w:r>
          </w:p>
          <w:p w:rsidR="006901AE" w:rsidRPr="003A2BD4" w:rsidRDefault="006901AE" w:rsidP="00123A07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"/>
                <w:color w:val="FF0000"/>
              </w:rPr>
            </w:pP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A07" w:rsidRPr="00F01E59" w:rsidRDefault="0000710E" w:rsidP="00123A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 – 60 минут</w:t>
            </w:r>
          </w:p>
        </w:tc>
      </w:tr>
      <w:tr w:rsidR="0000710E" w:rsidRPr="00F01E59" w:rsidTr="0000710E"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10E" w:rsidRPr="00F01E59" w:rsidRDefault="0000710E" w:rsidP="00123A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123A07" w:rsidRPr="00F01E59" w:rsidTr="008C753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A07" w:rsidRDefault="0000710E" w:rsidP="00123A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F6E65">
              <w:rPr>
                <w:rFonts w:ascii="Times New Roman" w:hAnsi="Times New Roman"/>
                <w:sz w:val="24"/>
                <w:szCs w:val="24"/>
              </w:rPr>
              <w:t>1</w:t>
            </w:r>
            <w:r w:rsidR="00123A07" w:rsidRPr="007F6E6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A07" w:rsidRPr="007F6E65" w:rsidRDefault="00517D61" w:rsidP="00AF77E2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"/>
                <w:b/>
                <w:sz w:val="28"/>
                <w:szCs w:val="28"/>
              </w:rPr>
            </w:pPr>
            <w:r w:rsidRPr="007F6E65">
              <w:rPr>
                <w:rStyle w:val="c2"/>
                <w:b/>
                <w:sz w:val="28"/>
                <w:szCs w:val="28"/>
              </w:rPr>
              <w:t>«Солнышко лучистое»</w:t>
            </w:r>
          </w:p>
          <w:p w:rsidR="00B376BF" w:rsidRDefault="00B376BF" w:rsidP="00AF77E2">
            <w:pPr>
              <w:spacing w:after="0" w:line="240" w:lineRule="auto"/>
              <w:ind w:firstLine="300"/>
              <w:rPr>
                <w:rStyle w:val="c2"/>
                <w:color w:val="FF0000"/>
              </w:rPr>
            </w:pPr>
            <w:r w:rsidRPr="00DF343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Программное содержание: </w:t>
            </w:r>
            <w:r w:rsidRPr="00B376BF">
              <w:rPr>
                <w:rFonts w:ascii="Times New Roman" w:hAnsi="Times New Roman"/>
                <w:bCs/>
                <w:color w:val="151515"/>
                <w:sz w:val="24"/>
                <w:szCs w:val="24"/>
                <w:bdr w:val="none" w:sz="0" w:space="0" w:color="auto" w:frame="1"/>
              </w:rPr>
              <w:t>дать детям элементарные представления о природном явлении-солнце, формировать у детей способы чувственного познания мира, способствовать укреплению эмоциональны</w:t>
            </w:r>
            <w:r>
              <w:rPr>
                <w:rFonts w:ascii="Times New Roman" w:hAnsi="Times New Roman"/>
                <w:bCs/>
                <w:color w:val="151515"/>
                <w:sz w:val="24"/>
                <w:szCs w:val="24"/>
                <w:bdr w:val="none" w:sz="0" w:space="0" w:color="auto" w:frame="1"/>
              </w:rPr>
              <w:t>х отношений в диаде мать и дитя;</w:t>
            </w:r>
            <w:r w:rsidR="0089721A">
              <w:rPr>
                <w:rFonts w:ascii="Times New Roman" w:hAnsi="Times New Roman"/>
                <w:bCs/>
                <w:color w:val="151515"/>
                <w:sz w:val="24"/>
                <w:szCs w:val="24"/>
                <w:bdr w:val="none" w:sz="0" w:space="0" w:color="auto" w:frame="1"/>
              </w:rPr>
              <w:t xml:space="preserve"> </w:t>
            </w:r>
            <w:r>
              <w:rPr>
                <w:rFonts w:ascii="Times New Roman" w:hAnsi="Times New Roman"/>
                <w:bCs/>
                <w:color w:val="151515"/>
                <w:sz w:val="24"/>
                <w:szCs w:val="24"/>
                <w:bdr w:val="none" w:sz="0" w:space="0" w:color="auto" w:frame="1"/>
              </w:rPr>
              <w:t xml:space="preserve">через </w:t>
            </w:r>
            <w:r w:rsidR="007F6E65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дидактическую </w:t>
            </w:r>
            <w:r w:rsidR="00BB68A2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>игру</w:t>
            </w:r>
            <w:r w:rsidRPr="00B376BF">
              <w:rPr>
                <w:rFonts w:ascii="Times New Roman" w:eastAsia="Times New Roman" w:hAnsi="Times New Roman"/>
                <w:bCs/>
                <w:sz w:val="24"/>
                <w:szCs w:val="24"/>
                <w:bdr w:val="none" w:sz="0" w:space="0" w:color="auto" w:frame="1"/>
                <w:lang w:eastAsia="ru-RU"/>
              </w:rPr>
              <w:t xml:space="preserve"> «Круги — квадраты»</w:t>
            </w:r>
            <w:r w:rsidR="00AF77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Pr="00B376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ь</w:t>
            </w:r>
            <w:r w:rsidRPr="00B376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фиксировать внимание на форме </w:t>
            </w:r>
            <w:r w:rsidRPr="00B376B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предметов и группиров</w:t>
            </w:r>
            <w:r w:rsidR="00897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ать их по этому признаку,</w:t>
            </w:r>
            <w:r w:rsidR="00BB6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89721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закрепить знание желтого цвета</w:t>
            </w:r>
            <w:r w:rsidR="00BB68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; с </w:t>
            </w:r>
            <w:r w:rsidR="00BB68A2" w:rsidRPr="00BB68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помощью</w:t>
            </w:r>
            <w:r w:rsidR="00BB68A2" w:rsidRPr="00BB68A2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игр</w:t>
            </w:r>
            <w:r w:rsidR="0089721A" w:rsidRPr="00BB68A2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«Лучики»</w:t>
            </w:r>
            <w:r w:rsidR="00BB68A2" w:rsidRPr="00BB68A2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и</w:t>
            </w:r>
            <w:r w:rsidR="0089721A" w:rsidRPr="00BB68A2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«Солнышко покатилось»</w:t>
            </w:r>
            <w:r w:rsidR="00BB68A2" w:rsidRPr="00BB68A2"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BB68A2" w:rsidRPr="00BB68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развивать</w:t>
            </w:r>
            <w:r w:rsidR="0089721A" w:rsidRPr="00BB68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основные движен</w:t>
            </w:r>
            <w:r w:rsidR="00BB68A2" w:rsidRPr="00BB68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ия, координаци</w:t>
            </w:r>
            <w:r w:rsidR="00BB68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ю рук и мелкую моторику пальцев; на занятии  по рисованию</w:t>
            </w:r>
            <w:r w:rsidR="007F6E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«Солнышко»</w:t>
            </w:r>
            <w:r w:rsidR="00BB68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познакомить детей и родителей с нетрадиционной техникой рисования с </w:t>
            </w:r>
            <w:r w:rsidR="007F6E6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помощью манной крупы, закреплять умение рисовать круги и прямые линии.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A07" w:rsidRPr="00F01E59" w:rsidRDefault="0000710E" w:rsidP="00123A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 – 60 минут</w:t>
            </w:r>
          </w:p>
        </w:tc>
      </w:tr>
      <w:tr w:rsidR="00123A07" w:rsidRPr="00F01E59" w:rsidTr="008C753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A07" w:rsidRDefault="0000710E" w:rsidP="00123A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F4CA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16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A07" w:rsidRDefault="001F4CAA" w:rsidP="00F16218">
            <w:pPr>
              <w:spacing w:after="240" w:line="240" w:lineRule="auto"/>
              <w:rPr>
                <w:rStyle w:val="c2"/>
                <w:color w:val="FF0000"/>
              </w:rPr>
            </w:pPr>
            <w:r>
              <w:rPr>
                <w:rFonts w:ascii="Times New Roman" w:eastAsia="Times New Roman" w:hAnsi="Times New Roman"/>
                <w:b/>
                <w:color w:val="010101"/>
                <w:sz w:val="28"/>
                <w:szCs w:val="28"/>
                <w:lang w:eastAsia="ru-RU"/>
              </w:rPr>
              <w:t xml:space="preserve">«Путешествие на цветочную полянку» </w:t>
            </w:r>
            <w:r w:rsidRPr="001F4CAA">
              <w:rPr>
                <w:rFonts w:ascii="Times New Roman" w:eastAsia="Times New Roman" w:hAnsi="Times New Roman"/>
                <w:b/>
                <w:color w:val="010101"/>
                <w:sz w:val="24"/>
                <w:szCs w:val="24"/>
                <w:lang w:eastAsia="ru-RU"/>
              </w:rPr>
              <w:t>Программное содержание:</w:t>
            </w:r>
            <w:r w:rsidRPr="001F4CAA">
              <w:rPr>
                <w:rFonts w:ascii="Times New Roman" w:eastAsia="Times New Roman" w:hAnsi="Times New Roman"/>
                <w:color w:val="010101"/>
                <w:sz w:val="24"/>
                <w:szCs w:val="24"/>
                <w:lang w:eastAsia="ru-RU"/>
              </w:rPr>
              <w:t xml:space="preserve"> познакомить детей с разнообразием цветов, их строением и особенностями;</w:t>
            </w:r>
            <w:r>
              <w:rPr>
                <w:rFonts w:ascii="Times New Roman" w:eastAsia="Times New Roman" w:hAnsi="Times New Roman"/>
                <w:color w:val="010101"/>
                <w:sz w:val="24"/>
                <w:szCs w:val="24"/>
                <w:lang w:eastAsia="ru-RU"/>
              </w:rPr>
              <w:t xml:space="preserve"> учить различать и назвать тюльпаны и ромашки;</w:t>
            </w:r>
            <w:r w:rsidRPr="001F4CAA">
              <w:rPr>
                <w:rFonts w:ascii="Times New Roman" w:eastAsia="Times New Roman" w:hAnsi="Times New Roman"/>
                <w:color w:val="010101"/>
                <w:sz w:val="24"/>
                <w:szCs w:val="24"/>
                <w:lang w:eastAsia="ru-RU"/>
              </w:rPr>
              <w:t xml:space="preserve"> воспитывать доброе</w:t>
            </w:r>
            <w:r>
              <w:rPr>
                <w:rFonts w:ascii="Times New Roman" w:eastAsia="Times New Roman" w:hAnsi="Times New Roman"/>
                <w:color w:val="010101"/>
                <w:sz w:val="24"/>
                <w:szCs w:val="24"/>
                <w:lang w:eastAsia="ru-RU"/>
              </w:rPr>
              <w:t xml:space="preserve"> бережное отношение к растениям; способствовать отработке основных движений (бега,</w:t>
            </w:r>
            <w:r w:rsidR="005E2942">
              <w:rPr>
                <w:rFonts w:ascii="Times New Roman" w:eastAsia="Times New Roman" w:hAnsi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10101"/>
                <w:sz w:val="24"/>
                <w:szCs w:val="24"/>
                <w:lang w:eastAsia="ru-RU"/>
              </w:rPr>
              <w:t>ходьбе,</w:t>
            </w:r>
            <w:r w:rsidR="005E2942">
              <w:rPr>
                <w:rFonts w:ascii="Times New Roman" w:eastAsia="Times New Roman" w:hAnsi="Times New Roman"/>
                <w:color w:val="01010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10101"/>
                <w:sz w:val="24"/>
                <w:szCs w:val="24"/>
                <w:lang w:eastAsia="ru-RU"/>
              </w:rPr>
              <w:t>приседаний)через музыкальную игру «Паровоз» и динамическую паузу «На лугу растут цветы»</w:t>
            </w:r>
            <w:r w:rsidR="005E2942">
              <w:rPr>
                <w:rFonts w:ascii="Times New Roman" w:eastAsia="Times New Roman" w:hAnsi="Times New Roman"/>
                <w:color w:val="010101"/>
                <w:sz w:val="24"/>
                <w:szCs w:val="24"/>
                <w:lang w:eastAsia="ru-RU"/>
              </w:rPr>
              <w:t xml:space="preserve">; на занятии по рисованию </w:t>
            </w:r>
            <w:r w:rsidR="005E2942" w:rsidRPr="005E2942">
              <w:rPr>
                <w:rFonts w:ascii="Times New Roman" w:eastAsia="Times New Roman" w:hAnsi="Times New Roman"/>
                <w:color w:val="010101"/>
                <w:sz w:val="24"/>
                <w:szCs w:val="24"/>
                <w:lang w:eastAsia="ru-RU"/>
              </w:rPr>
              <w:t>«Дождик лей-лей-лей, вырастут цветы скорей»</w:t>
            </w:r>
            <w:r w:rsidR="005E2942">
              <w:rPr>
                <w:rFonts w:ascii="Times New Roman" w:eastAsia="Times New Roman" w:hAnsi="Times New Roman"/>
                <w:color w:val="010101"/>
                <w:sz w:val="24"/>
                <w:szCs w:val="24"/>
                <w:lang w:eastAsia="ru-RU"/>
              </w:rPr>
              <w:t xml:space="preserve">  продолжать знакомить с нетрадиционной техникой рисования пальчиком. учить рисовать из тучек дождик, передавая его характер (мелкий, капельками),использовать точку как средство выразительности; с помощью пальчиковой игры «Дождик» и музыкально –ритмической паузы «Лютики-цветочки» Железнова, продолжать развивать чувство ритма</w:t>
            </w:r>
            <w:r w:rsidR="00F16218">
              <w:rPr>
                <w:rFonts w:ascii="Times New Roman" w:eastAsia="Times New Roman" w:hAnsi="Times New Roman"/>
                <w:color w:val="010101"/>
                <w:sz w:val="24"/>
                <w:szCs w:val="24"/>
                <w:lang w:eastAsia="ru-RU"/>
              </w:rPr>
              <w:t xml:space="preserve"> и умение двигаться в соответствии с текстом.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A07" w:rsidRPr="00F01E59" w:rsidRDefault="0000710E" w:rsidP="00123A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 – 60 минут</w:t>
            </w:r>
          </w:p>
        </w:tc>
      </w:tr>
      <w:tr w:rsidR="0000710E" w:rsidRPr="00F01E59" w:rsidTr="0000710E"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10E" w:rsidRPr="00F01E59" w:rsidRDefault="0000710E" w:rsidP="00123A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00710E" w:rsidRPr="00F01E59" w:rsidTr="008C753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10E" w:rsidRPr="003A2BD4" w:rsidRDefault="0000710E" w:rsidP="00123A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0710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710E" w:rsidRDefault="0000710E" w:rsidP="00123A07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"/>
                <w:b/>
                <w:sz w:val="28"/>
                <w:szCs w:val="28"/>
              </w:rPr>
            </w:pPr>
            <w:r w:rsidRPr="0000710E">
              <w:rPr>
                <w:rStyle w:val="c2"/>
                <w:b/>
                <w:sz w:val="28"/>
                <w:szCs w:val="28"/>
              </w:rPr>
              <w:t>«Божья коровка»</w:t>
            </w:r>
          </w:p>
          <w:p w:rsidR="0000710E" w:rsidRPr="00C4247D" w:rsidRDefault="0000710E" w:rsidP="00C4247D">
            <w:pPr>
              <w:shd w:val="clear" w:color="auto" w:fill="FFFFFF"/>
              <w:spacing w:before="30" w:after="30" w:line="240" w:lineRule="auto"/>
              <w:rPr>
                <w:rFonts w:eastAsia="Times New Roman" w:cs="Calibri"/>
                <w:color w:val="000000"/>
                <w:sz w:val="24"/>
                <w:szCs w:val="24"/>
                <w:lang w:eastAsia="ru-RU"/>
              </w:rPr>
            </w:pPr>
            <w:r w:rsidRPr="00DF343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Программное содержание:</w:t>
            </w:r>
            <w:r w:rsidR="00DF343F" w:rsidRPr="00DF343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r w:rsidR="001F4CA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формирование </w:t>
            </w:r>
            <w:r w:rsidR="00DF343F" w:rsidRPr="00DF343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 детей эстетического восприятия окр</w:t>
            </w:r>
            <w:r w:rsidR="00DF343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ужающего мира, </w:t>
            </w:r>
            <w:r w:rsidR="00DF343F" w:rsidRPr="00DF343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у</w:t>
            </w:r>
            <w:r w:rsidR="00DF343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мения устанавливать контакты со взрослыми и </w:t>
            </w:r>
            <w:r w:rsidR="00DF343F" w:rsidRPr="00DF343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сверстниками</w:t>
            </w:r>
            <w:r w:rsidR="00DF343F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 xml:space="preserve">; через чтение и проговаривание потешки «Божья коровка» </w:t>
            </w:r>
            <w:r w:rsidR="00DF34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формировать у </w:t>
            </w:r>
            <w:r w:rsidR="00DF343F" w:rsidRPr="00DF34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детей о </w:t>
            </w:r>
            <w:r w:rsidR="00DF34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общие</w:t>
            </w:r>
            <w:r w:rsidR="00AF77E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представления о божьей коровке,</w:t>
            </w:r>
            <w:r w:rsidR="00F1621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F34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прививать любовь и доброту к природе;</w:t>
            </w:r>
            <w:r w:rsidR="00DF343F" w:rsidRPr="00DF34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F343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="00DF343F" w:rsidRPr="00DF343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ри </w:t>
            </w:r>
            <w:r w:rsidR="00DF343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выполнени</w:t>
            </w:r>
            <w:r w:rsidR="00DF343F" w:rsidRPr="00DF343F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 аппликации «Точки для божьей коровки»</w:t>
            </w:r>
            <w:r w:rsidR="00DF343F" w:rsidRPr="00DF34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продолжать учить наклеивать готовые заготовки, опираясь на образец; </w:t>
            </w:r>
            <w:r w:rsidR="00DF34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закреплять  знания</w:t>
            </w:r>
            <w:r w:rsidR="00DF343F" w:rsidRPr="00DF34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 черном и белом цвете; </w:t>
            </w:r>
            <w:r w:rsidR="00DF34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упражнять с счете </w:t>
            </w:r>
            <w:r w:rsidR="00DF343F" w:rsidRPr="00DF343F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 двух;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710E" w:rsidRPr="00F01E59" w:rsidRDefault="0000710E" w:rsidP="00123A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 – 60 минут</w:t>
            </w:r>
          </w:p>
        </w:tc>
      </w:tr>
      <w:tr w:rsidR="00123A07" w:rsidRPr="00F01E59" w:rsidTr="008C753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A07" w:rsidRPr="003A2BD4" w:rsidRDefault="0000710E" w:rsidP="00123A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00710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A07" w:rsidRDefault="00123A07" w:rsidP="00123A07">
            <w:pPr>
              <w:pStyle w:val="c7"/>
              <w:shd w:val="clear" w:color="auto" w:fill="FFFFFF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00710E">
              <w:rPr>
                <w:b/>
                <w:sz w:val="28"/>
                <w:szCs w:val="28"/>
              </w:rPr>
              <w:t>«Последняя встреча»</w:t>
            </w:r>
          </w:p>
          <w:p w:rsidR="00E342B3" w:rsidRPr="0000710E" w:rsidRDefault="009226BD" w:rsidP="0085349C">
            <w:pPr>
              <w:pStyle w:val="c7"/>
              <w:shd w:val="clear" w:color="auto" w:fill="FFFFFF"/>
              <w:spacing w:before="0" w:beforeAutospacing="0" w:after="0" w:afterAutospacing="0"/>
              <w:rPr>
                <w:rStyle w:val="c2"/>
                <w:b/>
                <w:color w:val="FF0000"/>
                <w:sz w:val="28"/>
                <w:szCs w:val="28"/>
              </w:rPr>
            </w:pPr>
            <w:r>
              <w:rPr>
                <w:b/>
                <w:bCs/>
                <w:u w:val="single"/>
              </w:rPr>
              <w:t>Программное содержание</w:t>
            </w:r>
            <w:r w:rsidRPr="0085349C">
              <w:rPr>
                <w:bCs/>
              </w:rPr>
              <w:t xml:space="preserve">: </w:t>
            </w:r>
            <w:r w:rsidR="0085349C" w:rsidRPr="0085349C">
              <w:rPr>
                <w:bCs/>
              </w:rPr>
              <w:t xml:space="preserve"> создание  теплой  и дружеской  атмосферы ;</w:t>
            </w:r>
            <w:r w:rsidRPr="009226BD">
              <w:rPr>
                <w:bCs/>
              </w:rPr>
              <w:t>формирование активной позиции по отноше</w:t>
            </w:r>
            <w:r w:rsidR="0085349C">
              <w:rPr>
                <w:bCs/>
              </w:rPr>
              <w:t>нию к завершению процесса адапта</w:t>
            </w:r>
            <w:r w:rsidRPr="009226BD">
              <w:rPr>
                <w:bCs/>
              </w:rPr>
              <w:t>ции,</w:t>
            </w:r>
            <w:r>
              <w:rPr>
                <w:bCs/>
              </w:rPr>
              <w:t xml:space="preserve"> </w:t>
            </w:r>
            <w:r w:rsidR="0085349C">
              <w:rPr>
                <w:bCs/>
              </w:rPr>
              <w:t xml:space="preserve">развитие эмоционального общения, </w:t>
            </w:r>
            <w:r w:rsidRPr="009226BD">
              <w:rPr>
                <w:bCs/>
              </w:rPr>
              <w:t>эмпатии,</w:t>
            </w:r>
            <w:r>
              <w:rPr>
                <w:bCs/>
              </w:rPr>
              <w:t xml:space="preserve"> </w:t>
            </w:r>
            <w:r w:rsidRPr="009226BD">
              <w:rPr>
                <w:bCs/>
              </w:rPr>
              <w:t>форм</w:t>
            </w:r>
            <w:r>
              <w:rPr>
                <w:bCs/>
              </w:rPr>
              <w:t>ирование навыков делового взаимо</w:t>
            </w:r>
            <w:r w:rsidRPr="009226BD">
              <w:rPr>
                <w:bCs/>
              </w:rPr>
              <w:t>дейст</w:t>
            </w:r>
            <w:r>
              <w:rPr>
                <w:bCs/>
              </w:rPr>
              <w:t>вия в детско-родительских парах, пожелания на дальнейшее взаимодействие с детским садом.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A07" w:rsidRPr="00F01E59" w:rsidRDefault="0000710E" w:rsidP="00123A0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 – 60 минут</w:t>
            </w:r>
          </w:p>
        </w:tc>
      </w:tr>
      <w:tr w:rsidR="00123A07" w:rsidRPr="00F01E59" w:rsidTr="008C7536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A07" w:rsidRPr="00F01E59" w:rsidRDefault="00123A07" w:rsidP="00123A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3A07" w:rsidRPr="00F01E59" w:rsidRDefault="00123A07" w:rsidP="00123A07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1E59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3A07" w:rsidRPr="00F01E59" w:rsidRDefault="009226BD" w:rsidP="00123A0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123A07" w:rsidRPr="00F01E59">
              <w:rPr>
                <w:rFonts w:ascii="Times New Roman" w:hAnsi="Times New Roman"/>
                <w:b/>
                <w:sz w:val="24"/>
                <w:szCs w:val="24"/>
              </w:rPr>
              <w:t>8 часов</w:t>
            </w:r>
          </w:p>
        </w:tc>
      </w:tr>
    </w:tbl>
    <w:p w:rsidR="0066627E" w:rsidRPr="0066627E" w:rsidRDefault="0066627E" w:rsidP="0066627E">
      <w:pPr>
        <w:rPr>
          <w:rFonts w:ascii="Times New Roman" w:hAnsi="Times New Roman"/>
          <w:b/>
          <w:sz w:val="28"/>
          <w:szCs w:val="28"/>
        </w:rPr>
      </w:pPr>
    </w:p>
    <w:p w:rsidR="003A2BD4" w:rsidRDefault="003A2BD4" w:rsidP="0066627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3A2BD4" w:rsidRDefault="003A2BD4" w:rsidP="00C4247D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66627E" w:rsidRDefault="0066627E" w:rsidP="0066627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C4E25">
        <w:rPr>
          <w:rFonts w:ascii="Times New Roman" w:eastAsia="Times New Roman" w:hAnsi="Times New Roman"/>
          <w:b/>
          <w:sz w:val="28"/>
          <w:szCs w:val="28"/>
          <w:lang w:eastAsia="zh-CN"/>
        </w:rPr>
        <w:lastRenderedPageBreak/>
        <w:t>Конспекты развивающих занятий для детей  2 – 3 лет</w:t>
      </w:r>
    </w:p>
    <w:p w:rsidR="00092786" w:rsidRPr="008C4E25" w:rsidRDefault="00092786" w:rsidP="0066627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412FF4" w:rsidRDefault="009F62C7" w:rsidP="00284E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823857" cy="198120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3033" r="1654" b="4972"/>
                    <a:stretch/>
                  </pic:blipFill>
                  <pic:spPr bwMode="auto">
                    <a:xfrm>
                      <a:off x="0" y="0"/>
                      <a:ext cx="5839648" cy="1986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92786" w:rsidRDefault="00092786" w:rsidP="00284E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F62C7" w:rsidRDefault="009F62C7" w:rsidP="009F62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62C7">
        <w:rPr>
          <w:rFonts w:ascii="Times New Roman" w:hAnsi="Times New Roman"/>
          <w:b/>
          <w:sz w:val="28"/>
          <w:szCs w:val="28"/>
        </w:rPr>
        <w:t>Цель:</w:t>
      </w:r>
    </w:p>
    <w:p w:rsidR="009F62C7" w:rsidRPr="00AD4B68" w:rsidRDefault="009F62C7" w:rsidP="009F62C7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AD4B68">
        <w:rPr>
          <w:rFonts w:ascii="Times New Roman" w:hAnsi="Times New Roman"/>
          <w:i/>
          <w:sz w:val="28"/>
          <w:szCs w:val="28"/>
        </w:rPr>
        <w:t>Развитие коммуникативных навыков общения и эмоциональной сферы младших дошкольников в период адаптации к детскому саду</w:t>
      </w:r>
      <w:r w:rsidR="00AD4B68" w:rsidRPr="00AD4B68">
        <w:rPr>
          <w:rFonts w:ascii="Times New Roman" w:hAnsi="Times New Roman"/>
          <w:i/>
          <w:sz w:val="28"/>
          <w:szCs w:val="28"/>
        </w:rPr>
        <w:t>.</w:t>
      </w:r>
    </w:p>
    <w:p w:rsidR="009F62C7" w:rsidRPr="00AD4B68" w:rsidRDefault="009F62C7" w:rsidP="009F62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4B68">
        <w:rPr>
          <w:rFonts w:ascii="Times New Roman" w:hAnsi="Times New Roman"/>
          <w:b/>
          <w:sz w:val="28"/>
          <w:szCs w:val="28"/>
        </w:rPr>
        <w:t>Задачи:</w:t>
      </w:r>
    </w:p>
    <w:p w:rsidR="009F62C7" w:rsidRDefault="009F62C7" w:rsidP="009F62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п</w:t>
      </w:r>
      <w:r w:rsidRPr="009F62C7">
        <w:rPr>
          <w:rFonts w:ascii="Times New Roman" w:hAnsi="Times New Roman"/>
          <w:sz w:val="28"/>
          <w:szCs w:val="28"/>
        </w:rPr>
        <w:t>омо</w:t>
      </w:r>
      <w:r w:rsidR="008C4E25">
        <w:rPr>
          <w:rFonts w:ascii="Times New Roman" w:hAnsi="Times New Roman"/>
          <w:sz w:val="28"/>
          <w:szCs w:val="28"/>
        </w:rPr>
        <w:t>щ</w:t>
      </w:r>
      <w:r w:rsidRPr="009F62C7">
        <w:rPr>
          <w:rFonts w:ascii="Times New Roman" w:hAnsi="Times New Roman"/>
          <w:sz w:val="28"/>
          <w:szCs w:val="28"/>
        </w:rPr>
        <w:t xml:space="preserve">ь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9F62C7">
        <w:rPr>
          <w:rFonts w:ascii="Times New Roman" w:hAnsi="Times New Roman"/>
          <w:sz w:val="28"/>
          <w:szCs w:val="28"/>
        </w:rPr>
        <w:t>преодоле</w:t>
      </w:r>
      <w:r>
        <w:rPr>
          <w:rFonts w:ascii="Times New Roman" w:hAnsi="Times New Roman"/>
          <w:sz w:val="28"/>
          <w:szCs w:val="28"/>
        </w:rPr>
        <w:t xml:space="preserve">нии </w:t>
      </w:r>
      <w:r w:rsidRPr="009F62C7">
        <w:rPr>
          <w:rFonts w:ascii="Times New Roman" w:hAnsi="Times New Roman"/>
          <w:sz w:val="28"/>
          <w:szCs w:val="28"/>
        </w:rPr>
        <w:t>стрессовы</w:t>
      </w:r>
      <w:r>
        <w:rPr>
          <w:rFonts w:ascii="Times New Roman" w:hAnsi="Times New Roman"/>
          <w:sz w:val="28"/>
          <w:szCs w:val="28"/>
        </w:rPr>
        <w:t>х</w:t>
      </w:r>
      <w:r w:rsidRPr="009F62C7">
        <w:rPr>
          <w:rFonts w:ascii="Times New Roman" w:hAnsi="Times New Roman"/>
          <w:sz w:val="28"/>
          <w:szCs w:val="28"/>
        </w:rPr>
        <w:t xml:space="preserve"> состояни</w:t>
      </w:r>
      <w:r>
        <w:rPr>
          <w:rFonts w:ascii="Times New Roman" w:hAnsi="Times New Roman"/>
          <w:sz w:val="28"/>
          <w:szCs w:val="28"/>
        </w:rPr>
        <w:t>й</w:t>
      </w:r>
      <w:r w:rsidRPr="009F62C7">
        <w:rPr>
          <w:rFonts w:ascii="Times New Roman" w:hAnsi="Times New Roman"/>
          <w:sz w:val="28"/>
          <w:szCs w:val="28"/>
        </w:rPr>
        <w:t xml:space="preserve"> у детей в период адаптации</w:t>
      </w:r>
      <w:r>
        <w:rPr>
          <w:rFonts w:ascii="Times New Roman" w:hAnsi="Times New Roman"/>
          <w:sz w:val="28"/>
          <w:szCs w:val="28"/>
        </w:rPr>
        <w:t xml:space="preserve"> к ДОУ</w:t>
      </w:r>
      <w:r w:rsidRPr="009F62C7">
        <w:rPr>
          <w:rFonts w:ascii="Times New Roman" w:hAnsi="Times New Roman"/>
          <w:sz w:val="28"/>
          <w:szCs w:val="28"/>
        </w:rPr>
        <w:t xml:space="preserve">; </w:t>
      </w:r>
    </w:p>
    <w:p w:rsidR="009F62C7" w:rsidRPr="009F62C7" w:rsidRDefault="009F62C7" w:rsidP="009F62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9F62C7">
        <w:rPr>
          <w:rFonts w:ascii="Times New Roman" w:hAnsi="Times New Roman"/>
          <w:sz w:val="28"/>
          <w:szCs w:val="28"/>
        </w:rPr>
        <w:t>разви</w:t>
      </w:r>
      <w:r w:rsidR="008C4E25">
        <w:rPr>
          <w:rFonts w:ascii="Times New Roman" w:hAnsi="Times New Roman"/>
          <w:sz w:val="28"/>
          <w:szCs w:val="28"/>
        </w:rPr>
        <w:t>тие</w:t>
      </w:r>
      <w:r w:rsidRPr="009F62C7">
        <w:rPr>
          <w:rFonts w:ascii="Times New Roman" w:hAnsi="Times New Roman"/>
          <w:sz w:val="28"/>
          <w:szCs w:val="28"/>
        </w:rPr>
        <w:t xml:space="preserve"> игровы</w:t>
      </w:r>
      <w:r w:rsidR="008C4E25">
        <w:rPr>
          <w:rFonts w:ascii="Times New Roman" w:hAnsi="Times New Roman"/>
          <w:sz w:val="28"/>
          <w:szCs w:val="28"/>
        </w:rPr>
        <w:t>х</w:t>
      </w:r>
      <w:r w:rsidRPr="009F62C7">
        <w:rPr>
          <w:rFonts w:ascii="Times New Roman" w:hAnsi="Times New Roman"/>
          <w:sz w:val="28"/>
          <w:szCs w:val="28"/>
        </w:rPr>
        <w:t xml:space="preserve"> навык</w:t>
      </w:r>
      <w:r w:rsidR="008C4E25">
        <w:rPr>
          <w:rFonts w:ascii="Times New Roman" w:hAnsi="Times New Roman"/>
          <w:sz w:val="28"/>
          <w:szCs w:val="28"/>
        </w:rPr>
        <w:t>ов</w:t>
      </w:r>
      <w:r w:rsidRPr="009F62C7">
        <w:rPr>
          <w:rFonts w:ascii="Times New Roman" w:hAnsi="Times New Roman"/>
          <w:sz w:val="28"/>
          <w:szCs w:val="28"/>
        </w:rPr>
        <w:t>, произвольно</w:t>
      </w:r>
      <w:r w:rsidR="008C4E25">
        <w:rPr>
          <w:rFonts w:ascii="Times New Roman" w:hAnsi="Times New Roman"/>
          <w:sz w:val="28"/>
          <w:szCs w:val="28"/>
        </w:rPr>
        <w:t>го</w:t>
      </w:r>
      <w:r w:rsidRPr="009F62C7">
        <w:rPr>
          <w:rFonts w:ascii="Times New Roman" w:hAnsi="Times New Roman"/>
          <w:sz w:val="28"/>
          <w:szCs w:val="28"/>
        </w:rPr>
        <w:t xml:space="preserve"> поведени</w:t>
      </w:r>
      <w:r w:rsidR="008C4E25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;</w:t>
      </w:r>
    </w:p>
    <w:p w:rsidR="009F62C7" w:rsidRPr="009F62C7" w:rsidRDefault="009F62C7" w:rsidP="009F62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с</w:t>
      </w:r>
      <w:r w:rsidRPr="009F62C7">
        <w:rPr>
          <w:rFonts w:ascii="Times New Roman" w:hAnsi="Times New Roman"/>
          <w:sz w:val="28"/>
          <w:szCs w:val="28"/>
        </w:rPr>
        <w:t>озда</w:t>
      </w:r>
      <w:r w:rsidR="008C4E25">
        <w:rPr>
          <w:rFonts w:ascii="Times New Roman" w:hAnsi="Times New Roman"/>
          <w:sz w:val="28"/>
          <w:szCs w:val="28"/>
        </w:rPr>
        <w:t>ние</w:t>
      </w:r>
      <w:r w:rsidRPr="009F62C7">
        <w:rPr>
          <w:rFonts w:ascii="Times New Roman" w:hAnsi="Times New Roman"/>
          <w:sz w:val="28"/>
          <w:szCs w:val="28"/>
        </w:rPr>
        <w:t xml:space="preserve"> услови</w:t>
      </w:r>
      <w:r w:rsidR="008C4E25">
        <w:rPr>
          <w:rFonts w:ascii="Times New Roman" w:hAnsi="Times New Roman"/>
          <w:sz w:val="28"/>
          <w:szCs w:val="28"/>
        </w:rPr>
        <w:t>й</w:t>
      </w:r>
      <w:r w:rsidRPr="009F62C7">
        <w:rPr>
          <w:rFonts w:ascii="Times New Roman" w:hAnsi="Times New Roman"/>
          <w:sz w:val="28"/>
          <w:szCs w:val="28"/>
        </w:rPr>
        <w:t xml:space="preserve"> для </w:t>
      </w:r>
      <w:r w:rsidR="008C4E25">
        <w:rPr>
          <w:rFonts w:ascii="Times New Roman" w:hAnsi="Times New Roman"/>
          <w:sz w:val="28"/>
          <w:szCs w:val="28"/>
        </w:rPr>
        <w:t>с</w:t>
      </w:r>
      <w:r w:rsidRPr="009F62C7">
        <w:rPr>
          <w:rFonts w:ascii="Times New Roman" w:hAnsi="Times New Roman"/>
          <w:sz w:val="28"/>
          <w:szCs w:val="28"/>
        </w:rPr>
        <w:t>охран</w:t>
      </w:r>
      <w:r w:rsidR="008C4E25">
        <w:rPr>
          <w:rFonts w:ascii="Times New Roman" w:hAnsi="Times New Roman"/>
          <w:sz w:val="28"/>
          <w:szCs w:val="28"/>
        </w:rPr>
        <w:t>ения</w:t>
      </w:r>
      <w:r w:rsidRPr="009F62C7">
        <w:rPr>
          <w:rFonts w:ascii="Times New Roman" w:hAnsi="Times New Roman"/>
          <w:sz w:val="28"/>
          <w:szCs w:val="28"/>
        </w:rPr>
        <w:t xml:space="preserve"> и укрепления здоровья детей, облегчения </w:t>
      </w:r>
      <w:r>
        <w:rPr>
          <w:rFonts w:ascii="Times New Roman" w:hAnsi="Times New Roman"/>
          <w:sz w:val="28"/>
          <w:szCs w:val="28"/>
        </w:rPr>
        <w:t xml:space="preserve">привыкания </w:t>
      </w:r>
      <w:r w:rsidRPr="009F62C7">
        <w:rPr>
          <w:rFonts w:ascii="Times New Roman" w:hAnsi="Times New Roman"/>
          <w:sz w:val="28"/>
          <w:szCs w:val="28"/>
        </w:rPr>
        <w:t>к условиям дошкольного учреждения</w:t>
      </w:r>
      <w:r>
        <w:rPr>
          <w:rFonts w:ascii="Times New Roman" w:hAnsi="Times New Roman"/>
          <w:sz w:val="28"/>
          <w:szCs w:val="28"/>
        </w:rPr>
        <w:t>;</w:t>
      </w:r>
    </w:p>
    <w:p w:rsidR="009F62C7" w:rsidRDefault="009F62C7" w:rsidP="009F62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</w:t>
      </w:r>
      <w:r w:rsidRPr="009F62C7">
        <w:rPr>
          <w:rFonts w:ascii="Times New Roman" w:hAnsi="Times New Roman"/>
          <w:sz w:val="28"/>
          <w:szCs w:val="28"/>
        </w:rPr>
        <w:t>разви</w:t>
      </w:r>
      <w:r w:rsidR="008C4E25">
        <w:rPr>
          <w:rFonts w:ascii="Times New Roman" w:hAnsi="Times New Roman"/>
          <w:sz w:val="28"/>
          <w:szCs w:val="28"/>
        </w:rPr>
        <w:t>тие</w:t>
      </w:r>
      <w:r w:rsidRPr="009F62C7">
        <w:rPr>
          <w:rFonts w:ascii="Times New Roman" w:hAnsi="Times New Roman"/>
          <w:sz w:val="28"/>
          <w:szCs w:val="28"/>
        </w:rPr>
        <w:t xml:space="preserve"> коммуникативны</w:t>
      </w:r>
      <w:r w:rsidR="008C4E25">
        <w:rPr>
          <w:rFonts w:ascii="Times New Roman" w:hAnsi="Times New Roman"/>
          <w:sz w:val="28"/>
          <w:szCs w:val="28"/>
        </w:rPr>
        <w:t>х</w:t>
      </w:r>
      <w:r w:rsidRPr="009F62C7">
        <w:rPr>
          <w:rFonts w:ascii="Times New Roman" w:hAnsi="Times New Roman"/>
          <w:sz w:val="28"/>
          <w:szCs w:val="28"/>
        </w:rPr>
        <w:t xml:space="preserve"> навык</w:t>
      </w:r>
      <w:r w:rsidR="008C4E25">
        <w:rPr>
          <w:rFonts w:ascii="Times New Roman" w:hAnsi="Times New Roman"/>
          <w:sz w:val="28"/>
          <w:szCs w:val="28"/>
        </w:rPr>
        <w:t xml:space="preserve">ов </w:t>
      </w:r>
      <w:r w:rsidR="008C4E25" w:rsidRPr="009F62C7">
        <w:rPr>
          <w:rFonts w:ascii="Times New Roman" w:hAnsi="Times New Roman"/>
          <w:sz w:val="28"/>
          <w:szCs w:val="28"/>
        </w:rPr>
        <w:t>у детей</w:t>
      </w:r>
      <w:r w:rsidR="008C4E25">
        <w:rPr>
          <w:rFonts w:ascii="Times New Roman" w:hAnsi="Times New Roman"/>
          <w:sz w:val="28"/>
          <w:szCs w:val="28"/>
        </w:rPr>
        <w:t>,</w:t>
      </w:r>
      <w:r w:rsidR="008C4E25" w:rsidRPr="009F62C7">
        <w:rPr>
          <w:rFonts w:ascii="Times New Roman" w:hAnsi="Times New Roman"/>
          <w:sz w:val="28"/>
          <w:szCs w:val="28"/>
        </w:rPr>
        <w:t xml:space="preserve"> положительн</w:t>
      </w:r>
      <w:r w:rsidR="008C4E25">
        <w:rPr>
          <w:rFonts w:ascii="Times New Roman" w:hAnsi="Times New Roman"/>
          <w:sz w:val="28"/>
          <w:szCs w:val="28"/>
        </w:rPr>
        <w:t>ых</w:t>
      </w:r>
      <w:r w:rsidR="008C4E25" w:rsidRPr="009F62C7">
        <w:rPr>
          <w:rFonts w:ascii="Times New Roman" w:hAnsi="Times New Roman"/>
          <w:sz w:val="28"/>
          <w:szCs w:val="28"/>
        </w:rPr>
        <w:t xml:space="preserve"> эмоциональн</w:t>
      </w:r>
      <w:r w:rsidR="008C4E25">
        <w:rPr>
          <w:rFonts w:ascii="Times New Roman" w:hAnsi="Times New Roman"/>
          <w:sz w:val="28"/>
          <w:szCs w:val="28"/>
        </w:rPr>
        <w:t xml:space="preserve">ых </w:t>
      </w:r>
      <w:r w:rsidR="008C4E25" w:rsidRPr="009F62C7">
        <w:rPr>
          <w:rFonts w:ascii="Times New Roman" w:hAnsi="Times New Roman"/>
          <w:sz w:val="28"/>
          <w:szCs w:val="28"/>
        </w:rPr>
        <w:t>состояни</w:t>
      </w:r>
      <w:r w:rsidR="008C4E25">
        <w:rPr>
          <w:rFonts w:ascii="Times New Roman" w:hAnsi="Times New Roman"/>
          <w:sz w:val="28"/>
          <w:szCs w:val="28"/>
        </w:rPr>
        <w:t>й</w:t>
      </w:r>
      <w:r w:rsidR="008C4E25" w:rsidRPr="009F62C7">
        <w:rPr>
          <w:rFonts w:ascii="Times New Roman" w:hAnsi="Times New Roman"/>
          <w:sz w:val="28"/>
          <w:szCs w:val="28"/>
        </w:rPr>
        <w:t xml:space="preserve">, </w:t>
      </w:r>
      <w:r w:rsidR="008C4E25">
        <w:rPr>
          <w:rFonts w:ascii="Times New Roman" w:hAnsi="Times New Roman"/>
          <w:sz w:val="28"/>
          <w:szCs w:val="28"/>
        </w:rPr>
        <w:t xml:space="preserve">способствующих </w:t>
      </w:r>
      <w:r>
        <w:rPr>
          <w:rFonts w:ascii="Times New Roman" w:hAnsi="Times New Roman"/>
          <w:sz w:val="28"/>
          <w:szCs w:val="28"/>
        </w:rPr>
        <w:t>успешно</w:t>
      </w:r>
      <w:r w:rsidR="008C4E25">
        <w:rPr>
          <w:rFonts w:ascii="Times New Roman" w:hAnsi="Times New Roman"/>
          <w:sz w:val="28"/>
          <w:szCs w:val="28"/>
        </w:rPr>
        <w:t>й</w:t>
      </w:r>
      <w:r w:rsidR="00644401">
        <w:rPr>
          <w:rFonts w:ascii="Times New Roman" w:hAnsi="Times New Roman"/>
          <w:sz w:val="28"/>
          <w:szCs w:val="28"/>
        </w:rPr>
        <w:t xml:space="preserve"> </w:t>
      </w:r>
      <w:r w:rsidRPr="009F62C7">
        <w:rPr>
          <w:rFonts w:ascii="Times New Roman" w:hAnsi="Times New Roman"/>
          <w:sz w:val="28"/>
          <w:szCs w:val="28"/>
        </w:rPr>
        <w:t>адапт</w:t>
      </w:r>
      <w:r w:rsidR="008C4E25">
        <w:rPr>
          <w:rFonts w:ascii="Times New Roman" w:hAnsi="Times New Roman"/>
          <w:sz w:val="28"/>
          <w:szCs w:val="28"/>
        </w:rPr>
        <w:t>ации</w:t>
      </w:r>
      <w:r w:rsidRPr="009F62C7">
        <w:rPr>
          <w:rFonts w:ascii="Times New Roman" w:hAnsi="Times New Roman"/>
          <w:sz w:val="28"/>
          <w:szCs w:val="28"/>
        </w:rPr>
        <w:t xml:space="preserve"> ребенка в коллективе сверстников; </w:t>
      </w:r>
    </w:p>
    <w:p w:rsidR="009F62C7" w:rsidRPr="009F62C7" w:rsidRDefault="009F62C7" w:rsidP="009F62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Pr="009F62C7">
        <w:rPr>
          <w:rFonts w:ascii="Times New Roman" w:hAnsi="Times New Roman"/>
          <w:sz w:val="28"/>
          <w:szCs w:val="28"/>
        </w:rPr>
        <w:t>разви</w:t>
      </w:r>
      <w:r w:rsidR="008C4E25">
        <w:rPr>
          <w:rFonts w:ascii="Times New Roman" w:hAnsi="Times New Roman"/>
          <w:sz w:val="28"/>
          <w:szCs w:val="28"/>
        </w:rPr>
        <w:t>тие</w:t>
      </w:r>
      <w:r w:rsidR="006444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моторик</w:t>
      </w:r>
      <w:r w:rsidR="008C4E25">
        <w:rPr>
          <w:rFonts w:ascii="Times New Roman" w:hAnsi="Times New Roman"/>
          <w:sz w:val="28"/>
          <w:szCs w:val="28"/>
        </w:rPr>
        <w:t>и</w:t>
      </w:r>
      <w:r w:rsidR="00644401">
        <w:rPr>
          <w:rFonts w:ascii="Times New Roman" w:hAnsi="Times New Roman"/>
          <w:sz w:val="28"/>
          <w:szCs w:val="28"/>
        </w:rPr>
        <w:t xml:space="preserve"> </w:t>
      </w:r>
      <w:r w:rsidRPr="009F62C7">
        <w:rPr>
          <w:rFonts w:ascii="Times New Roman" w:hAnsi="Times New Roman"/>
          <w:sz w:val="28"/>
          <w:szCs w:val="28"/>
        </w:rPr>
        <w:t>мелких мышц рук, обуч</w:t>
      </w:r>
      <w:r w:rsidR="008C4E25">
        <w:rPr>
          <w:rFonts w:ascii="Times New Roman" w:hAnsi="Times New Roman"/>
          <w:sz w:val="28"/>
          <w:szCs w:val="28"/>
        </w:rPr>
        <w:t>ение</w:t>
      </w:r>
      <w:r w:rsidRPr="009F62C7">
        <w:rPr>
          <w:rFonts w:ascii="Times New Roman" w:hAnsi="Times New Roman"/>
          <w:sz w:val="28"/>
          <w:szCs w:val="28"/>
        </w:rPr>
        <w:t xml:space="preserve"> понима</w:t>
      </w:r>
      <w:r w:rsidR="008C7536">
        <w:rPr>
          <w:rFonts w:ascii="Times New Roman" w:hAnsi="Times New Roman"/>
          <w:sz w:val="28"/>
          <w:szCs w:val="28"/>
        </w:rPr>
        <w:t>нию</w:t>
      </w:r>
      <w:r w:rsidRPr="009F62C7">
        <w:rPr>
          <w:rFonts w:ascii="Times New Roman" w:hAnsi="Times New Roman"/>
          <w:sz w:val="28"/>
          <w:szCs w:val="28"/>
        </w:rPr>
        <w:t xml:space="preserve"> и повтор</w:t>
      </w:r>
      <w:r w:rsidR="008C7536">
        <w:rPr>
          <w:rFonts w:ascii="Times New Roman" w:hAnsi="Times New Roman"/>
          <w:sz w:val="28"/>
          <w:szCs w:val="28"/>
        </w:rPr>
        <w:t>ению</w:t>
      </w:r>
      <w:r w:rsidRPr="009F62C7">
        <w:rPr>
          <w:rFonts w:ascii="Times New Roman" w:hAnsi="Times New Roman"/>
          <w:sz w:val="28"/>
          <w:szCs w:val="28"/>
        </w:rPr>
        <w:t xml:space="preserve"> стихотворн</w:t>
      </w:r>
      <w:r w:rsidR="008C7536">
        <w:rPr>
          <w:rFonts w:ascii="Times New Roman" w:hAnsi="Times New Roman"/>
          <w:sz w:val="28"/>
          <w:szCs w:val="28"/>
        </w:rPr>
        <w:t>ого</w:t>
      </w:r>
      <w:r w:rsidRPr="009F62C7">
        <w:rPr>
          <w:rFonts w:ascii="Times New Roman" w:hAnsi="Times New Roman"/>
          <w:sz w:val="28"/>
          <w:szCs w:val="28"/>
        </w:rPr>
        <w:t xml:space="preserve"> текст</w:t>
      </w:r>
      <w:r w:rsidR="008C7536">
        <w:rPr>
          <w:rFonts w:ascii="Times New Roman" w:hAnsi="Times New Roman"/>
          <w:sz w:val="28"/>
          <w:szCs w:val="28"/>
        </w:rPr>
        <w:t>а</w:t>
      </w:r>
      <w:r w:rsidRPr="009F62C7">
        <w:rPr>
          <w:rFonts w:ascii="Times New Roman" w:hAnsi="Times New Roman"/>
          <w:sz w:val="28"/>
          <w:szCs w:val="28"/>
        </w:rPr>
        <w:t>, побужд</w:t>
      </w:r>
      <w:r w:rsidR="008C4E25">
        <w:rPr>
          <w:rFonts w:ascii="Times New Roman" w:hAnsi="Times New Roman"/>
          <w:sz w:val="28"/>
          <w:szCs w:val="28"/>
        </w:rPr>
        <w:t>ение</w:t>
      </w:r>
      <w:r w:rsidRPr="009F62C7">
        <w:rPr>
          <w:rFonts w:ascii="Times New Roman" w:hAnsi="Times New Roman"/>
          <w:sz w:val="28"/>
          <w:szCs w:val="28"/>
        </w:rPr>
        <w:t xml:space="preserve"> детей к актив</w:t>
      </w:r>
      <w:r w:rsidR="008C7536">
        <w:rPr>
          <w:rFonts w:ascii="Times New Roman" w:hAnsi="Times New Roman"/>
          <w:sz w:val="28"/>
          <w:szCs w:val="28"/>
        </w:rPr>
        <w:t xml:space="preserve">изации устной </w:t>
      </w:r>
      <w:r w:rsidRPr="009F62C7">
        <w:rPr>
          <w:rFonts w:ascii="Times New Roman" w:hAnsi="Times New Roman"/>
          <w:sz w:val="28"/>
          <w:szCs w:val="28"/>
        </w:rPr>
        <w:t xml:space="preserve"> речи</w:t>
      </w:r>
      <w:r w:rsidR="008C7536">
        <w:rPr>
          <w:rFonts w:ascii="Times New Roman" w:hAnsi="Times New Roman"/>
          <w:sz w:val="28"/>
          <w:szCs w:val="28"/>
        </w:rPr>
        <w:t>;</w:t>
      </w:r>
    </w:p>
    <w:p w:rsidR="009F62C7" w:rsidRPr="00AD4B68" w:rsidRDefault="008C7536" w:rsidP="009F62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</w:t>
      </w:r>
      <w:r w:rsidR="001B2FB7">
        <w:rPr>
          <w:rFonts w:ascii="Times New Roman" w:hAnsi="Times New Roman"/>
          <w:sz w:val="28"/>
          <w:szCs w:val="28"/>
        </w:rPr>
        <w:t>формирование</w:t>
      </w:r>
      <w:r w:rsidR="009F62C7" w:rsidRPr="009F62C7">
        <w:rPr>
          <w:rFonts w:ascii="Times New Roman" w:hAnsi="Times New Roman"/>
          <w:sz w:val="28"/>
          <w:szCs w:val="28"/>
        </w:rPr>
        <w:t xml:space="preserve"> дружески</w:t>
      </w:r>
      <w:r w:rsidR="001B2FB7">
        <w:rPr>
          <w:rFonts w:ascii="Times New Roman" w:hAnsi="Times New Roman"/>
          <w:sz w:val="28"/>
          <w:szCs w:val="28"/>
        </w:rPr>
        <w:t>х, партнерских</w:t>
      </w:r>
      <w:r w:rsidR="009F62C7" w:rsidRPr="009F62C7">
        <w:rPr>
          <w:rFonts w:ascii="Times New Roman" w:hAnsi="Times New Roman"/>
          <w:sz w:val="28"/>
          <w:szCs w:val="28"/>
        </w:rPr>
        <w:t xml:space="preserve"> взаимоотношени</w:t>
      </w:r>
      <w:r w:rsidR="001B2FB7">
        <w:rPr>
          <w:rFonts w:ascii="Times New Roman" w:hAnsi="Times New Roman"/>
          <w:sz w:val="28"/>
          <w:szCs w:val="28"/>
        </w:rPr>
        <w:t xml:space="preserve">й в системе </w:t>
      </w:r>
      <w:r w:rsidRPr="00AD4B68">
        <w:rPr>
          <w:rFonts w:ascii="Times New Roman" w:hAnsi="Times New Roman"/>
          <w:sz w:val="28"/>
          <w:szCs w:val="28"/>
        </w:rPr>
        <w:t>р</w:t>
      </w:r>
      <w:r w:rsidR="009F62C7" w:rsidRPr="00AD4B68">
        <w:rPr>
          <w:rFonts w:ascii="Times New Roman" w:hAnsi="Times New Roman"/>
          <w:sz w:val="28"/>
          <w:szCs w:val="28"/>
        </w:rPr>
        <w:t>ебенок</w:t>
      </w:r>
      <w:r w:rsidR="001B2FB7" w:rsidRPr="00AD4B68">
        <w:rPr>
          <w:rFonts w:ascii="Times New Roman" w:hAnsi="Times New Roman"/>
          <w:sz w:val="28"/>
          <w:szCs w:val="28"/>
        </w:rPr>
        <w:t xml:space="preserve"> – ребенок</w:t>
      </w:r>
      <w:r w:rsidRPr="00AD4B68">
        <w:rPr>
          <w:rFonts w:ascii="Times New Roman" w:hAnsi="Times New Roman"/>
          <w:sz w:val="28"/>
          <w:szCs w:val="28"/>
        </w:rPr>
        <w:t xml:space="preserve"> – </w:t>
      </w:r>
      <w:r w:rsidR="009F62C7" w:rsidRPr="00AD4B68">
        <w:rPr>
          <w:rFonts w:ascii="Times New Roman" w:hAnsi="Times New Roman"/>
          <w:sz w:val="28"/>
          <w:szCs w:val="28"/>
        </w:rPr>
        <w:t>родитель</w:t>
      </w:r>
      <w:r w:rsidRPr="00AD4B68">
        <w:rPr>
          <w:rFonts w:ascii="Times New Roman" w:hAnsi="Times New Roman"/>
          <w:sz w:val="28"/>
          <w:szCs w:val="28"/>
        </w:rPr>
        <w:t xml:space="preserve"> – </w:t>
      </w:r>
      <w:r w:rsidR="001B2FB7" w:rsidRPr="00AD4B68">
        <w:rPr>
          <w:rFonts w:ascii="Times New Roman" w:hAnsi="Times New Roman"/>
          <w:sz w:val="28"/>
          <w:szCs w:val="28"/>
        </w:rPr>
        <w:t>педагог.</w:t>
      </w:r>
    </w:p>
    <w:p w:rsidR="00412FF4" w:rsidRDefault="00412FF4" w:rsidP="00284E4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1B2FB7" w:rsidRDefault="008C7536" w:rsidP="008C753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 w:rsidRPr="001B2FB7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Занятие 1. </w:t>
      </w:r>
    </w:p>
    <w:p w:rsidR="008C7536" w:rsidRPr="001B2FB7" w:rsidRDefault="001B2FB7" w:rsidP="008C753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Тема занятия: </w:t>
      </w:r>
      <w:r w:rsidR="008C7536" w:rsidRPr="001B2FB7"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>«Знакомство»</w:t>
      </w:r>
    </w:p>
    <w:p w:rsidR="008C7536" w:rsidRPr="008C7536" w:rsidRDefault="008C7536" w:rsidP="008C753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>Цель: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 знакомство детей со взрослыми и друг с другом.</w:t>
      </w:r>
    </w:p>
    <w:p w:rsidR="008C7536" w:rsidRPr="008C7536" w:rsidRDefault="008C7536" w:rsidP="008C7536">
      <w:p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Оборудование и материалы: </w:t>
      </w:r>
      <w:r w:rsidR="001B2FB7">
        <w:rPr>
          <w:rFonts w:ascii="Times New Roman" w:eastAsia="Times New Roman" w:hAnsi="Times New Roman"/>
          <w:sz w:val="28"/>
          <w:szCs w:val="28"/>
          <w:lang w:eastAsia="zh-CN"/>
        </w:rPr>
        <w:t>к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отик (мягкая игрушка), магнитофон с записями детских песен, пластилин или соленое тесто приготовленное заранее, поднос для угощений, бисквит «Барни». Влажные салфетки.</w:t>
      </w:r>
    </w:p>
    <w:p w:rsidR="008C7536" w:rsidRPr="008C7536" w:rsidRDefault="008C7536" w:rsidP="008C7536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>Ход занятия:</w:t>
      </w:r>
    </w:p>
    <w:p w:rsidR="001B2FB7" w:rsidRDefault="00092786" w:rsidP="008C7536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8C7536"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>Зн</w:t>
      </w:r>
      <w:r w:rsidR="001B2FB7">
        <w:rPr>
          <w:rFonts w:ascii="Times New Roman" w:eastAsia="Times New Roman" w:hAnsi="Times New Roman"/>
          <w:b/>
          <w:sz w:val="28"/>
          <w:szCs w:val="28"/>
          <w:lang w:eastAsia="zh-CN"/>
        </w:rPr>
        <w:t>акомство с детьми и родителями</w:t>
      </w:r>
      <w:r w:rsidR="00DA0827">
        <w:rPr>
          <w:rFonts w:ascii="Times New Roman" w:eastAsia="Times New Roman" w:hAnsi="Times New Roman"/>
          <w:b/>
          <w:sz w:val="28"/>
          <w:szCs w:val="28"/>
          <w:lang w:eastAsia="zh-CN"/>
        </w:rPr>
        <w:t>.</w:t>
      </w:r>
    </w:p>
    <w:p w:rsidR="008C7536" w:rsidRPr="00AD4B68" w:rsidRDefault="008C7536" w:rsidP="00092786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1B2FB7"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>Приветствие: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дети и родители вместе с педагогом сидят в круг</w:t>
      </w:r>
      <w:r w:rsidR="00092786">
        <w:rPr>
          <w:rFonts w:ascii="Times New Roman" w:eastAsia="Times New Roman" w:hAnsi="Times New Roman"/>
          <w:i/>
          <w:sz w:val="28"/>
          <w:szCs w:val="28"/>
          <w:lang w:eastAsia="zh-CN"/>
        </w:rPr>
        <w:t>у</w:t>
      </w:r>
      <w:r w:rsidR="00152C6A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</w:t>
      </w:r>
      <w:r w:rsidR="00092786" w:rsidRPr="00AD4B68">
        <w:rPr>
          <w:rFonts w:ascii="Times New Roman" w:eastAsia="Times New Roman" w:hAnsi="Times New Roman"/>
          <w:sz w:val="28"/>
          <w:szCs w:val="28"/>
          <w:lang w:eastAsia="zh-CN"/>
        </w:rPr>
        <w:t>(технология «Утренний круг»).</w:t>
      </w:r>
    </w:p>
    <w:p w:rsidR="008C7536" w:rsidRPr="008C7536" w:rsidRDefault="008C7536" w:rsidP="008C7536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«Добрый день, 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(называется И.О. педагога)</w:t>
      </w:r>
    </w:p>
    <w:p w:rsidR="008C7536" w:rsidRPr="008C7536" w:rsidRDefault="008C7536" w:rsidP="008C7536">
      <w:pPr>
        <w:suppressAutoHyphens/>
        <w:spacing w:after="0" w:line="240" w:lineRule="auto"/>
        <w:rPr>
          <w:i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Добрый день, Саша 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(улыбнуться и кивнуть головой),</w:t>
      </w:r>
    </w:p>
    <w:p w:rsidR="008C7536" w:rsidRDefault="008C7536" w:rsidP="008C7536">
      <w:pPr>
        <w:suppressAutoHyphens/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Добрый день, Маша … 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(называются имена детей по кругу)</w:t>
      </w:r>
    </w:p>
    <w:p w:rsidR="008C7536" w:rsidRDefault="008C7536" w:rsidP="008C7536">
      <w:pPr>
        <w:suppressAutoHyphens/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Добрый день, солнце 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(все поднимают руки, затем опускают)</w:t>
      </w:r>
    </w:p>
    <w:p w:rsidR="008C7536" w:rsidRDefault="008C7536" w:rsidP="008C7536">
      <w:pPr>
        <w:suppressAutoHyphens/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 Добрый день, небо (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аналогичные движения руками)</w:t>
      </w:r>
    </w:p>
    <w:p w:rsidR="001B2FB7" w:rsidRDefault="008C7536" w:rsidP="001B2FB7">
      <w:pPr>
        <w:suppressAutoHyphens/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 xml:space="preserve">Добрый день всем нам 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(все разводят</w:t>
      </w:r>
      <w:r w:rsidR="001B2FB7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руки в стороны, затем опускают)!»</w:t>
      </w:r>
    </w:p>
    <w:p w:rsidR="008C7536" w:rsidRPr="001B2FB7" w:rsidRDefault="008C7536" w:rsidP="001B2FB7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>«Паровоз» музыкально –ритмическая игра</w:t>
      </w:r>
    </w:p>
    <w:p w:rsidR="008C7536" w:rsidRPr="008C7536" w:rsidRDefault="001B2FB7" w:rsidP="001B2FB7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ab/>
      </w:r>
      <w:r w:rsidR="008C7536" w:rsidRPr="008C7536">
        <w:rPr>
          <w:rFonts w:ascii="Times New Roman" w:eastAsia="Times New Roman" w:hAnsi="Times New Roman"/>
          <w:sz w:val="28"/>
          <w:szCs w:val="28"/>
          <w:lang w:eastAsia="zh-CN"/>
        </w:rPr>
        <w:t>Сегодня мы отправимся в путешествие на волшебном паровозике, я буду машинистом, занимайте свои места в вагончиках, даю гудок…поехали.</w:t>
      </w:r>
    </w:p>
    <w:p w:rsidR="008C7536" w:rsidRPr="008C7536" w:rsidRDefault="008C7536" w:rsidP="001B2FB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>Встреча с котиком</w:t>
      </w:r>
    </w:p>
    <w:p w:rsidR="008C7536" w:rsidRPr="008C7536" w:rsidRDefault="008C7536" w:rsidP="008C7536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Посмотрите, кто нас встречает 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(Показывает игрушечного кота.) 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Знаете, как его зовут? 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(Ответы детей.) </w:t>
      </w:r>
    </w:p>
    <w:p w:rsidR="008C7536" w:rsidRPr="008C7536" w:rsidRDefault="008C7536" w:rsidP="008C7536">
      <w:pPr>
        <w:suppressAutoHyphens/>
        <w:spacing w:after="0" w:line="240" w:lineRule="auto"/>
        <w:ind w:left="284" w:firstLine="7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Это кот, а ласково мы его назовем котик. Кто знает, как разговаривает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–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котик?     «Мяу-мяу» – так мяукают коты.</w:t>
      </w:r>
    </w:p>
    <w:p w:rsidR="001B2FB7" w:rsidRDefault="008C7536" w:rsidP="001B2FB7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(Предлагает детям повторит</w:t>
      </w:r>
      <w:r w:rsidR="001B2FB7">
        <w:rPr>
          <w:rFonts w:ascii="Times New Roman" w:eastAsia="Times New Roman" w:hAnsi="Times New Roman"/>
          <w:i/>
          <w:sz w:val="28"/>
          <w:szCs w:val="28"/>
          <w:lang w:eastAsia="zh-CN"/>
        </w:rPr>
        <w:t>ь звукоподражание.)</w:t>
      </w:r>
    </w:p>
    <w:p w:rsidR="008C7536" w:rsidRPr="001B2FB7" w:rsidRDefault="008C7536" w:rsidP="001B2FB7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>Ч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тение русской народной потешки</w:t>
      </w:r>
    </w:p>
    <w:p w:rsidR="008C7536" w:rsidRPr="008C7536" w:rsidRDefault="008C7536" w:rsidP="008C7536">
      <w:pPr>
        <w:tabs>
          <w:tab w:val="left" w:pos="2835"/>
        </w:tabs>
        <w:suppressAutoHyphens/>
        <w:spacing w:after="0" w:line="240" w:lineRule="auto"/>
        <w:ind w:left="284" w:firstLine="155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Пошел котик на торжок,</w:t>
      </w:r>
    </w:p>
    <w:p w:rsidR="008C7536" w:rsidRPr="008C7536" w:rsidRDefault="008C7536" w:rsidP="008C7536">
      <w:pPr>
        <w:tabs>
          <w:tab w:val="left" w:pos="2835"/>
        </w:tabs>
        <w:suppressAutoHyphens/>
        <w:spacing w:after="0" w:line="240" w:lineRule="auto"/>
        <w:ind w:left="284" w:firstLine="155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Купил котик пирожок.</w:t>
      </w:r>
    </w:p>
    <w:p w:rsidR="008C7536" w:rsidRPr="008C7536" w:rsidRDefault="008C7536" w:rsidP="008C7536">
      <w:pPr>
        <w:tabs>
          <w:tab w:val="left" w:pos="2835"/>
        </w:tabs>
        <w:suppressAutoHyphens/>
        <w:spacing w:after="0" w:line="240" w:lineRule="auto"/>
        <w:ind w:left="284" w:firstLine="155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Пошел котик на улочку,</w:t>
      </w:r>
    </w:p>
    <w:p w:rsidR="008C7536" w:rsidRPr="008C7536" w:rsidRDefault="008C7536" w:rsidP="008C7536">
      <w:pPr>
        <w:tabs>
          <w:tab w:val="left" w:pos="2835"/>
        </w:tabs>
        <w:suppressAutoHyphens/>
        <w:spacing w:after="0" w:line="240" w:lineRule="auto"/>
        <w:ind w:left="284" w:firstLine="155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Купил котик булочку.</w:t>
      </w:r>
    </w:p>
    <w:p w:rsidR="008C7536" w:rsidRPr="008C7536" w:rsidRDefault="008C7536" w:rsidP="008C7536">
      <w:pPr>
        <w:tabs>
          <w:tab w:val="left" w:pos="2835"/>
        </w:tabs>
        <w:suppressAutoHyphens/>
        <w:spacing w:after="0" w:line="240" w:lineRule="auto"/>
        <w:ind w:left="284" w:firstLine="155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Самому ли есть</w:t>
      </w:r>
    </w:p>
    <w:p w:rsidR="008C7536" w:rsidRPr="008C7536" w:rsidRDefault="008C7536" w:rsidP="008C7536">
      <w:pPr>
        <w:tabs>
          <w:tab w:val="left" w:pos="2835"/>
        </w:tabs>
        <w:suppressAutoHyphens/>
        <w:spacing w:after="0" w:line="240" w:lineRule="auto"/>
        <w:ind w:left="284" w:firstLine="155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Либо Бореньке снесть?</w:t>
      </w:r>
    </w:p>
    <w:p w:rsidR="008C7536" w:rsidRPr="008C7536" w:rsidRDefault="008C7536" w:rsidP="008C7536">
      <w:pPr>
        <w:tabs>
          <w:tab w:val="left" w:pos="2835"/>
        </w:tabs>
        <w:suppressAutoHyphens/>
        <w:spacing w:after="0" w:line="240" w:lineRule="auto"/>
        <w:ind w:left="284" w:firstLine="155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Я и сам укушу,</w:t>
      </w:r>
    </w:p>
    <w:p w:rsidR="008C7536" w:rsidRPr="008C7536" w:rsidRDefault="008C7536" w:rsidP="008C7536">
      <w:pPr>
        <w:tabs>
          <w:tab w:val="left" w:pos="2835"/>
        </w:tabs>
        <w:suppressAutoHyphens/>
        <w:spacing w:after="0" w:line="240" w:lineRule="auto"/>
        <w:ind w:left="284" w:firstLine="1559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Да и Бореньке снесу.</w:t>
      </w:r>
    </w:p>
    <w:p w:rsidR="008C7536" w:rsidRPr="008C7536" w:rsidRDefault="008C7536" w:rsidP="008C7536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  – Что купил котик?</w:t>
      </w:r>
    </w:p>
    <w:p w:rsidR="008C7536" w:rsidRPr="008C7536" w:rsidRDefault="008C7536" w:rsidP="008C7536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 Кому он нес булочку и пирожок?</w:t>
      </w:r>
    </w:p>
    <w:p w:rsidR="008C7536" w:rsidRPr="008C7536" w:rsidRDefault="008C7536" w:rsidP="008C7536">
      <w:pPr>
        <w:suppressAutoHyphens/>
        <w:spacing w:after="0" w:line="240" w:lineRule="auto"/>
        <w:ind w:left="142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Кто съел пирожок и   булочку?</w:t>
      </w:r>
    </w:p>
    <w:p w:rsidR="001B2FB7" w:rsidRDefault="008C7536" w:rsidP="001B2FB7">
      <w:pPr>
        <w:suppressAutoHyphens/>
        <w:spacing w:after="0" w:line="240" w:lineRule="auto"/>
        <w:ind w:left="142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– Съел котик пирожок и думает: «</w:t>
      </w:r>
      <w:r w:rsidR="001B2FB7">
        <w:rPr>
          <w:rFonts w:ascii="Times New Roman" w:eastAsia="Times New Roman" w:hAnsi="Times New Roman"/>
          <w:sz w:val="28"/>
          <w:szCs w:val="28"/>
          <w:lang w:eastAsia="zh-CN"/>
        </w:rPr>
        <w:t>Чем же я деток буду угощать?».</w:t>
      </w:r>
    </w:p>
    <w:p w:rsidR="008C7536" w:rsidRPr="001B2FB7" w:rsidRDefault="008C7536" w:rsidP="001B2FB7">
      <w:pPr>
        <w:suppressAutoHyphens/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>Пальчиковая гимнастика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:</w:t>
      </w:r>
      <w:r w:rsidR="00644401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Надо бы котику помочь. Испечем-ка мы много пирожков, чтобы и котику хватило, и ребяток было чем угостить.</w:t>
      </w:r>
    </w:p>
    <w:p w:rsidR="008C7536" w:rsidRPr="008C7536" w:rsidRDefault="008C7536" w:rsidP="001B2FB7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>«Печем пироги»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 (автор неизвестен)</w:t>
      </w:r>
    </w:p>
    <w:p w:rsidR="008C7536" w:rsidRPr="008C7536" w:rsidRDefault="008C7536" w:rsidP="008C7536">
      <w:pPr>
        <w:suppressAutoHyphens/>
        <w:spacing w:after="0" w:line="240" w:lineRule="auto"/>
        <w:ind w:left="1134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Тесто мн</w:t>
      </w:r>
      <w:r w:rsidR="001B2FB7">
        <w:rPr>
          <w:rFonts w:ascii="Times New Roman" w:eastAsia="Times New Roman" w:hAnsi="Times New Roman"/>
          <w:sz w:val="28"/>
          <w:szCs w:val="28"/>
          <w:lang w:eastAsia="zh-CN"/>
        </w:rPr>
        <w:t>е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м, мн</w:t>
      </w:r>
      <w:r w:rsidR="001B2FB7">
        <w:rPr>
          <w:rFonts w:ascii="Times New Roman" w:eastAsia="Times New Roman" w:hAnsi="Times New Roman"/>
          <w:sz w:val="28"/>
          <w:szCs w:val="28"/>
          <w:lang w:eastAsia="zh-CN"/>
        </w:rPr>
        <w:t>е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м, мн</w:t>
      </w:r>
      <w:r w:rsidR="001B2FB7">
        <w:rPr>
          <w:rFonts w:ascii="Times New Roman" w:eastAsia="Times New Roman" w:hAnsi="Times New Roman"/>
          <w:sz w:val="28"/>
          <w:szCs w:val="28"/>
          <w:lang w:eastAsia="zh-CN"/>
        </w:rPr>
        <w:t>е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м! (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сжимаем кисти рук)</w:t>
      </w:r>
    </w:p>
    <w:p w:rsidR="008C7536" w:rsidRPr="008C7536" w:rsidRDefault="008C7536" w:rsidP="008C7536">
      <w:pPr>
        <w:suppressAutoHyphens/>
        <w:spacing w:after="0" w:line="240" w:lineRule="auto"/>
        <w:ind w:left="1134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Тесто жм</w:t>
      </w:r>
      <w:r w:rsidR="001B2FB7">
        <w:rPr>
          <w:rFonts w:ascii="Times New Roman" w:eastAsia="Times New Roman" w:hAnsi="Times New Roman"/>
          <w:sz w:val="28"/>
          <w:szCs w:val="28"/>
          <w:lang w:eastAsia="zh-CN"/>
        </w:rPr>
        <w:t>е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м, жм</w:t>
      </w:r>
      <w:r w:rsidR="001B2FB7">
        <w:rPr>
          <w:rFonts w:ascii="Times New Roman" w:eastAsia="Times New Roman" w:hAnsi="Times New Roman"/>
          <w:sz w:val="28"/>
          <w:szCs w:val="28"/>
          <w:lang w:eastAsia="zh-CN"/>
        </w:rPr>
        <w:t>е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м, жм</w:t>
      </w:r>
      <w:r w:rsidR="001B2FB7">
        <w:rPr>
          <w:rFonts w:ascii="Times New Roman" w:eastAsia="Times New Roman" w:hAnsi="Times New Roman"/>
          <w:sz w:val="28"/>
          <w:szCs w:val="28"/>
          <w:lang w:eastAsia="zh-CN"/>
        </w:rPr>
        <w:t>е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м! (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сжимаем кисти рук)</w:t>
      </w:r>
    </w:p>
    <w:p w:rsidR="008C7536" w:rsidRPr="008C7536" w:rsidRDefault="008C7536" w:rsidP="008C7536">
      <w:pPr>
        <w:suppressAutoHyphens/>
        <w:spacing w:after="0" w:line="240" w:lineRule="auto"/>
        <w:ind w:left="1134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Тесто мы месили (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круговые движения по ладошкам)</w:t>
      </w:r>
    </w:p>
    <w:p w:rsidR="008C7536" w:rsidRPr="008C7536" w:rsidRDefault="008C7536" w:rsidP="008C7536">
      <w:pPr>
        <w:suppressAutoHyphens/>
        <w:spacing w:after="0" w:line="240" w:lineRule="auto"/>
        <w:ind w:left="1134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Мы пирог лепили (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ладошки лепят пирог)</w:t>
      </w:r>
    </w:p>
    <w:p w:rsidR="008C7536" w:rsidRPr="008C7536" w:rsidRDefault="008C7536" w:rsidP="008C7536">
      <w:pPr>
        <w:suppressAutoHyphens/>
        <w:spacing w:after="0" w:line="240" w:lineRule="auto"/>
        <w:ind w:left="1134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Шлеп, шлеп. Шлеп, шлеп (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ладошки лепят пирог)</w:t>
      </w:r>
    </w:p>
    <w:p w:rsidR="001B2FB7" w:rsidRDefault="008C7536" w:rsidP="001B2FB7">
      <w:pPr>
        <w:suppressAutoHyphens/>
        <w:spacing w:after="0" w:line="240" w:lineRule="auto"/>
        <w:ind w:left="1134" w:firstLine="567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Слепим мы большой пирог (</w:t>
      </w:r>
      <w:r w:rsidR="001B2FB7">
        <w:rPr>
          <w:rFonts w:ascii="Times New Roman" w:eastAsia="Times New Roman" w:hAnsi="Times New Roman"/>
          <w:i/>
          <w:sz w:val="28"/>
          <w:szCs w:val="28"/>
          <w:lang w:eastAsia="zh-CN"/>
        </w:rPr>
        <w:t>разводим руками)</w:t>
      </w:r>
    </w:p>
    <w:p w:rsidR="008C7536" w:rsidRPr="008C7536" w:rsidRDefault="001B2FB7" w:rsidP="001B2FB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Лепка пирожков для котика</w:t>
      </w:r>
    </w:p>
    <w:p w:rsidR="008C7536" w:rsidRPr="008C7536" w:rsidRDefault="008C7536" w:rsidP="001B2FB7">
      <w:pPr>
        <w:suppressAutoHyphens/>
        <w:spacing w:after="0" w:line="240" w:lineRule="auto"/>
        <w:ind w:left="-284" w:hanging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И котик, и ребятки любят пирожки. Давайте порадуем их и испечем</w:t>
      </w:r>
      <w:r w:rsidR="00B85997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для них вкусные пирожки. Вы умее</w:t>
      </w:r>
      <w:r w:rsidR="001B2FB7">
        <w:rPr>
          <w:rFonts w:ascii="Times New Roman" w:eastAsia="Times New Roman" w:hAnsi="Times New Roman"/>
          <w:sz w:val="28"/>
          <w:szCs w:val="28"/>
          <w:lang w:eastAsia="zh-CN"/>
        </w:rPr>
        <w:t xml:space="preserve">те печь пирожки? Нет? Не беда! 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Сейчас   я вас научу. </w:t>
      </w:r>
    </w:p>
    <w:p w:rsidR="001B2FB7" w:rsidRDefault="008C7536" w:rsidP="001B2FB7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>Показывает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приемы изготовления «пирожков»</w:t>
      </w:r>
    </w:p>
    <w:p w:rsidR="008C7536" w:rsidRPr="001B2FB7" w:rsidRDefault="008C7536" w:rsidP="001B2FB7">
      <w:pPr>
        <w:suppressAutoHyphens/>
        <w:spacing w:after="0" w:line="240" w:lineRule="auto"/>
        <w:ind w:firstLine="708"/>
        <w:contextualSpacing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Возьмем кусочек пластилина(теста) и разомнем его руками, чтобы он стал мягким. Теперь надо скатать из него шарик. Подскажите, как мы его будем</w:t>
      </w:r>
    </w:p>
    <w:p w:rsidR="001B2FB7" w:rsidRDefault="008C7536" w:rsidP="001B2FB7">
      <w:pPr>
        <w:suppressAutoHyphens/>
        <w:spacing w:after="0" w:line="240" w:lineRule="auto"/>
        <w:ind w:left="-142" w:firstLine="142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делать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? (Дети выполняют ладонями круговые движения.)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А теперь сделаем так, как делает мама, когда лепит пирожки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. (Воспитатель слегка расплющивает шарик, формуя «пирожок».</w:t>
      </w:r>
      <w:r w:rsidR="001B2FB7">
        <w:rPr>
          <w:rFonts w:ascii="Times New Roman" w:eastAsia="Times New Roman" w:hAnsi="Times New Roman"/>
          <w:sz w:val="28"/>
          <w:szCs w:val="28"/>
          <w:lang w:eastAsia="zh-CN"/>
        </w:rPr>
        <w:t xml:space="preserve">) 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Дети начинают лепить, родители п</w:t>
      </w:r>
      <w:r w:rsidR="001B2FB7">
        <w:rPr>
          <w:rFonts w:ascii="Times New Roman" w:eastAsia="Times New Roman" w:hAnsi="Times New Roman"/>
          <w:sz w:val="28"/>
          <w:szCs w:val="28"/>
          <w:lang w:eastAsia="zh-CN"/>
        </w:rPr>
        <w:t xml:space="preserve">омогают выполнять лепку изделия 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(на столе лежат влажные салфетки, которым можно вытереть испачканные руки)</w:t>
      </w:r>
      <w:r w:rsidR="001B2FB7">
        <w:rPr>
          <w:rFonts w:ascii="Times New Roman" w:eastAsia="Times New Roman" w:hAnsi="Times New Roman"/>
          <w:i/>
          <w:sz w:val="28"/>
          <w:szCs w:val="28"/>
          <w:lang w:eastAsia="zh-CN"/>
        </w:rPr>
        <w:t>.</w:t>
      </w:r>
    </w:p>
    <w:p w:rsidR="001B2FB7" w:rsidRDefault="008C7536" w:rsidP="001B2FB7">
      <w:pPr>
        <w:suppressAutoHyphens/>
        <w:spacing w:after="0" w:line="240" w:lineRule="auto"/>
        <w:ind w:left="-142" w:firstLine="850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Вылепленные изделия дети раскладывают на красивой тарело</w:t>
      </w:r>
      <w:r w:rsidR="001B2FB7">
        <w:rPr>
          <w:rFonts w:ascii="Times New Roman" w:eastAsia="Times New Roman" w:hAnsi="Times New Roman"/>
          <w:sz w:val="28"/>
          <w:szCs w:val="28"/>
          <w:lang w:eastAsia="zh-CN"/>
        </w:rPr>
        <w:t xml:space="preserve">чке перед        игрушкой.     </w:t>
      </w:r>
    </w:p>
    <w:p w:rsidR="008C7536" w:rsidRPr="001B2FB7" w:rsidRDefault="008C7536" w:rsidP="001B2FB7">
      <w:pPr>
        <w:suppressAutoHyphens/>
        <w:spacing w:after="0" w:line="240" w:lineRule="auto"/>
        <w:ind w:left="-142" w:firstLine="850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1B2FB7"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>Перерыв 10 мин.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Свободная игровая деятельность детей и освоение окружающего пространства. </w:t>
      </w:r>
    </w:p>
    <w:p w:rsidR="008C7536" w:rsidRPr="008C7536" w:rsidRDefault="008C7536" w:rsidP="008C7536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Мы пекли-пекли-пекли, пирожков мы напекли.</w:t>
      </w:r>
    </w:p>
    <w:p w:rsidR="008C7536" w:rsidRPr="008C7536" w:rsidRDefault="008C7536" w:rsidP="008C7536">
      <w:pPr>
        <w:suppressAutoHyphens/>
        <w:spacing w:after="0" w:line="240" w:lineRule="auto"/>
        <w:ind w:left="1560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Кушай, котик, пирожок, угощай детей, дружок.</w:t>
      </w:r>
    </w:p>
    <w:p w:rsidR="008C7536" w:rsidRPr="008C7536" w:rsidRDefault="008C7536" w:rsidP="008C7536">
      <w:pPr>
        <w:suppressAutoHyphens/>
        <w:spacing w:after="0" w:line="240" w:lineRule="auto"/>
        <w:ind w:firstLine="142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 Вы свое угощение можете взять домой, дома папу угостите. </w:t>
      </w:r>
    </w:p>
    <w:p w:rsidR="008C7536" w:rsidRPr="008C7536" w:rsidRDefault="00DA0827" w:rsidP="008C7536">
      <w:pPr>
        <w:tabs>
          <w:tab w:val="left" w:pos="851"/>
        </w:tabs>
        <w:suppressAutoHyphens/>
        <w:spacing w:after="0" w:line="240" w:lineRule="auto"/>
        <w:ind w:firstLine="142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8C7536"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>Сюрпризный момент. Угощение для детей.</w:t>
      </w:r>
    </w:p>
    <w:p w:rsidR="008C7536" w:rsidRPr="008C7536" w:rsidRDefault="008C7536" w:rsidP="008C7536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Сюрпризный момент заранее обговаривается с родителями. И если родители не против, можно приготовить угощения от имени игрушки</w:t>
      </w: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. 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Это может быть бисквит «Барни»</w:t>
      </w:r>
      <w:r w:rsidR="00AD4B68">
        <w:rPr>
          <w:rFonts w:ascii="Times New Roman" w:eastAsia="Times New Roman" w:hAnsi="Times New Roman"/>
          <w:i/>
          <w:sz w:val="28"/>
          <w:szCs w:val="28"/>
          <w:lang w:eastAsia="zh-CN"/>
        </w:rPr>
        <w:t>,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запе</w:t>
      </w:r>
      <w:r w:rsidR="001B2FB7">
        <w:rPr>
          <w:rFonts w:ascii="Times New Roman" w:eastAsia="Times New Roman" w:hAnsi="Times New Roman"/>
          <w:i/>
          <w:sz w:val="28"/>
          <w:szCs w:val="28"/>
          <w:lang w:eastAsia="zh-CN"/>
        </w:rPr>
        <w:t>чатан в индивидуальной упаковке.</w:t>
      </w:r>
    </w:p>
    <w:p w:rsidR="008C7536" w:rsidRPr="008C7536" w:rsidRDefault="008C7536" w:rsidP="008C7536">
      <w:pPr>
        <w:suppressAutoHyphens/>
        <w:spacing w:after="0" w:line="240" w:lineRule="auto"/>
        <w:ind w:left="851" w:hanging="142"/>
        <w:jc w:val="both"/>
        <w:rPr>
          <w:b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>Заключительная часть.</w:t>
      </w:r>
    </w:p>
    <w:p w:rsidR="008C7536" w:rsidRPr="008C7536" w:rsidRDefault="008C7536" w:rsidP="008C7536">
      <w:pPr>
        <w:suppressAutoHyphens/>
        <w:spacing w:after="0" w:line="240" w:lineRule="auto"/>
        <w:ind w:left="1418" w:hanging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Загадка про Колобка (автор неизвестен):</w:t>
      </w:r>
    </w:p>
    <w:p w:rsidR="008C7536" w:rsidRPr="008C7536" w:rsidRDefault="008C7536" w:rsidP="008C7536">
      <w:pPr>
        <w:suppressAutoHyphens/>
        <w:spacing w:after="0" w:line="240" w:lineRule="auto"/>
        <w:ind w:left="1418" w:hanging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На сметане мешен,</w:t>
      </w:r>
    </w:p>
    <w:p w:rsidR="008C7536" w:rsidRPr="008C7536" w:rsidRDefault="008C7536" w:rsidP="008C7536">
      <w:pPr>
        <w:suppressAutoHyphens/>
        <w:spacing w:after="0" w:line="240" w:lineRule="auto"/>
        <w:ind w:left="1418" w:hanging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На окошке стужен,</w:t>
      </w:r>
    </w:p>
    <w:p w:rsidR="008C7536" w:rsidRPr="008C7536" w:rsidRDefault="008C7536" w:rsidP="008C7536">
      <w:pPr>
        <w:suppressAutoHyphens/>
        <w:spacing w:after="0" w:line="240" w:lineRule="auto"/>
        <w:ind w:left="1418" w:hanging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Круглый бок, румяный бок.</w:t>
      </w:r>
    </w:p>
    <w:p w:rsidR="008C7536" w:rsidRPr="008C7536" w:rsidRDefault="008C7536" w:rsidP="008C7536">
      <w:pPr>
        <w:suppressAutoHyphens/>
        <w:spacing w:after="0" w:line="240" w:lineRule="auto"/>
        <w:ind w:left="1418" w:hanging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Покатился … колобок </w:t>
      </w:r>
    </w:p>
    <w:p w:rsidR="008C7536" w:rsidRPr="008C7536" w:rsidRDefault="008C7536" w:rsidP="00DA0827">
      <w:pPr>
        <w:suppressAutoHyphens/>
        <w:spacing w:after="0" w:line="240" w:lineRule="auto"/>
        <w:ind w:left="143" w:firstLine="565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Песня –игра «Колобок» 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(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автор Т.Морозова) </w:t>
      </w:r>
    </w:p>
    <w:p w:rsidR="008C7536" w:rsidRPr="008C7536" w:rsidRDefault="008C7536" w:rsidP="00DA082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Рефлексия  </w:t>
      </w:r>
    </w:p>
    <w:p w:rsidR="008C7536" w:rsidRPr="008C7536" w:rsidRDefault="008C7536" w:rsidP="008C7536">
      <w:pPr>
        <w:suppressAutoHyphens/>
        <w:spacing w:after="0" w:line="240" w:lineRule="auto"/>
        <w:ind w:left="127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Кошка с хвостиком играла</w:t>
      </w:r>
    </w:p>
    <w:p w:rsidR="008C7536" w:rsidRPr="008C7536" w:rsidRDefault="008C7536" w:rsidP="008C7536">
      <w:pPr>
        <w:suppressAutoHyphens/>
        <w:spacing w:after="0" w:line="240" w:lineRule="auto"/>
        <w:ind w:left="127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Вот так, вот так!</w:t>
      </w:r>
    </w:p>
    <w:p w:rsidR="008C7536" w:rsidRPr="008C7536" w:rsidRDefault="008C7536" w:rsidP="008C7536">
      <w:pPr>
        <w:suppressAutoHyphens/>
        <w:spacing w:after="0" w:line="240" w:lineRule="auto"/>
        <w:ind w:left="127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Веселилась, танцевала</w:t>
      </w:r>
    </w:p>
    <w:p w:rsidR="008C7536" w:rsidRPr="008C7536" w:rsidRDefault="008C7536" w:rsidP="008C7536">
      <w:pPr>
        <w:suppressAutoHyphens/>
        <w:spacing w:after="0" w:line="240" w:lineRule="auto"/>
        <w:ind w:left="1276"/>
        <w:jc w:val="both"/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Вот так, вот так!</w:t>
      </w:r>
    </w:p>
    <w:p w:rsidR="008C7536" w:rsidRPr="008C7536" w:rsidRDefault="008C7536" w:rsidP="008C7536">
      <w:pPr>
        <w:suppressAutoHyphens/>
        <w:spacing w:after="0" w:line="240" w:lineRule="auto"/>
        <w:ind w:left="127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А потом устала кошка</w:t>
      </w:r>
    </w:p>
    <w:p w:rsidR="008C7536" w:rsidRPr="008C7536" w:rsidRDefault="008C7536" w:rsidP="008C7536">
      <w:pPr>
        <w:suppressAutoHyphens/>
        <w:spacing w:after="0" w:line="240" w:lineRule="auto"/>
        <w:ind w:left="127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Вот так, вот так!</w:t>
      </w:r>
    </w:p>
    <w:p w:rsidR="008C7536" w:rsidRPr="008C7536" w:rsidRDefault="008C7536" w:rsidP="008C7536">
      <w:pPr>
        <w:suppressAutoHyphens/>
        <w:spacing w:after="0" w:line="240" w:lineRule="auto"/>
        <w:ind w:left="127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Отдохнуть легла немножко</w:t>
      </w:r>
    </w:p>
    <w:p w:rsidR="008C7536" w:rsidRPr="008C7536" w:rsidRDefault="008C7536" w:rsidP="008C7536">
      <w:pPr>
        <w:suppressAutoHyphens/>
        <w:spacing w:after="0" w:line="240" w:lineRule="auto"/>
        <w:ind w:left="127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Вот так, вот так!</w:t>
      </w:r>
    </w:p>
    <w:p w:rsidR="008C7536" w:rsidRPr="008C7536" w:rsidRDefault="008C7536" w:rsidP="008C7536">
      <w:pPr>
        <w:suppressAutoHyphens/>
        <w:spacing w:after="0" w:line="240" w:lineRule="auto"/>
        <w:ind w:left="127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Котик лапкой умывается</w:t>
      </w:r>
    </w:p>
    <w:p w:rsidR="008C7536" w:rsidRPr="008C7536" w:rsidRDefault="008C7536" w:rsidP="008C7536">
      <w:pPr>
        <w:suppressAutoHyphens/>
        <w:spacing w:after="0" w:line="240" w:lineRule="auto"/>
        <w:ind w:left="127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Видно, в гости собирается.</w:t>
      </w:r>
    </w:p>
    <w:p w:rsidR="008C7536" w:rsidRPr="008C7536" w:rsidRDefault="008C7536" w:rsidP="008C7536">
      <w:pPr>
        <w:suppressAutoHyphens/>
        <w:spacing w:after="0" w:line="240" w:lineRule="auto"/>
        <w:ind w:left="127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Вымыл носик,</w:t>
      </w:r>
    </w:p>
    <w:p w:rsidR="008C7536" w:rsidRPr="008C7536" w:rsidRDefault="008C7536" w:rsidP="008C7536">
      <w:pPr>
        <w:suppressAutoHyphens/>
        <w:spacing w:after="0" w:line="240" w:lineRule="auto"/>
        <w:ind w:left="127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Вымыл ротик,</w:t>
      </w:r>
    </w:p>
    <w:p w:rsidR="008C7536" w:rsidRPr="008C7536" w:rsidRDefault="008C7536" w:rsidP="008C7536">
      <w:pPr>
        <w:suppressAutoHyphens/>
        <w:spacing w:after="0" w:line="240" w:lineRule="auto"/>
        <w:ind w:left="127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Вымыл ухо,</w:t>
      </w:r>
    </w:p>
    <w:p w:rsidR="008C7536" w:rsidRPr="008C7536" w:rsidRDefault="00AD4B68" w:rsidP="008C7536">
      <w:pPr>
        <w:suppressAutoHyphens/>
        <w:spacing w:after="0" w:line="240" w:lineRule="auto"/>
        <w:ind w:left="127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Вытер сухо.</w:t>
      </w:r>
    </w:p>
    <w:p w:rsidR="008C7536" w:rsidRPr="008C7536" w:rsidRDefault="008C7536" w:rsidP="001B2FB7">
      <w:pPr>
        <w:suppressAutoHyphens/>
        <w:spacing w:after="0" w:line="240" w:lineRule="auto"/>
        <w:ind w:left="360" w:firstLine="348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Свободная деятельность родителей и детей </w:t>
      </w:r>
    </w:p>
    <w:p w:rsidR="008C7536" w:rsidRPr="008C7536" w:rsidRDefault="008C7536" w:rsidP="008C753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Свободная игровая деятельность детей и освоение окружающего пространства. 10 мин.</w:t>
      </w:r>
      <w:r w:rsidR="00644401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Общение родителей с педагог</w:t>
      </w:r>
      <w:r w:rsidR="001B2FB7">
        <w:rPr>
          <w:rFonts w:ascii="Times New Roman" w:eastAsia="Times New Roman" w:hAnsi="Times New Roman"/>
          <w:i/>
          <w:sz w:val="28"/>
          <w:szCs w:val="28"/>
          <w:lang w:eastAsia="zh-CN"/>
        </w:rPr>
        <w:t>ами, ответы на возникшие вопросы.</w:t>
      </w:r>
    </w:p>
    <w:p w:rsidR="008C7536" w:rsidRPr="008C7536" w:rsidRDefault="008C7536" w:rsidP="008C7536">
      <w:pPr>
        <w:suppressAutoHyphens/>
        <w:spacing w:after="0" w:line="240" w:lineRule="auto"/>
        <w:ind w:left="127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Все мы весело играли,</w:t>
      </w:r>
    </w:p>
    <w:p w:rsidR="008C7536" w:rsidRPr="008C7536" w:rsidRDefault="008C7536" w:rsidP="008C7536">
      <w:pPr>
        <w:suppressAutoHyphens/>
        <w:spacing w:after="0" w:line="240" w:lineRule="auto"/>
        <w:ind w:left="127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Дети очень все устали,</w:t>
      </w:r>
    </w:p>
    <w:p w:rsidR="008C7536" w:rsidRPr="008C7536" w:rsidRDefault="008C7536" w:rsidP="008C7536">
      <w:pPr>
        <w:suppressAutoHyphens/>
        <w:spacing w:after="0" w:line="240" w:lineRule="auto"/>
        <w:ind w:left="127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Уходить нам всем пора,</w:t>
      </w:r>
    </w:p>
    <w:p w:rsidR="008C7536" w:rsidRDefault="008C7536" w:rsidP="008C7536">
      <w:pPr>
        <w:suppressAutoHyphens/>
        <w:spacing w:after="0" w:line="240" w:lineRule="auto"/>
        <w:ind w:left="127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Скажем дружно все «Ура»!</w:t>
      </w:r>
    </w:p>
    <w:p w:rsidR="001B2FB7" w:rsidRPr="008D1353" w:rsidRDefault="001B2FB7" w:rsidP="001B2FB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D1353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До скорой </w:t>
      </w:r>
      <w:r w:rsidR="008D1353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новой </w:t>
      </w:r>
      <w:r w:rsidRPr="008D1353">
        <w:rPr>
          <w:rFonts w:ascii="Times New Roman" w:eastAsia="Times New Roman" w:hAnsi="Times New Roman"/>
          <w:b/>
          <w:sz w:val="28"/>
          <w:szCs w:val="28"/>
          <w:lang w:eastAsia="zh-CN"/>
        </w:rPr>
        <w:t>встречи, малыши!</w:t>
      </w:r>
    </w:p>
    <w:p w:rsidR="008C7536" w:rsidRDefault="008C7536" w:rsidP="00284E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C7536" w:rsidRDefault="008C7536" w:rsidP="00644401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1B2FB7" w:rsidRDefault="008C7536" w:rsidP="008C753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lastRenderedPageBreak/>
        <w:t xml:space="preserve">Занятие 2. </w:t>
      </w:r>
    </w:p>
    <w:p w:rsidR="008C7536" w:rsidRPr="008C7536" w:rsidRDefault="001B2FB7" w:rsidP="008C753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Тема занятия: </w:t>
      </w:r>
      <w:r w:rsidR="008C7536"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>«Встреча с петушком»</w:t>
      </w:r>
    </w:p>
    <w:p w:rsidR="008C7536" w:rsidRPr="008C7536" w:rsidRDefault="008C7536" w:rsidP="008C7536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Цель: 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знакомство детей со взрослыми и друг с другом.</w:t>
      </w:r>
    </w:p>
    <w:p w:rsidR="008C7536" w:rsidRPr="008C7536" w:rsidRDefault="008C7536" w:rsidP="008C753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Оборудование и материалы: </w:t>
      </w:r>
      <w:r w:rsidR="001B2FB7">
        <w:rPr>
          <w:rFonts w:ascii="Times New Roman" w:eastAsia="Times New Roman" w:hAnsi="Times New Roman"/>
          <w:sz w:val="28"/>
          <w:szCs w:val="28"/>
          <w:lang w:eastAsia="zh-CN"/>
        </w:rPr>
        <w:t>п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етушок (мягкая игрушка), магнитофон с записями детских песен, маски-шапочки, ленточки, помпончики желтого цвета, картинки курочки, крупа, пластилин, карандаши, клей, поднос для угощений, бисквит «Барни». Влажные салфетки.</w:t>
      </w:r>
    </w:p>
    <w:p w:rsidR="008C7536" w:rsidRPr="008C7536" w:rsidRDefault="008C7536" w:rsidP="008C753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>Ход занятия:</w:t>
      </w:r>
    </w:p>
    <w:p w:rsidR="008C7536" w:rsidRPr="00DA0827" w:rsidRDefault="008C7536" w:rsidP="008C7536">
      <w:pPr>
        <w:suppressAutoHyphens/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DA0827"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 xml:space="preserve">Приветствие: </w:t>
      </w:r>
      <w:r w:rsidRPr="00DA0827">
        <w:rPr>
          <w:rFonts w:ascii="Times New Roman" w:eastAsia="Times New Roman" w:hAnsi="Times New Roman"/>
          <w:i/>
          <w:sz w:val="28"/>
          <w:szCs w:val="28"/>
          <w:lang w:eastAsia="zh-CN"/>
        </w:rPr>
        <w:t>дети и родители вместе с педагогом стоят в кругу</w:t>
      </w:r>
      <w:r w:rsidR="00DA0827" w:rsidRPr="00DA0827">
        <w:rPr>
          <w:rFonts w:ascii="Times New Roman" w:eastAsia="Times New Roman" w:hAnsi="Times New Roman"/>
          <w:i/>
          <w:sz w:val="28"/>
          <w:szCs w:val="28"/>
          <w:lang w:eastAsia="zh-CN"/>
        </w:rPr>
        <w:t>.</w:t>
      </w:r>
      <w:r w:rsidR="00AD4B68" w:rsidRPr="00AD4B68">
        <w:rPr>
          <w:rFonts w:ascii="Times New Roman" w:eastAsia="Times New Roman" w:hAnsi="Times New Roman"/>
          <w:i/>
          <w:sz w:val="28"/>
          <w:szCs w:val="28"/>
          <w:lang w:eastAsia="zh-CN"/>
        </w:rPr>
        <w:t>(технология «Утренний круг»).</w:t>
      </w:r>
    </w:p>
    <w:p w:rsidR="008C7536" w:rsidRPr="008C7536" w:rsidRDefault="008C7536" w:rsidP="008C7536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color w:val="FF0000"/>
          <w:sz w:val="28"/>
          <w:szCs w:val="28"/>
          <w:lang w:eastAsia="zh-CN"/>
        </w:rPr>
      </w:pPr>
      <w:r w:rsidRPr="001B2FB7"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 xml:space="preserve">Приветствие 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детей и родителей «Здравствуйте ладошки»</w:t>
      </w:r>
    </w:p>
    <w:p w:rsidR="008C7536" w:rsidRPr="008C7536" w:rsidRDefault="008C7536" w:rsidP="008C7536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8C753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(слова и музыка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 xml:space="preserve"> М. Картушиной поет Е. Железнова</w:t>
      </w:r>
      <w:r w:rsidRPr="008C753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)</w:t>
      </w:r>
    </w:p>
    <w:p w:rsidR="008C7536" w:rsidRPr="008C7536" w:rsidRDefault="008C7536" w:rsidP="008C7536">
      <w:pPr>
        <w:shd w:val="clear" w:color="auto" w:fill="FFFFFF"/>
        <w:spacing w:after="0" w:line="240" w:lineRule="auto"/>
        <w:rPr>
          <w:rFonts w:eastAsia="Times New Roman" w:cs="Calibri"/>
          <w:i/>
          <w:color w:val="000000"/>
          <w:lang w:eastAsia="ru-RU"/>
        </w:rPr>
      </w:pPr>
      <w:r w:rsidRPr="008C75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Здравствуйте, ладошки!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6444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C753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Вытягивают руки, поворачивают ладонями вверх.</w:t>
      </w:r>
    </w:p>
    <w:p w:rsidR="008C7536" w:rsidRPr="008C7536" w:rsidRDefault="008C7536" w:rsidP="008C7536">
      <w:pPr>
        <w:shd w:val="clear" w:color="auto" w:fill="FFFFFF"/>
        <w:spacing w:after="0" w:line="240" w:lineRule="auto"/>
        <w:rPr>
          <w:rFonts w:eastAsia="Times New Roman" w:cs="Calibri"/>
          <w:i/>
          <w:color w:val="000000"/>
          <w:lang w:eastAsia="ru-RU"/>
        </w:rPr>
      </w:pPr>
      <w:r w:rsidRPr="008C75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Хлоп-хлоп-хлоп!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8C753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3 хлопка.</w:t>
      </w:r>
    </w:p>
    <w:p w:rsidR="008C7536" w:rsidRPr="008C7536" w:rsidRDefault="008C7536" w:rsidP="008C7536">
      <w:pPr>
        <w:shd w:val="clear" w:color="auto" w:fill="FFFFFF"/>
        <w:spacing w:after="0" w:line="240" w:lineRule="auto"/>
        <w:rPr>
          <w:rFonts w:eastAsia="Times New Roman" w:cs="Calibri"/>
          <w:i/>
          <w:color w:val="000000"/>
          <w:lang w:eastAsia="ru-RU"/>
        </w:rPr>
      </w:pPr>
      <w:r w:rsidRPr="008C75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Здравствуйте, ножки!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6444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C753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Пружинка.</w:t>
      </w:r>
    </w:p>
    <w:p w:rsidR="008C7536" w:rsidRPr="008C7536" w:rsidRDefault="008C7536" w:rsidP="008C7536">
      <w:pPr>
        <w:shd w:val="clear" w:color="auto" w:fill="FFFFFF"/>
        <w:spacing w:after="0" w:line="240" w:lineRule="auto"/>
        <w:rPr>
          <w:rFonts w:eastAsia="Times New Roman" w:cs="Calibri"/>
          <w:i/>
          <w:color w:val="000000"/>
          <w:lang w:eastAsia="ru-RU"/>
        </w:rPr>
      </w:pPr>
      <w:r w:rsidRPr="008C75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Топ-топ-топ!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6444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C753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Топают ногами.</w:t>
      </w:r>
    </w:p>
    <w:p w:rsidR="008C7536" w:rsidRPr="008C7536" w:rsidRDefault="008C7536" w:rsidP="008C7536">
      <w:pPr>
        <w:shd w:val="clear" w:color="auto" w:fill="FFFFFF"/>
        <w:spacing w:after="0" w:line="240" w:lineRule="auto"/>
        <w:rPr>
          <w:rFonts w:eastAsia="Times New Roman" w:cs="Calibri"/>
          <w:i/>
          <w:color w:val="000000"/>
          <w:lang w:eastAsia="ru-RU"/>
        </w:rPr>
      </w:pPr>
      <w:r w:rsidRPr="008C75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Здравствуйте, щ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8C75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чки!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6444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C753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Гладят ладонями щ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е</w:t>
      </w:r>
      <w:r w:rsidRPr="008C753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чки.</w:t>
      </w:r>
    </w:p>
    <w:p w:rsidR="008C7536" w:rsidRPr="008C7536" w:rsidRDefault="008C7536" w:rsidP="008C7536">
      <w:pPr>
        <w:shd w:val="clear" w:color="auto" w:fill="FFFFFF"/>
        <w:spacing w:after="0" w:line="240" w:lineRule="auto"/>
        <w:rPr>
          <w:rFonts w:eastAsia="Times New Roman" w:cs="Calibri"/>
          <w:i/>
          <w:color w:val="000000"/>
          <w:lang w:eastAsia="ru-RU"/>
        </w:rPr>
      </w:pPr>
      <w:r w:rsidRPr="008C75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Плюх-плюх-плюх!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8C753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3 раза слегка похлопывают по щекам.</w:t>
      </w:r>
    </w:p>
    <w:p w:rsidR="008C7536" w:rsidRPr="008C7536" w:rsidRDefault="008C7536" w:rsidP="008C7536">
      <w:pPr>
        <w:shd w:val="clear" w:color="auto" w:fill="FFFFFF"/>
        <w:spacing w:after="0" w:line="240" w:lineRule="auto"/>
        <w:rPr>
          <w:rFonts w:eastAsia="Times New Roman" w:cs="Calibri"/>
          <w:i/>
          <w:color w:val="000000"/>
          <w:lang w:eastAsia="ru-RU"/>
        </w:rPr>
      </w:pPr>
      <w:r w:rsidRPr="008C75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Пухленькие щ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8C75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чки!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6444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C753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Круговые движения кулачками по щекам.</w:t>
      </w:r>
    </w:p>
    <w:p w:rsidR="008C7536" w:rsidRPr="008C7536" w:rsidRDefault="008C7536" w:rsidP="008C7536">
      <w:pPr>
        <w:shd w:val="clear" w:color="auto" w:fill="FFFFFF"/>
        <w:spacing w:after="0" w:line="240" w:lineRule="auto"/>
        <w:rPr>
          <w:rFonts w:eastAsia="Times New Roman" w:cs="Calibri"/>
          <w:i/>
          <w:color w:val="000000"/>
          <w:lang w:eastAsia="ru-RU"/>
        </w:rPr>
      </w:pPr>
      <w:r w:rsidRPr="008C75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Плюх-плюх-плюх!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8C753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3 раза слегка похлопывают по щекам.</w:t>
      </w:r>
    </w:p>
    <w:p w:rsidR="008C7536" w:rsidRPr="008C7536" w:rsidRDefault="008C7536" w:rsidP="008C7536">
      <w:pPr>
        <w:shd w:val="clear" w:color="auto" w:fill="FFFFFF"/>
        <w:spacing w:after="0" w:line="240" w:lineRule="auto"/>
        <w:rPr>
          <w:rFonts w:eastAsia="Times New Roman" w:cs="Calibri"/>
          <w:i/>
          <w:color w:val="000000"/>
          <w:lang w:eastAsia="ru-RU"/>
        </w:rPr>
      </w:pPr>
      <w:r w:rsidRPr="008C75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Здравствуйте, губки!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6444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C753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Качают головой вправо-влево.</w:t>
      </w:r>
    </w:p>
    <w:p w:rsidR="008C7536" w:rsidRPr="008C7536" w:rsidRDefault="008C7536" w:rsidP="008C7536">
      <w:pPr>
        <w:shd w:val="clear" w:color="auto" w:fill="FFFFFF"/>
        <w:spacing w:after="0" w:line="240" w:lineRule="auto"/>
        <w:rPr>
          <w:rFonts w:eastAsia="Times New Roman" w:cs="Calibri"/>
          <w:i/>
          <w:color w:val="000000"/>
          <w:lang w:eastAsia="ru-RU"/>
        </w:rPr>
      </w:pPr>
      <w:r w:rsidRPr="008C75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Чмок-чмок-чмок!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8C753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3 раза чмокают губами.</w:t>
      </w:r>
    </w:p>
    <w:p w:rsidR="008C7536" w:rsidRPr="008C7536" w:rsidRDefault="008C7536" w:rsidP="008C7536">
      <w:pPr>
        <w:shd w:val="clear" w:color="auto" w:fill="FFFFFF"/>
        <w:spacing w:after="0" w:line="240" w:lineRule="auto"/>
        <w:rPr>
          <w:rFonts w:eastAsia="Times New Roman" w:cs="Calibri"/>
          <w:i/>
          <w:color w:val="000000"/>
          <w:lang w:eastAsia="ru-RU"/>
        </w:rPr>
      </w:pPr>
      <w:r w:rsidRPr="008C75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Здравствуйте, зубки!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6444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C753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Качают головой вправо-влево.</w:t>
      </w:r>
    </w:p>
    <w:p w:rsidR="008C7536" w:rsidRPr="008C7536" w:rsidRDefault="008C7536" w:rsidP="008C7536">
      <w:pPr>
        <w:shd w:val="clear" w:color="auto" w:fill="FFFFFF"/>
        <w:spacing w:after="0" w:line="240" w:lineRule="auto"/>
        <w:rPr>
          <w:rFonts w:eastAsia="Times New Roman" w:cs="Calibri"/>
          <w:i/>
          <w:color w:val="000000"/>
          <w:lang w:eastAsia="ru-RU"/>
        </w:rPr>
      </w:pPr>
      <w:r w:rsidRPr="008C75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Щёлк-щёлк-щ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Pr="008C75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лк!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8C753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3 раза щёлкают зубками.</w:t>
      </w:r>
    </w:p>
    <w:p w:rsidR="008C7536" w:rsidRPr="008C7536" w:rsidRDefault="008C7536" w:rsidP="008C7536">
      <w:pPr>
        <w:shd w:val="clear" w:color="auto" w:fill="FFFFFF"/>
        <w:spacing w:after="0" w:line="240" w:lineRule="auto"/>
        <w:rPr>
          <w:rFonts w:eastAsia="Times New Roman" w:cs="Calibri"/>
          <w:i/>
          <w:color w:val="000000"/>
          <w:lang w:eastAsia="ru-RU"/>
        </w:rPr>
      </w:pPr>
      <w:r w:rsidRPr="008C75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Здравствуй, мой носик!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6444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C753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Гладят нос ладонью.</w:t>
      </w:r>
    </w:p>
    <w:p w:rsidR="008C7536" w:rsidRPr="008C7536" w:rsidRDefault="008C7536" w:rsidP="008C7536">
      <w:pPr>
        <w:shd w:val="clear" w:color="auto" w:fill="FFFFFF"/>
        <w:spacing w:after="0" w:line="240" w:lineRule="auto"/>
        <w:rPr>
          <w:rFonts w:eastAsia="Times New Roman" w:cs="Calibri"/>
          <w:i/>
          <w:color w:val="000000"/>
          <w:lang w:eastAsia="ru-RU"/>
        </w:rPr>
      </w:pPr>
      <w:r w:rsidRPr="008C75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Бип-бип-бип!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6444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C753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Нажимают на нос указательным пальцем.</w:t>
      </w:r>
    </w:p>
    <w:p w:rsidR="008C7536" w:rsidRPr="008C7536" w:rsidRDefault="008C7536" w:rsidP="008C7536">
      <w:pPr>
        <w:shd w:val="clear" w:color="auto" w:fill="FFFFFF"/>
        <w:spacing w:after="0" w:line="240" w:lineRule="auto"/>
        <w:rPr>
          <w:rFonts w:eastAsia="Times New Roman" w:cs="Calibri"/>
          <w:i/>
          <w:color w:val="000000"/>
          <w:lang w:eastAsia="ru-RU"/>
        </w:rPr>
      </w:pPr>
      <w:r w:rsidRPr="008C75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Здравствуйте, ребята!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6444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C753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Протягивают руки вперёд, ладонями вверх.</w:t>
      </w:r>
    </w:p>
    <w:p w:rsidR="008C7536" w:rsidRPr="008C7536" w:rsidRDefault="00AD4B68" w:rsidP="008C7536">
      <w:pPr>
        <w:shd w:val="clear" w:color="auto" w:fill="FFFFFF"/>
        <w:spacing w:after="0" w:line="240" w:lineRule="auto"/>
        <w:rPr>
          <w:rFonts w:eastAsia="Times New Roman" w:cs="Calibri"/>
          <w:i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Всем, привет</w:t>
      </w:r>
      <w:r w:rsidR="008C7536" w:rsidRPr="008C75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! </w:t>
      </w:r>
      <w:r w:rsidR="008C75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="006444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C7536" w:rsidRPr="008C7536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Машут рукой.</w:t>
      </w:r>
    </w:p>
    <w:p w:rsidR="00DA0827" w:rsidRDefault="00DA0827" w:rsidP="00644401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8C7536" w:rsidRPr="008C7536" w:rsidRDefault="008C7536" w:rsidP="001B2FB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>«Паровоз» музыкально –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ритмическая игра</w:t>
      </w:r>
    </w:p>
    <w:p w:rsidR="008C7536" w:rsidRPr="008C7536" w:rsidRDefault="008C7536" w:rsidP="008C753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Сегодня мы снова отправимся в путешествие на волшебном паровозике, я буду машинистом, занимайте свои места в вагончиках, даю гудок…поехали</w:t>
      </w:r>
    </w:p>
    <w:p w:rsidR="008C7536" w:rsidRPr="008C7536" w:rsidRDefault="001B2FB7" w:rsidP="008C753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8C7536"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>Встреча с петушком</w:t>
      </w:r>
    </w:p>
    <w:p w:rsidR="008C7536" w:rsidRPr="008C7536" w:rsidRDefault="008C7536" w:rsidP="001B2FB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Посмотрите, кто </w:t>
      </w:r>
      <w:r w:rsidR="00AD4B68">
        <w:rPr>
          <w:rFonts w:ascii="Times New Roman" w:eastAsia="Times New Roman" w:hAnsi="Times New Roman"/>
          <w:sz w:val="28"/>
          <w:szCs w:val="28"/>
          <w:lang w:eastAsia="zh-CN"/>
        </w:rPr>
        <w:t xml:space="preserve">это 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нас встречает</w:t>
      </w:r>
      <w:r w:rsidR="00AD4B68">
        <w:rPr>
          <w:rFonts w:ascii="Times New Roman" w:eastAsia="Times New Roman" w:hAnsi="Times New Roman"/>
          <w:sz w:val="28"/>
          <w:szCs w:val="28"/>
          <w:lang w:eastAsia="zh-CN"/>
        </w:rPr>
        <w:t>.</w:t>
      </w:r>
      <w:r w:rsidR="0064440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AD4B68">
        <w:rPr>
          <w:rFonts w:ascii="Times New Roman" w:eastAsia="Times New Roman" w:hAnsi="Times New Roman"/>
          <w:sz w:val="28"/>
          <w:szCs w:val="28"/>
          <w:lang w:eastAsia="zh-CN"/>
        </w:rPr>
        <w:t>(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звучит фонограмм</w:t>
      </w:r>
      <w:r w:rsidR="00644401">
        <w:rPr>
          <w:rFonts w:ascii="Times New Roman" w:eastAsia="Times New Roman" w:hAnsi="Times New Roman"/>
          <w:sz w:val="28"/>
          <w:szCs w:val="28"/>
          <w:lang w:eastAsia="zh-CN"/>
        </w:rPr>
        <w:t>а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)</w:t>
      </w:r>
    </w:p>
    <w:p w:rsidR="008C7536" w:rsidRPr="008C7536" w:rsidRDefault="008C7536" w:rsidP="008C753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 – запись голоса петушка: «Ку-ка-ре-ку! Я к ребятам в гости спешу!». </w:t>
      </w:r>
    </w:p>
    <w:p w:rsidR="008C7536" w:rsidRPr="008C7536" w:rsidRDefault="008C7536" w:rsidP="008C753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 Кто это кричит, кто спешит к нам в гости? 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(Педагог достает игрушечного петушка).</w:t>
      </w:r>
    </w:p>
    <w:p w:rsidR="008C7536" w:rsidRPr="008C7536" w:rsidRDefault="008C7536" w:rsidP="008C7536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– Ребята, давайте поздороваемся с петушком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. </w:t>
      </w:r>
    </w:p>
    <w:p w:rsidR="008C7536" w:rsidRPr="008C7536" w:rsidRDefault="008C7536" w:rsidP="008C7536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Дети здороваются. Воспитатель рассказывает русскую народную потешку, поб</w:t>
      </w:r>
      <w:r w:rsidR="001B2FB7">
        <w:rPr>
          <w:rFonts w:ascii="Times New Roman" w:eastAsia="Times New Roman" w:hAnsi="Times New Roman"/>
          <w:i/>
          <w:sz w:val="28"/>
          <w:szCs w:val="28"/>
          <w:lang w:eastAsia="zh-CN"/>
        </w:rPr>
        <w:t>уждая детей договаривать слова.</w:t>
      </w:r>
    </w:p>
    <w:p w:rsidR="008C7536" w:rsidRPr="008C7536" w:rsidRDefault="008C7536" w:rsidP="008C7536">
      <w:pPr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Петушок, петушок,</w:t>
      </w:r>
    </w:p>
    <w:p w:rsidR="008C7536" w:rsidRPr="008C7536" w:rsidRDefault="008C7536" w:rsidP="008C7536">
      <w:pPr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Золотой гребешок,</w:t>
      </w:r>
    </w:p>
    <w:p w:rsidR="008C7536" w:rsidRPr="008C7536" w:rsidRDefault="008C7536" w:rsidP="008C7536">
      <w:pPr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Масляна головушка,</w:t>
      </w:r>
    </w:p>
    <w:p w:rsidR="008C7536" w:rsidRPr="008C7536" w:rsidRDefault="008C7536" w:rsidP="008C7536">
      <w:pPr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Шелкова бородушка.</w:t>
      </w:r>
    </w:p>
    <w:p w:rsidR="008C7536" w:rsidRPr="008C7536" w:rsidRDefault="008C7536" w:rsidP="008C7536">
      <w:pPr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Петух зернышки клюет,</w:t>
      </w:r>
    </w:p>
    <w:p w:rsidR="008C7536" w:rsidRPr="008C7536" w:rsidRDefault="008C7536" w:rsidP="008C7536">
      <w:pPr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К себе курочек зовет.</w:t>
      </w:r>
    </w:p>
    <w:p w:rsidR="008C7536" w:rsidRPr="00DA0827" w:rsidRDefault="008C7536" w:rsidP="008C753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А я вас зову тоже к себе, чтобы потанцевать</w:t>
      </w:r>
      <w:r w:rsidR="0064440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и размяться.</w:t>
      </w:r>
    </w:p>
    <w:p w:rsidR="008C7536" w:rsidRPr="008C7536" w:rsidRDefault="008C7536" w:rsidP="00DA082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Танец «Маленьких утят» или музыкально-ритмическая игра </w:t>
      </w:r>
    </w:p>
    <w:p w:rsidR="00644401" w:rsidRDefault="008C7536" w:rsidP="00DA082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>«Цыпленок Пи» (</w:t>
      </w:r>
      <w:r w:rsidR="001B2FB7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по выбору педагога) </w:t>
      </w:r>
    </w:p>
    <w:p w:rsidR="008C7536" w:rsidRPr="008C7536" w:rsidRDefault="008C7536" w:rsidP="00DA082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Инсценировка русской народной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песенки «Вышла курочка гулять…»</w:t>
      </w:r>
    </w:p>
    <w:p w:rsidR="008C7536" w:rsidRPr="008C7536" w:rsidRDefault="008C7536" w:rsidP="008C7536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Петушок – это папа, а курочка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? (Мама.) </w:t>
      </w:r>
    </w:p>
    <w:p w:rsidR="008C7536" w:rsidRPr="008C7536" w:rsidRDefault="008C7536" w:rsidP="008C7536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А вместе они – семья. Кто же их детки? 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(Цыплята.)</w:t>
      </w:r>
    </w:p>
    <w:p w:rsidR="008C7536" w:rsidRPr="008C7536" w:rsidRDefault="008C7536" w:rsidP="008C7536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Педагог 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(раздает детям желтые маски-шапочки, ленточки, помпончики желтого цвета.)</w:t>
      </w:r>
    </w:p>
    <w:p w:rsidR="008C7536" w:rsidRPr="008C7536" w:rsidRDefault="008C7536" w:rsidP="008C753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Вы сейчас будете цыплятами, а вашей мамой</w:t>
      </w:r>
      <w:r w:rsidRPr="008C7536">
        <w:t xml:space="preserve"> –</w:t>
      </w:r>
      <w:r w:rsidR="00644401">
        <w:t xml:space="preserve"> 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курочкой, буду я 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(любая мама по желанию).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 Будете делать то, что делают цыплята на прогулке с мамой курочкой, слушайте внимательно.</w:t>
      </w:r>
    </w:p>
    <w:p w:rsidR="008C7536" w:rsidRPr="001B2FB7" w:rsidRDefault="008C7536" w:rsidP="00DA0827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>«Вышла курочка гулять</w:t>
      </w:r>
      <w:r w:rsidR="00644401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…» А. Филлипенко 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и показывает движения инсценировки, дети повторяют за ним: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Вышла курочка гулять,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Свежей травки пощипать, 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А за ней ребятки –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Желтые цыплятки. 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Съели черного жука,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Дождевого червяка,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Выпили водицы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Полное корытце.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– Ко-ко-ко, ко-ко-ко!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Не ходите далеко!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Лапками гребите,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Зернышки ищите.</w:t>
      </w:r>
    </w:p>
    <w:p w:rsidR="008C7536" w:rsidRPr="008C7536" w:rsidRDefault="008C7536" w:rsidP="008C7536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Массаж </w:t>
      </w:r>
      <w:r w:rsidRPr="008C7536"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>(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Утробина К.К. Занимательная физкультура)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Сейчас ваши мамы порисуют на ваших спинках, то что услышат в стихотворении. Садитесь поудобнее.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С лучом света, спозаранку, (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мамы рисуют солнышко)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Разбегутся по полянке 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(бег пальчиками по спинке)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Желто</w:t>
      </w:r>
      <w:r w:rsidR="00006A6D">
        <w:rPr>
          <w:rFonts w:ascii="Times New Roman" w:eastAsia="Times New Roman" w:hAnsi="Times New Roman"/>
          <w:sz w:val="28"/>
          <w:szCs w:val="28"/>
          <w:lang w:eastAsia="zh-CN"/>
        </w:rPr>
        <w:t xml:space="preserve"> –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 яркие комочки, 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(рисуют цветочки)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Как пушистые цветочки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(рисуют цветочки)</w:t>
      </w:r>
    </w:p>
    <w:p w:rsidR="008C7536" w:rsidRPr="008C7536" w:rsidRDefault="00006A6D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Разукрасят всю полянку</w:t>
      </w:r>
      <w:r w:rsidR="008C7536"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(рисуют цветочки)</w:t>
      </w:r>
    </w:p>
    <w:p w:rsidR="008C7536" w:rsidRPr="008C7536" w:rsidRDefault="008C7536" w:rsidP="008C7536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    А, наткнувшись, на жестянку, (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постучать пальцами по спинке)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Постучав по ней немножко, (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постучать пальцами по спинке)</w:t>
      </w:r>
    </w:p>
    <w:p w:rsidR="008C7536" w:rsidRPr="008C7536" w:rsidRDefault="008C7536" w:rsidP="008C7536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     Словно летний дождь в окошко,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(рисуют дождинки)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И опять – все врассыпную!   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(бег пальчиками по спинке)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Быстро весело снуют. 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Добывая крошки</w:t>
      </w:r>
      <w:r w:rsidRPr="008C7536">
        <w:t xml:space="preserve"> (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постучать пальцами по спинке)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На земляных дорожках.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Постучав по ней немножко.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(Погладить спинку)</w:t>
      </w:r>
    </w:p>
    <w:p w:rsidR="008C7536" w:rsidRPr="008C7536" w:rsidRDefault="00006A6D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 w:rsidR="008C7536" w:rsidRPr="008C7536">
        <w:rPr>
          <w:rFonts w:ascii="Times New Roman" w:eastAsia="Times New Roman" w:hAnsi="Times New Roman"/>
          <w:sz w:val="28"/>
          <w:szCs w:val="28"/>
          <w:lang w:eastAsia="zh-CN"/>
        </w:rPr>
        <w:t>Ребятки, а вы хотите покормить курочку?</w:t>
      </w:r>
    </w:p>
    <w:p w:rsidR="008C7536" w:rsidRPr="008C7536" w:rsidRDefault="008C7536" w:rsidP="001B2FB7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lastRenderedPageBreak/>
        <w:t xml:space="preserve">Можно накормить курочку зернышками </w:t>
      </w:r>
    </w:p>
    <w:p w:rsidR="008C7536" w:rsidRPr="008C7536" w:rsidRDefault="008C7536" w:rsidP="008C7536">
      <w:pPr>
        <w:suppressAutoHyphens/>
        <w:spacing w:after="0" w:line="240" w:lineRule="auto"/>
        <w:ind w:left="851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 У нашей белой курочки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br/>
        <w:t xml:space="preserve">  Множество цыплят.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br/>
        <w:t xml:space="preserve"> Тут и сынки и дочки,</w:t>
      </w: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br/>
        <w:t xml:space="preserve">  И все поесть хотят</w:t>
      </w:r>
      <w:r w:rsidRPr="008C7536">
        <w:rPr>
          <w:rFonts w:ascii="Verdana" w:hAnsi="Verdana"/>
          <w:color w:val="000000"/>
          <w:shd w:val="clear" w:color="auto" w:fill="FFFFFF"/>
        </w:rPr>
        <w:t>.</w:t>
      </w:r>
    </w:p>
    <w:p w:rsidR="008C7536" w:rsidRPr="008C7536" w:rsidRDefault="008C7536" w:rsidP="00006A6D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Готовые картинки курочки. Дети вместе с мамами приклеивают крупу, и червячко</w:t>
      </w:r>
      <w:r w:rsidR="001B2FB7">
        <w:rPr>
          <w:rFonts w:ascii="Times New Roman" w:eastAsia="Times New Roman" w:hAnsi="Times New Roman"/>
          <w:i/>
          <w:sz w:val="28"/>
          <w:szCs w:val="28"/>
          <w:lang w:eastAsia="zh-CN"/>
        </w:rPr>
        <w:t>в из пластилина и рисуют травку.</w:t>
      </w:r>
    </w:p>
    <w:p w:rsidR="008C7536" w:rsidRPr="008C7536" w:rsidRDefault="008C7536" w:rsidP="00DA0827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>Сюрпризный момент. Угощение для детей.</w:t>
      </w:r>
    </w:p>
    <w:p w:rsidR="008C7536" w:rsidRPr="008C7536" w:rsidRDefault="008C7536" w:rsidP="00DA0827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Сюрпризный момент заранее обговаривается с родителями. И если родители не против, можно приготовить угощения от имени игрушки. Это может быть бисквит «Барни»</w:t>
      </w:r>
      <w:r w:rsidR="00AD4B68">
        <w:rPr>
          <w:rFonts w:ascii="Times New Roman" w:eastAsia="Times New Roman" w:hAnsi="Times New Roman"/>
          <w:i/>
          <w:sz w:val="28"/>
          <w:szCs w:val="28"/>
          <w:lang w:eastAsia="zh-CN"/>
        </w:rPr>
        <w:t>,</w:t>
      </w: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запе</w:t>
      </w:r>
      <w:r w:rsidR="001B2FB7">
        <w:rPr>
          <w:rFonts w:ascii="Times New Roman" w:eastAsia="Times New Roman" w:hAnsi="Times New Roman"/>
          <w:i/>
          <w:sz w:val="28"/>
          <w:szCs w:val="28"/>
          <w:lang w:eastAsia="zh-CN"/>
        </w:rPr>
        <w:t>чатан в индивидуальной упаковке.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>Заключительная часть.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>Пальчиковая гимнастика «Петушок проснулся»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Петушок наш вдруг проснулся,</w:t>
      </w:r>
    </w:p>
    <w:p w:rsidR="008C7536" w:rsidRPr="008C7536" w:rsidRDefault="008C7536" w:rsidP="008C7536">
      <w:pPr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(Ладонь вверх, указательный палец опирается на большой, остальные      расставлены вверх)</w:t>
      </w:r>
    </w:p>
    <w:p w:rsidR="008C7536" w:rsidRPr="008C7536" w:rsidRDefault="008C7536" w:rsidP="008C753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Прямо к солнцу повернулся.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(Повертеть кистью руки в разные стороны)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Кукарекнул раз, два, три!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(Разводить и сводить указательный и большой палец)</w:t>
      </w:r>
    </w:p>
    <w:p w:rsidR="008C7536" w:rsidRPr="008C7536" w:rsidRDefault="008C7536" w:rsidP="008C753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     Ты сегодня не проспи.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(Погрозить пальчиком)</w:t>
      </w:r>
    </w:p>
    <w:p w:rsidR="008C7536" w:rsidRPr="008C7536" w:rsidRDefault="008C7536" w:rsidP="00DA0827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Рефлексия</w:t>
      </w:r>
    </w:p>
    <w:p w:rsidR="008C7536" w:rsidRPr="008C7536" w:rsidRDefault="008C7536" w:rsidP="008C7536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Ножки наши отдыхают,  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Ручки наши отдыхают,          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Не шалят и не играют.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Ушкам слушать,                      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Глазкам видеть                        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Дети гладят свои ноги.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Дети гладят свои руки. 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Дети гладят свои уши. 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 xml:space="preserve">Дети указывают пальцами на свои глаза. 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Дети кладут руки на колени.</w:t>
      </w:r>
    </w:p>
    <w:p w:rsidR="008C7536" w:rsidRPr="008C7536" w:rsidRDefault="008C7536" w:rsidP="00DA082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Свободная деятельность родителей и детей </w:t>
      </w:r>
    </w:p>
    <w:p w:rsidR="008C7536" w:rsidRPr="008C7536" w:rsidRDefault="008C7536" w:rsidP="00DA0827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i/>
          <w:sz w:val="28"/>
          <w:szCs w:val="28"/>
          <w:lang w:eastAsia="zh-CN"/>
        </w:rPr>
        <w:t>Свободная игровая деятельность детей и освоение окружающего пространства. 10 мин. Общение родителей с педагога</w:t>
      </w:r>
      <w:r w:rsidR="001B2FB7">
        <w:rPr>
          <w:rFonts w:ascii="Times New Roman" w:eastAsia="Times New Roman" w:hAnsi="Times New Roman"/>
          <w:i/>
          <w:sz w:val="28"/>
          <w:szCs w:val="28"/>
          <w:lang w:eastAsia="zh-CN"/>
        </w:rPr>
        <w:t>ми, ответы на возникшие вопросы.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Все мы весело играли,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Дети очень все устали,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Уходить нам всем пора,</w:t>
      </w:r>
    </w:p>
    <w:p w:rsidR="008C7536" w:rsidRP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Скажем дружно все «Ура»!</w:t>
      </w:r>
    </w:p>
    <w:p w:rsidR="008C7536" w:rsidRDefault="008C7536" w:rsidP="008C7536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(Утробина К.К. «Занимательная физкультура в детском саду»)</w:t>
      </w:r>
    </w:p>
    <w:p w:rsidR="008D1353" w:rsidRDefault="008D1353" w:rsidP="008D135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B556D2" w:rsidRDefault="008D1353" w:rsidP="0064440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D1353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До скорой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новой </w:t>
      </w:r>
      <w:r w:rsidRPr="008D1353">
        <w:rPr>
          <w:rFonts w:ascii="Times New Roman" w:eastAsia="Times New Roman" w:hAnsi="Times New Roman"/>
          <w:b/>
          <w:sz w:val="28"/>
          <w:szCs w:val="28"/>
          <w:lang w:eastAsia="zh-CN"/>
        </w:rPr>
        <w:t>встречи, малыши!</w:t>
      </w:r>
    </w:p>
    <w:p w:rsidR="008D1353" w:rsidRDefault="00B556D2" w:rsidP="00B556D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lastRenderedPageBreak/>
        <w:t xml:space="preserve">Занятие 3.  </w:t>
      </w:r>
    </w:p>
    <w:p w:rsidR="00B556D2" w:rsidRPr="00B556D2" w:rsidRDefault="008D1353" w:rsidP="00B556D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Тема занятия: </w:t>
      </w:r>
      <w:r w:rsidR="00B556D2"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«Мы едем, едем, едем» </w:t>
      </w:r>
    </w:p>
    <w:p w:rsidR="00B556D2" w:rsidRPr="00B556D2" w:rsidRDefault="00B556D2" w:rsidP="00B556D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Цель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: развитие у детей умений взаимодействовать с окружающими</w:t>
      </w:r>
      <w:r w:rsidR="008D1353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B556D2" w:rsidRPr="00B556D2" w:rsidRDefault="00B556D2" w:rsidP="008D135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Оборудование и материалы: </w:t>
      </w:r>
      <w:r w:rsidR="008D1353">
        <w:rPr>
          <w:rFonts w:ascii="Times New Roman" w:eastAsia="Times New Roman" w:hAnsi="Times New Roman"/>
          <w:sz w:val="28"/>
          <w:szCs w:val="28"/>
          <w:lang w:eastAsia="zh-CN"/>
        </w:rPr>
        <w:t>м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едведь (мягкая игрушка), строительные модули, Пальчиковые</w:t>
      </w:r>
      <w:r w:rsidR="0064440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игры (Новиковская О.А. 1000 забавных пальчиковых игр) магнитофон с записями детских песен, маска-шапочки медведя, бисквит «Барни». Влажные салфетки.</w:t>
      </w:r>
    </w:p>
    <w:p w:rsidR="00B556D2" w:rsidRPr="00B556D2" w:rsidRDefault="00B556D2" w:rsidP="00B556D2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Ход занятия:</w:t>
      </w:r>
    </w:p>
    <w:p w:rsidR="00B556D2" w:rsidRDefault="00B556D2" w:rsidP="008D135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D1353"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>Приветствие:</w:t>
      </w:r>
      <w:r w:rsidR="00644401"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 xml:space="preserve"> </w:t>
      </w:r>
      <w:r w:rsidRPr="008D1353">
        <w:rPr>
          <w:rFonts w:ascii="Times New Roman" w:eastAsia="Times New Roman" w:hAnsi="Times New Roman"/>
          <w:i/>
          <w:sz w:val="28"/>
          <w:szCs w:val="28"/>
          <w:lang w:eastAsia="zh-CN"/>
        </w:rPr>
        <w:t>дети и родители вместе с педагогом сидят в кругу</w:t>
      </w:r>
      <w:r w:rsidR="00DA0827">
        <w:rPr>
          <w:rFonts w:ascii="Times New Roman" w:eastAsia="Times New Roman" w:hAnsi="Times New Roman"/>
          <w:i/>
          <w:sz w:val="28"/>
          <w:szCs w:val="28"/>
          <w:lang w:eastAsia="zh-CN"/>
        </w:rPr>
        <w:t>.</w:t>
      </w:r>
    </w:p>
    <w:p w:rsidR="00AD4B68" w:rsidRPr="008D1353" w:rsidRDefault="00AD4B68" w:rsidP="008D135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AD4B68">
        <w:rPr>
          <w:rFonts w:ascii="Times New Roman" w:eastAsia="Times New Roman" w:hAnsi="Times New Roman"/>
          <w:i/>
          <w:sz w:val="28"/>
          <w:szCs w:val="28"/>
          <w:lang w:eastAsia="zh-CN"/>
        </w:rPr>
        <w:t>(технология «Утренний круг»).</w:t>
      </w:r>
    </w:p>
    <w:p w:rsidR="00B556D2" w:rsidRPr="00B556D2" w:rsidRDefault="00B556D2" w:rsidP="00B556D2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Утром ранним кто-то странный заглянул в мо</w:t>
      </w:r>
      <w:r w:rsidR="008D1353">
        <w:rPr>
          <w:rFonts w:ascii="Times New Roman" w:eastAsia="Times New Roman" w:hAnsi="Times New Roman"/>
          <w:sz w:val="28"/>
          <w:szCs w:val="28"/>
          <w:lang w:eastAsia="zh-CN"/>
        </w:rPr>
        <w:t>е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окно.</w:t>
      </w:r>
    </w:p>
    <w:p w:rsidR="00B556D2" w:rsidRPr="00B556D2" w:rsidRDefault="00B556D2" w:rsidP="00B556D2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На ладони появилось ярко-рыжее пятно.</w:t>
      </w:r>
    </w:p>
    <w:p w:rsidR="00B556D2" w:rsidRPr="00B556D2" w:rsidRDefault="00B556D2" w:rsidP="00B556D2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Это солнце заглянуло: будто руку, протянуло</w:t>
      </w:r>
    </w:p>
    <w:p w:rsidR="00B556D2" w:rsidRPr="00B556D2" w:rsidRDefault="00B556D2" w:rsidP="00B556D2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Тонкий лучик золотой.</w:t>
      </w:r>
    </w:p>
    <w:p w:rsidR="00B556D2" w:rsidRPr="00B556D2" w:rsidRDefault="00B556D2" w:rsidP="00B556D2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И, как с первым лучшим другом поздоровалось со мной.</w:t>
      </w:r>
    </w:p>
    <w:p w:rsidR="00B556D2" w:rsidRPr="00B556D2" w:rsidRDefault="00B556D2" w:rsidP="008D135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«Паровоз» музыкально –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ритмическая игра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Сегодня мы снова отправимся в путешествие на волшебном паровозике, я буду машинистом, занимайте свои места в вагончиках, даю гудок…поехали.</w:t>
      </w:r>
    </w:p>
    <w:p w:rsidR="00B556D2" w:rsidRPr="00B556D2" w:rsidRDefault="008D1353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Встреча с медведем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Мы попали с вами в лес….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Нас позвали мишки в гости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(ладони на щечках качаем головой)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И пошли мы по дорожке     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(шагаем)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Топ-топ                                 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(топаем)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Прыг-прыг</w:t>
      </w:r>
      <w:r w:rsidR="0064440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(прыгаем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)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Чики-брики</w:t>
      </w:r>
      <w:r w:rsidR="0064440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(хлопаем)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Чики-брик</w:t>
      </w:r>
      <w:r w:rsidR="0064440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(кулачками стучим поочередно)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 гости к мишкам мы пришли (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над головой поднять руки, сделать крышу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)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Дверь в избушке мы нашли,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Постучали: раз-два-три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(стучим кулачком об ладошку)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Поскорей нам отвори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(разводим руки)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Это медведь, а ласково мы его назовем мишутка.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Кто знает, как разговаривает медвежонок? </w:t>
      </w:r>
    </w:p>
    <w:p w:rsidR="00B556D2" w:rsidRPr="00B556D2" w:rsidRDefault="00B556D2" w:rsidP="00B556D2">
      <w:pPr>
        <w:suppressAutoHyphens/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«РРРРРР», – так рычит медведь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(Предлагает детям повторить звукоподражание.)</w:t>
      </w:r>
    </w:p>
    <w:p w:rsidR="00B556D2" w:rsidRPr="008D1353" w:rsidRDefault="00B556D2" w:rsidP="00DA082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Пальчиковые игры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(Новиковская О.А.</w:t>
      </w:r>
      <w:r w:rsidR="008D1353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1000 забавных пальчиковых игр)</w:t>
      </w:r>
    </w:p>
    <w:p w:rsidR="00B556D2" w:rsidRPr="00B556D2" w:rsidRDefault="00B556D2" w:rsidP="00B556D2">
      <w:pPr>
        <w:suppressAutoHyphens/>
        <w:spacing w:after="0" w:line="240" w:lineRule="auto"/>
        <w:ind w:left="284" w:firstLine="85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Сидели два медведя на тоненьком суку,</w:t>
      </w:r>
    </w:p>
    <w:p w:rsidR="00B556D2" w:rsidRPr="00B556D2" w:rsidRDefault="00B556D2" w:rsidP="00B556D2">
      <w:pPr>
        <w:suppressAutoHyphens/>
        <w:spacing w:after="0" w:line="240" w:lineRule="auto"/>
        <w:ind w:left="284" w:firstLine="85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Один читал газету, другой месил муку,</w:t>
      </w:r>
    </w:p>
    <w:p w:rsidR="00B556D2" w:rsidRPr="00B556D2" w:rsidRDefault="00B556D2" w:rsidP="00B556D2">
      <w:pPr>
        <w:suppressAutoHyphens/>
        <w:spacing w:after="0" w:line="240" w:lineRule="auto"/>
        <w:ind w:left="284" w:firstLine="85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Раз ку-ку, два ку-ку, оба шлепнулись в муку:</w:t>
      </w:r>
    </w:p>
    <w:p w:rsidR="00B556D2" w:rsidRPr="00B556D2" w:rsidRDefault="00B556D2" w:rsidP="00B556D2">
      <w:pPr>
        <w:suppressAutoHyphens/>
        <w:spacing w:after="0" w:line="240" w:lineRule="auto"/>
        <w:ind w:left="284" w:firstLine="85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Нос в муке, рот в муке,</w:t>
      </w:r>
    </w:p>
    <w:p w:rsidR="00B556D2" w:rsidRPr="00B556D2" w:rsidRDefault="00B556D2" w:rsidP="00B556D2">
      <w:pPr>
        <w:suppressAutoHyphens/>
        <w:spacing w:after="0" w:line="240" w:lineRule="auto"/>
        <w:ind w:left="284" w:firstLine="85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А уши в кислом молоке.</w:t>
      </w:r>
    </w:p>
    <w:p w:rsidR="00AD4B68" w:rsidRDefault="00B556D2" w:rsidP="00DA082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А сейчас я вам предлагаю подвигаться.</w:t>
      </w:r>
      <w:r w:rsidR="00644401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</w:t>
      </w: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Игра с движением… </w:t>
      </w:r>
    </w:p>
    <w:p w:rsidR="00B556D2" w:rsidRPr="008D1353" w:rsidRDefault="00B556D2" w:rsidP="00DA082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Русская народная потешка</w:t>
      </w:r>
      <w:r w:rsidR="008D1353">
        <w:rPr>
          <w:rFonts w:ascii="Times New Roman" w:eastAsia="Times New Roman" w:hAnsi="Times New Roman"/>
          <w:i/>
          <w:sz w:val="28"/>
          <w:szCs w:val="28"/>
          <w:lang w:eastAsia="zh-CN"/>
        </w:rPr>
        <w:t>.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Дети двигаю</w:t>
      </w:r>
      <w:r w:rsidR="008D1353">
        <w:rPr>
          <w:rFonts w:ascii="Times New Roman" w:eastAsia="Times New Roman" w:hAnsi="Times New Roman"/>
          <w:i/>
          <w:sz w:val="28"/>
          <w:szCs w:val="28"/>
          <w:lang w:eastAsia="zh-CN"/>
        </w:rPr>
        <w:t>тся согласно тексту.</w:t>
      </w:r>
    </w:p>
    <w:p w:rsidR="00B556D2" w:rsidRPr="00B556D2" w:rsidRDefault="00B556D2" w:rsidP="00B556D2">
      <w:pPr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Мишка косолапый </w:t>
      </w:r>
    </w:p>
    <w:p w:rsidR="00B556D2" w:rsidRPr="00B556D2" w:rsidRDefault="00B556D2" w:rsidP="00B556D2">
      <w:pPr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По лесу идет.</w:t>
      </w:r>
    </w:p>
    <w:p w:rsidR="00B556D2" w:rsidRPr="00B556D2" w:rsidRDefault="00B556D2" w:rsidP="00B556D2">
      <w:pPr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Шишки собирает,</w:t>
      </w:r>
    </w:p>
    <w:p w:rsidR="00B556D2" w:rsidRPr="00B556D2" w:rsidRDefault="00B556D2" w:rsidP="00B556D2">
      <w:pPr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Песенку поет.</w:t>
      </w:r>
    </w:p>
    <w:p w:rsidR="00B556D2" w:rsidRPr="00B556D2" w:rsidRDefault="00B556D2" w:rsidP="00B556D2">
      <w:pPr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Вдруг упала шишка.</w:t>
      </w:r>
    </w:p>
    <w:p w:rsidR="00B556D2" w:rsidRPr="00B556D2" w:rsidRDefault="00B556D2" w:rsidP="00B556D2">
      <w:pPr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Прямо мишке в лоб,</w:t>
      </w:r>
    </w:p>
    <w:p w:rsidR="00B556D2" w:rsidRPr="00B556D2" w:rsidRDefault="00B556D2" w:rsidP="00B556D2">
      <w:pPr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Мишка рассердился,</w:t>
      </w:r>
    </w:p>
    <w:p w:rsidR="00B556D2" w:rsidRPr="00B556D2" w:rsidRDefault="00B556D2" w:rsidP="00B556D2">
      <w:pPr>
        <w:suppressAutoHyphens/>
        <w:spacing w:after="0" w:line="240" w:lineRule="auto"/>
        <w:ind w:firstLine="113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Сломал он теремок.</w:t>
      </w:r>
    </w:p>
    <w:p w:rsidR="00B556D2" w:rsidRPr="00B556D2" w:rsidRDefault="008D1353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B556D2"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Нужно помочь медведю построить новый теремок. Вы готовы? Тогда принимаемся за работу. </w:t>
      </w:r>
      <w:r w:rsidR="00B556D2"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Дети вместе с родителями строят теремок из модулей</w:t>
      </w:r>
      <w:r w:rsidR="00644401">
        <w:rPr>
          <w:rFonts w:ascii="Times New Roman" w:eastAsia="Times New Roman" w:hAnsi="Times New Roman"/>
          <w:b/>
          <w:sz w:val="28"/>
          <w:szCs w:val="28"/>
          <w:lang w:eastAsia="zh-CN"/>
        </w:rPr>
        <w:t>.</w:t>
      </w:r>
    </w:p>
    <w:p w:rsidR="00B556D2" w:rsidRPr="00B556D2" w:rsidRDefault="00B556D2" w:rsidP="008D135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Сюрпризный момент: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от жителе</w:t>
      </w:r>
      <w:r w:rsidR="008D1353">
        <w:rPr>
          <w:rFonts w:ascii="Times New Roman" w:eastAsia="Times New Roman" w:hAnsi="Times New Roman"/>
          <w:sz w:val="28"/>
          <w:szCs w:val="28"/>
          <w:lang w:eastAsia="zh-CN"/>
        </w:rPr>
        <w:t xml:space="preserve">й теремка волшебная коробочка с угощениями.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Сюрпризный момент заранее обговаривается с родителями. И если родители не против, можно приготовить угощения от имени игрушки. Это может быть бисквит «Барни» который запе</w:t>
      </w:r>
      <w:r w:rsidR="008D1353">
        <w:rPr>
          <w:rFonts w:ascii="Times New Roman" w:eastAsia="Times New Roman" w:hAnsi="Times New Roman"/>
          <w:i/>
          <w:sz w:val="28"/>
          <w:szCs w:val="28"/>
          <w:lang w:eastAsia="zh-CN"/>
        </w:rPr>
        <w:t>чатан в индивидуальной упаковке.</w:t>
      </w:r>
    </w:p>
    <w:p w:rsidR="00B556D2" w:rsidRPr="00B556D2" w:rsidRDefault="00B556D2" w:rsidP="008D135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Заключительная часть. Под</w:t>
      </w:r>
      <w:r w:rsidR="008D1353">
        <w:rPr>
          <w:rFonts w:ascii="Times New Roman" w:eastAsia="Times New Roman" w:hAnsi="Times New Roman"/>
          <w:b/>
          <w:sz w:val="28"/>
          <w:szCs w:val="28"/>
          <w:lang w:eastAsia="zh-CN"/>
        </w:rPr>
        <w:t>вижная игра «У медведя во бору»</w:t>
      </w:r>
    </w:p>
    <w:p w:rsidR="00B556D2" w:rsidRPr="00B556D2" w:rsidRDefault="00AD4B68" w:rsidP="008D135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Ход игры: «Медведь» сидит </w:t>
      </w:r>
      <w:r w:rsidR="00B556D2" w:rsidRPr="00B556D2">
        <w:rPr>
          <w:rFonts w:ascii="Times New Roman" w:eastAsia="Times New Roman" w:hAnsi="Times New Roman"/>
          <w:sz w:val="28"/>
          <w:szCs w:val="28"/>
          <w:lang w:eastAsia="zh-CN"/>
        </w:rPr>
        <w:t>на корточках изображая сон (</w:t>
      </w:r>
      <w:r w:rsidR="00B556D2"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ладошки под щекой).</w:t>
      </w:r>
      <w:r w:rsidR="00B556D2"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Дети имитируют ходьбу по лесу и собирают грибы и ягоды.Педагог говорит слова:</w:t>
      </w:r>
    </w:p>
    <w:p w:rsidR="00B556D2" w:rsidRPr="00B556D2" w:rsidRDefault="00B556D2" w:rsidP="00B556D2">
      <w:pPr>
        <w:suppressAutoHyphens/>
        <w:spacing w:after="0" w:line="240" w:lineRule="auto"/>
        <w:ind w:firstLine="141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У медведя во бору.</w:t>
      </w:r>
    </w:p>
    <w:p w:rsidR="00B556D2" w:rsidRPr="00B556D2" w:rsidRDefault="00B556D2" w:rsidP="00B556D2">
      <w:pPr>
        <w:suppressAutoHyphens/>
        <w:spacing w:after="0" w:line="240" w:lineRule="auto"/>
        <w:ind w:firstLine="141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Грибы, ягоды беру.</w:t>
      </w:r>
    </w:p>
    <w:p w:rsidR="00AD4B68" w:rsidRDefault="00B556D2" w:rsidP="00B556D2">
      <w:pPr>
        <w:suppressAutoHyphens/>
        <w:spacing w:after="0" w:line="240" w:lineRule="auto"/>
        <w:ind w:firstLine="141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А медведь не спит, </w:t>
      </w:r>
    </w:p>
    <w:p w:rsidR="00B556D2" w:rsidRPr="00B556D2" w:rsidRDefault="00AD4B68" w:rsidP="00B556D2">
      <w:pPr>
        <w:suppressAutoHyphens/>
        <w:spacing w:after="0" w:line="240" w:lineRule="auto"/>
        <w:ind w:firstLine="141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И</w:t>
      </w:r>
      <w:r w:rsidR="00B556D2"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на нас рычит «Р-Р-Р» 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дети разбегаются и кого медведь догонит, становится следующим «медведем»</w:t>
      </w:r>
      <w:r w:rsidR="008D1353">
        <w:rPr>
          <w:rFonts w:ascii="Times New Roman" w:eastAsia="Times New Roman" w:hAnsi="Times New Roman"/>
          <w:i/>
          <w:sz w:val="28"/>
          <w:szCs w:val="28"/>
          <w:lang w:eastAsia="zh-CN"/>
        </w:rPr>
        <w:t>.</w:t>
      </w:r>
    </w:p>
    <w:p w:rsidR="00AD4B68" w:rsidRDefault="00B556D2" w:rsidP="00AD4B6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Рефлексия</w:t>
      </w:r>
    </w:p>
    <w:p w:rsidR="00B556D2" w:rsidRPr="00AD4B68" w:rsidRDefault="00B556D2" w:rsidP="00AD4B68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Мишка хвостиком играл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Вот так, вот так!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Веселился, танцевал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Вот так, вот так! 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А потом устала Мишутка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Вот так, вот так!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Отдохнуть лег на минутку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Вот так, вот так!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Мишка лапкой умывался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Видно, в гости собирается.</w:t>
      </w:r>
    </w:p>
    <w:p w:rsidR="00B556D2" w:rsidRPr="00B556D2" w:rsidRDefault="008D1353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Вымыл носик, </w:t>
      </w:r>
      <w:r w:rsidR="00B556D2" w:rsidRPr="00B556D2">
        <w:rPr>
          <w:rFonts w:ascii="Times New Roman" w:eastAsia="Times New Roman" w:hAnsi="Times New Roman"/>
          <w:sz w:val="28"/>
          <w:szCs w:val="28"/>
          <w:lang w:eastAsia="zh-CN"/>
        </w:rPr>
        <w:t>Вымыл ротик,</w:t>
      </w:r>
    </w:p>
    <w:p w:rsidR="00B556D2" w:rsidRPr="00B556D2" w:rsidRDefault="008D1353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Вымыл ухо, Вытер сухо.</w:t>
      </w:r>
    </w:p>
    <w:p w:rsidR="00B556D2" w:rsidRPr="00B556D2" w:rsidRDefault="00B556D2" w:rsidP="008D135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Свободная деятельность родителей и детей 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Свободная игровая деятельность детей и освоение окружающего пространства. 10 мин. Общение родителей с педагога</w:t>
      </w:r>
      <w:r w:rsidR="008D1353">
        <w:rPr>
          <w:rFonts w:ascii="Times New Roman" w:eastAsia="Times New Roman" w:hAnsi="Times New Roman"/>
          <w:i/>
          <w:sz w:val="28"/>
          <w:szCs w:val="28"/>
          <w:lang w:eastAsia="zh-CN"/>
        </w:rPr>
        <w:t>ми, ответы на возникшие вопросы.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Все мы весело играли,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Дети очень все устали,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Уходить нам всем пора,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 xml:space="preserve">Скажем дружно все «Ура»! </w:t>
      </w:r>
    </w:p>
    <w:p w:rsid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(Утробина К.К. «Занимательная физкультура в детском саду»)</w:t>
      </w:r>
    </w:p>
    <w:p w:rsidR="008D1353" w:rsidRPr="00B556D2" w:rsidRDefault="008D1353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</w:p>
    <w:p w:rsidR="008C7536" w:rsidRPr="008D1353" w:rsidRDefault="008D1353" w:rsidP="008D135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D1353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До скорой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новой </w:t>
      </w:r>
      <w:r w:rsidRPr="008D1353">
        <w:rPr>
          <w:rFonts w:ascii="Times New Roman" w:eastAsia="Times New Roman" w:hAnsi="Times New Roman"/>
          <w:b/>
          <w:sz w:val="28"/>
          <w:szCs w:val="28"/>
          <w:lang w:eastAsia="zh-CN"/>
        </w:rPr>
        <w:t>встречи, малыши!</w:t>
      </w:r>
    </w:p>
    <w:p w:rsidR="00DA0827" w:rsidRDefault="00DA0827" w:rsidP="00B556D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8D1353" w:rsidRDefault="00B556D2" w:rsidP="00B556D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Занятие 4. </w:t>
      </w:r>
    </w:p>
    <w:p w:rsidR="00B556D2" w:rsidRDefault="008D1353" w:rsidP="00B556D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Тема занятия: </w:t>
      </w:r>
      <w:r w:rsidR="00B556D2"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«Встреча с зайкой»</w:t>
      </w:r>
    </w:p>
    <w:p w:rsidR="00DA0827" w:rsidRPr="00B556D2" w:rsidRDefault="00DA0827" w:rsidP="00B556D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B556D2" w:rsidRPr="00B556D2" w:rsidRDefault="00B556D2" w:rsidP="00B556D2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Цель: 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развитие у детей умения усваивать и удерживать инструкцию ведущего</w:t>
      </w: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.</w:t>
      </w:r>
    </w:p>
    <w:p w:rsidR="00B556D2" w:rsidRPr="00B556D2" w:rsidRDefault="00B556D2" w:rsidP="00B556D2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Оборудование и материалы:</w:t>
      </w:r>
      <w:r w:rsidR="00644401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</w:t>
      </w:r>
      <w:r w:rsidR="008D1353">
        <w:rPr>
          <w:rFonts w:ascii="Times New Roman" w:eastAsia="Times New Roman" w:hAnsi="Times New Roman"/>
          <w:sz w:val="28"/>
          <w:szCs w:val="28"/>
          <w:lang w:eastAsia="zh-CN"/>
        </w:rPr>
        <w:t>з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аяц (мягкая игрушка), «Взаимодействие семьи и ДОО» Н.А. Кочетова, И.А. Желтикова, М.А. Тверетина</w:t>
      </w:r>
      <w:r w:rsidR="008D1353">
        <w:rPr>
          <w:rFonts w:ascii="Times New Roman" w:eastAsia="Times New Roman" w:hAnsi="Times New Roman"/>
          <w:sz w:val="28"/>
          <w:szCs w:val="28"/>
          <w:lang w:eastAsia="zh-CN"/>
        </w:rPr>
        <w:t>,т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уалетная бумага, фломастеры, блюдечки с водой,</w:t>
      </w:r>
      <w:r w:rsidR="0064440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масса для лепки, украшение из бросового материала, макароны, фасоль, крупа, магнитофон с записями детских песен, маска-шапочки медведя, бисквит «Барни». Влажные салфетки.</w:t>
      </w:r>
    </w:p>
    <w:p w:rsidR="00B556D2" w:rsidRDefault="008D1353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ab/>
      </w:r>
      <w:r w:rsidR="00B556D2" w:rsidRPr="008D1353"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>Приветствие:</w:t>
      </w:r>
      <w:r w:rsidR="00B556D2" w:rsidRPr="008D1353">
        <w:rPr>
          <w:rFonts w:ascii="Times New Roman" w:eastAsia="Times New Roman" w:hAnsi="Times New Roman"/>
          <w:i/>
          <w:sz w:val="28"/>
          <w:szCs w:val="28"/>
          <w:lang w:eastAsia="zh-CN"/>
        </w:rPr>
        <w:t>дети и родители вместе с педагогом сидят в кругу</w:t>
      </w:r>
    </w:p>
    <w:p w:rsidR="00F778D3" w:rsidRPr="00B556D2" w:rsidRDefault="00F778D3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F778D3">
        <w:rPr>
          <w:rFonts w:ascii="Times New Roman" w:eastAsia="Times New Roman" w:hAnsi="Times New Roman"/>
          <w:b/>
          <w:sz w:val="28"/>
          <w:szCs w:val="28"/>
          <w:lang w:eastAsia="zh-CN"/>
        </w:rPr>
        <w:t>(технология «Утренний круг»).</w:t>
      </w:r>
    </w:p>
    <w:p w:rsidR="00B556D2" w:rsidRPr="00B556D2" w:rsidRDefault="00B556D2" w:rsidP="00B556D2">
      <w:pPr>
        <w:suppressAutoHyphens/>
        <w:spacing w:after="0" w:line="240" w:lineRule="auto"/>
        <w:ind w:firstLine="993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Придумано кем-то просто и мудро</w:t>
      </w:r>
    </w:p>
    <w:p w:rsidR="00B556D2" w:rsidRPr="00B556D2" w:rsidRDefault="00B556D2" w:rsidP="00B556D2">
      <w:pPr>
        <w:suppressAutoHyphens/>
        <w:spacing w:after="0" w:line="240" w:lineRule="auto"/>
        <w:ind w:firstLine="993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При встрече здороваться: «Доброе утро!»</w:t>
      </w:r>
    </w:p>
    <w:p w:rsidR="00B556D2" w:rsidRPr="00B556D2" w:rsidRDefault="00B556D2" w:rsidP="00B556D2">
      <w:pPr>
        <w:suppressAutoHyphens/>
        <w:spacing w:after="0" w:line="240" w:lineRule="auto"/>
        <w:ind w:firstLine="993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Доброе утро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–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солнцу и птицам!</w:t>
      </w:r>
    </w:p>
    <w:p w:rsidR="00B556D2" w:rsidRPr="00B556D2" w:rsidRDefault="00B556D2" w:rsidP="00B556D2">
      <w:pPr>
        <w:suppressAutoHyphens/>
        <w:spacing w:after="0" w:line="240" w:lineRule="auto"/>
        <w:ind w:firstLine="993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Доброе утро – улыбчивым лицам.</w:t>
      </w:r>
    </w:p>
    <w:p w:rsidR="00B556D2" w:rsidRPr="00B556D2" w:rsidRDefault="00B556D2" w:rsidP="00B556D2">
      <w:pPr>
        <w:suppressAutoHyphens/>
        <w:spacing w:after="0" w:line="240" w:lineRule="auto"/>
        <w:ind w:firstLine="993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И каждый становится добрым, доверчивым!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   Пусть доброе утро – длится до вечера...</w:t>
      </w:r>
    </w:p>
    <w:p w:rsidR="00B556D2" w:rsidRPr="00B556D2" w:rsidRDefault="008D1353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ab/>
      </w:r>
      <w:r w:rsidR="00B556D2" w:rsidRPr="00B556D2">
        <w:rPr>
          <w:rFonts w:ascii="Times New Roman" w:eastAsia="Times New Roman" w:hAnsi="Times New Roman"/>
          <w:sz w:val="28"/>
          <w:szCs w:val="28"/>
          <w:lang w:eastAsia="zh-CN"/>
        </w:rPr>
        <w:t>«</w:t>
      </w:r>
      <w:r w:rsidR="00B556D2"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Паровоз» музыкально –</w:t>
      </w:r>
      <w:r w:rsidR="00B556D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ритмическая игра</w:t>
      </w:r>
      <w:r w:rsidR="00B556D2"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(См. доп .папку)</w:t>
      </w:r>
    </w:p>
    <w:p w:rsidR="00B556D2" w:rsidRPr="00B556D2" w:rsidRDefault="008D1353" w:rsidP="008D135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ab/>
      </w:r>
      <w:r w:rsidR="00B556D2" w:rsidRPr="00B556D2">
        <w:rPr>
          <w:rFonts w:ascii="Times New Roman" w:eastAsia="Times New Roman" w:hAnsi="Times New Roman"/>
          <w:sz w:val="28"/>
          <w:szCs w:val="28"/>
          <w:lang w:eastAsia="zh-CN"/>
        </w:rPr>
        <w:t>Сегодня мы снова отправимся в путешествие на волшебном паровозике, я       буду машинистом, занимайте свои места в вагончиках, даю гудок…поехали</w:t>
      </w:r>
    </w:p>
    <w:p w:rsidR="00B556D2" w:rsidRPr="00B556D2" w:rsidRDefault="00DA0827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8D1353">
        <w:rPr>
          <w:rFonts w:ascii="Times New Roman" w:eastAsia="Times New Roman" w:hAnsi="Times New Roman"/>
          <w:b/>
          <w:sz w:val="28"/>
          <w:szCs w:val="28"/>
          <w:lang w:eastAsia="zh-CN"/>
        </w:rPr>
        <w:t>Встреча с зайцем</w:t>
      </w:r>
    </w:p>
    <w:p w:rsidR="00B556D2" w:rsidRPr="00B556D2" w:rsidRDefault="00B556D2" w:rsidP="008D135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Посмотрите, кто нас встречает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… (Показывает игрушечного зайца.)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Знаете, как его зовут? (Ответы детей.) 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Это заяц, а ласково мы его назовем… зайка.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Зайка-зайка, ты куда?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Еду к деткам в города! 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А зачем? Там будешь жить?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Буду с детками дружить!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А сейчас я вам предлагаю подвигаться. </w:t>
      </w:r>
    </w:p>
    <w:p w:rsidR="00B556D2" w:rsidRPr="00B556D2" w:rsidRDefault="008D1353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B556D2"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Упражнение «Заинька-зайка» 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«Взаимодействие семьи и ДОО» Н.А. Кочетова, И.А. Желтикова, М.А. Тверетина</w:t>
      </w:r>
    </w:p>
    <w:p w:rsidR="00B556D2" w:rsidRPr="00B556D2" w:rsidRDefault="00B556D2" w:rsidP="00B556D2">
      <w:pPr>
        <w:suppressAutoHyphens/>
        <w:spacing w:after="0" w:line="240" w:lineRule="auto"/>
        <w:ind w:left="709" w:firstLine="709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Скачет зайка по дорожке,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(дети прыгают на месте)</w:t>
      </w:r>
    </w:p>
    <w:p w:rsidR="00B556D2" w:rsidRPr="00B556D2" w:rsidRDefault="00B556D2" w:rsidP="00B556D2">
      <w:pPr>
        <w:suppressAutoHyphens/>
        <w:spacing w:after="0" w:line="240" w:lineRule="auto"/>
        <w:ind w:left="709" w:firstLine="709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Прыг-скок, прыг- скок.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(Скачут маленькие ножки,</w:t>
      </w:r>
    </w:p>
    <w:p w:rsidR="00B556D2" w:rsidRPr="00B556D2" w:rsidRDefault="00B556D2" w:rsidP="00B556D2">
      <w:pPr>
        <w:suppressAutoHyphens/>
        <w:spacing w:after="0" w:line="240" w:lineRule="auto"/>
        <w:ind w:left="709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Прыг-скок, прыг- скок,</w:t>
      </w:r>
    </w:p>
    <w:p w:rsidR="00B556D2" w:rsidRPr="00B556D2" w:rsidRDefault="00B556D2" w:rsidP="00B556D2">
      <w:pPr>
        <w:suppressAutoHyphens/>
        <w:spacing w:after="0" w:line="240" w:lineRule="auto"/>
        <w:ind w:left="709" w:firstLine="709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Спрятались!                  (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Родители закрывают детей.)</w:t>
      </w:r>
    </w:p>
    <w:p w:rsidR="00B556D2" w:rsidRPr="00B556D2" w:rsidRDefault="00B556D2" w:rsidP="00B556D2">
      <w:pPr>
        <w:suppressAutoHyphens/>
        <w:spacing w:after="0" w:line="240" w:lineRule="auto"/>
        <w:ind w:left="709" w:firstLine="709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Вот они! Нашлись!       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(Родители поднимают руки вверх)</w:t>
      </w:r>
    </w:p>
    <w:p w:rsidR="00B556D2" w:rsidRPr="00B556D2" w:rsidRDefault="00B556D2" w:rsidP="008D135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Давайте порадуем нашего зайчика.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(По выбору педагога)</w:t>
      </w:r>
    </w:p>
    <w:p w:rsidR="00B556D2" w:rsidRPr="00B556D2" w:rsidRDefault="00B556D2" w:rsidP="008D1353">
      <w:pPr>
        <w:suppressAutoHyphens/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lastRenderedPageBreak/>
        <w:t>Рисование на туалетной бумаге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, сложенной вдвое (рисуем на половине листочка фломастерами, складываем рисунков вовнутрь опускаем в воду, рисунок проявляется) </w:t>
      </w:r>
    </w:p>
    <w:p w:rsidR="00B556D2" w:rsidRPr="00B556D2" w:rsidRDefault="00B556D2" w:rsidP="008D1353">
      <w:pPr>
        <w:suppressAutoHyphens/>
        <w:spacing w:after="0" w:line="240" w:lineRule="auto"/>
        <w:ind w:left="142" w:firstLine="56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Масса для лепки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(делаем пиццу, пирог, печенье украшение из бросового материала, макароны, фасоль, крупа…)</w:t>
      </w:r>
    </w:p>
    <w:p w:rsidR="00B556D2" w:rsidRPr="00B556D2" w:rsidRDefault="008D1353" w:rsidP="008D1353">
      <w:pPr>
        <w:suppressAutoHyphens/>
        <w:spacing w:after="0" w:line="240" w:lineRule="auto"/>
        <w:ind w:left="142" w:hanging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DA0827"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B556D2"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Сюрпризный момент:</w:t>
      </w:r>
      <w:r w:rsidR="00B556D2"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угощение волшебная коробочка с угощениями от зайца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. </w:t>
      </w:r>
      <w:r w:rsidR="00B556D2"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Сюрпризный момент заранее обговаривается с родителями. И если родители не против, можно приготовить угощения от имени игрушки. Это может быть бисквит «Барни» который запечатан в индивидуальной упаковке</w:t>
      </w:r>
      <w:r w:rsidR="00B556D2"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) </w:t>
      </w:r>
    </w:p>
    <w:p w:rsidR="00B556D2" w:rsidRPr="00B556D2" w:rsidRDefault="008D1353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B556D2"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Заключительная часть.</w:t>
      </w:r>
    </w:p>
    <w:p w:rsidR="00B556D2" w:rsidRPr="008D1353" w:rsidRDefault="008D1353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B556D2"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Музыкально-ритмическая часть «Зайка сереньки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й сидит» </w:t>
      </w:r>
      <w:r>
        <w:rPr>
          <w:rFonts w:ascii="Times New Roman" w:eastAsia="Times New Roman" w:hAnsi="Times New Roman"/>
          <w:i/>
          <w:sz w:val="28"/>
          <w:szCs w:val="28"/>
          <w:lang w:eastAsia="zh-CN"/>
        </w:rPr>
        <w:t>(См. доп</w:t>
      </w:r>
      <w:r w:rsidR="00B556D2"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.папку)</w:t>
      </w:r>
    </w:p>
    <w:p w:rsidR="00B556D2" w:rsidRPr="00B556D2" w:rsidRDefault="00B556D2" w:rsidP="00B556D2">
      <w:pPr>
        <w:tabs>
          <w:tab w:val="left" w:pos="567"/>
        </w:tabs>
        <w:suppressAutoHyphens/>
        <w:spacing w:after="0" w:line="240" w:lineRule="auto"/>
        <w:ind w:left="567" w:firstLine="142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Зайка серенький сидит</w:t>
      </w:r>
      <w:r w:rsidR="00F778D3">
        <w:rPr>
          <w:rFonts w:ascii="Times New Roman" w:eastAsia="Times New Roman" w:hAnsi="Times New Roman"/>
          <w:sz w:val="28"/>
          <w:szCs w:val="28"/>
          <w:lang w:eastAsia="zh-CN"/>
        </w:rPr>
        <w:t>,</w:t>
      </w:r>
      <w:r w:rsidR="0064440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дети сидят на корточках</w:t>
      </w:r>
    </w:p>
    <w:p w:rsidR="00B556D2" w:rsidRPr="00B556D2" w:rsidRDefault="00B556D2" w:rsidP="00B556D2">
      <w:pPr>
        <w:tabs>
          <w:tab w:val="left" w:pos="567"/>
        </w:tabs>
        <w:suppressAutoHyphens/>
        <w:spacing w:after="0" w:line="240" w:lineRule="auto"/>
        <w:ind w:left="567" w:firstLine="142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И ушами шевелит.</w:t>
      </w:r>
      <w:r w:rsidR="0064440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шевелят руками(«ушами») над головой</w:t>
      </w:r>
    </w:p>
    <w:p w:rsidR="00B556D2" w:rsidRPr="00B556D2" w:rsidRDefault="00B556D2" w:rsidP="00B556D2">
      <w:pPr>
        <w:tabs>
          <w:tab w:val="left" w:pos="567"/>
        </w:tabs>
        <w:suppressAutoHyphens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Вот так, вот так,</w:t>
      </w:r>
    </w:p>
    <w:p w:rsidR="00B556D2" w:rsidRPr="00B556D2" w:rsidRDefault="00B556D2" w:rsidP="00B556D2">
      <w:pPr>
        <w:tabs>
          <w:tab w:val="left" w:pos="567"/>
        </w:tabs>
        <w:suppressAutoHyphens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Он ушами шевелит.</w:t>
      </w:r>
    </w:p>
    <w:p w:rsidR="00B556D2" w:rsidRPr="00B556D2" w:rsidRDefault="00B556D2" w:rsidP="00B556D2">
      <w:pPr>
        <w:tabs>
          <w:tab w:val="left" w:pos="567"/>
        </w:tabs>
        <w:suppressAutoHyphens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Зайке холодно сидеть,</w:t>
      </w:r>
    </w:p>
    <w:p w:rsidR="00B556D2" w:rsidRPr="00B556D2" w:rsidRDefault="00B556D2" w:rsidP="00B556D2">
      <w:pPr>
        <w:tabs>
          <w:tab w:val="left" w:pos="567"/>
        </w:tabs>
        <w:suppressAutoHyphens/>
        <w:spacing w:after="0" w:line="240" w:lineRule="auto"/>
        <w:ind w:left="567" w:firstLine="142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Надо лапочки погреть.</w:t>
      </w:r>
      <w:r w:rsidR="0064440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потирают ручки («лапки»)</w:t>
      </w:r>
    </w:p>
    <w:p w:rsidR="00B556D2" w:rsidRPr="00B556D2" w:rsidRDefault="00B556D2" w:rsidP="00B556D2">
      <w:pPr>
        <w:tabs>
          <w:tab w:val="left" w:pos="567"/>
        </w:tabs>
        <w:suppressAutoHyphens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Вот так, вот так,</w:t>
      </w:r>
    </w:p>
    <w:p w:rsidR="00B556D2" w:rsidRPr="00B556D2" w:rsidRDefault="00B556D2" w:rsidP="00B556D2">
      <w:pPr>
        <w:tabs>
          <w:tab w:val="left" w:pos="567"/>
        </w:tabs>
        <w:suppressAutoHyphens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Надо лапочки погреть.</w:t>
      </w:r>
    </w:p>
    <w:p w:rsidR="00B556D2" w:rsidRPr="00B556D2" w:rsidRDefault="00B556D2" w:rsidP="00B556D2">
      <w:pPr>
        <w:tabs>
          <w:tab w:val="left" w:pos="567"/>
        </w:tabs>
        <w:suppressAutoHyphens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Зайке холодно стоять,</w:t>
      </w:r>
    </w:p>
    <w:p w:rsidR="00B556D2" w:rsidRPr="00B556D2" w:rsidRDefault="00B556D2" w:rsidP="00B556D2">
      <w:pPr>
        <w:tabs>
          <w:tab w:val="left" w:pos="567"/>
        </w:tabs>
        <w:suppressAutoHyphens/>
        <w:spacing w:after="0" w:line="240" w:lineRule="auto"/>
        <w:ind w:left="567" w:firstLine="142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Надо зайке поскакать.</w:t>
      </w:r>
      <w:r w:rsidR="0064440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прыгают, танцуют</w:t>
      </w:r>
    </w:p>
    <w:p w:rsidR="00B556D2" w:rsidRPr="00B556D2" w:rsidRDefault="00B556D2" w:rsidP="00B556D2">
      <w:pPr>
        <w:tabs>
          <w:tab w:val="left" w:pos="567"/>
        </w:tabs>
        <w:suppressAutoHyphens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Вот так, вот так,</w:t>
      </w:r>
    </w:p>
    <w:p w:rsidR="00B556D2" w:rsidRPr="00B556D2" w:rsidRDefault="00B556D2" w:rsidP="00B556D2">
      <w:pPr>
        <w:suppressAutoHyphens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Надо зайке поскакать.</w:t>
      </w:r>
    </w:p>
    <w:p w:rsidR="00B556D2" w:rsidRPr="00B556D2" w:rsidRDefault="00B556D2" w:rsidP="00DA0827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Рефлексия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Ножки наши отдыхают,  </w:t>
      </w:r>
      <w:r w:rsidR="00F778D3" w:rsidRPr="00F778D3">
        <w:rPr>
          <w:rFonts w:ascii="Times New Roman" w:eastAsia="Times New Roman" w:hAnsi="Times New Roman"/>
          <w:i/>
          <w:sz w:val="28"/>
          <w:szCs w:val="28"/>
          <w:lang w:eastAsia="zh-CN"/>
        </w:rPr>
        <w:t>Дети гладят свои ноги.</w:t>
      </w:r>
    </w:p>
    <w:p w:rsidR="00B556D2" w:rsidRPr="00B556D2" w:rsidRDefault="00B556D2" w:rsidP="00B556D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Ручки наши отдыхают,    </w:t>
      </w:r>
      <w:r w:rsidR="00F778D3" w:rsidRPr="00F778D3">
        <w:rPr>
          <w:rFonts w:ascii="Times New Roman" w:eastAsia="Times New Roman" w:hAnsi="Times New Roman"/>
          <w:i/>
          <w:sz w:val="28"/>
          <w:szCs w:val="28"/>
          <w:lang w:eastAsia="zh-CN"/>
        </w:rPr>
        <w:t>Дети гладят свои руки.</w:t>
      </w:r>
    </w:p>
    <w:p w:rsidR="00B556D2" w:rsidRPr="00B556D2" w:rsidRDefault="00B556D2" w:rsidP="00B556D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Не шалят и не играют.</w:t>
      </w:r>
      <w:r w:rsidR="0064440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F778D3" w:rsidRPr="00F778D3">
        <w:rPr>
          <w:rFonts w:ascii="Times New Roman" w:eastAsia="Times New Roman" w:hAnsi="Times New Roman"/>
          <w:i/>
          <w:sz w:val="28"/>
          <w:szCs w:val="28"/>
          <w:lang w:eastAsia="zh-CN"/>
        </w:rPr>
        <w:t>Глазкам видеть</w:t>
      </w:r>
    </w:p>
    <w:p w:rsidR="003D11DB" w:rsidRDefault="00B556D2" w:rsidP="00B556D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Ушкам слушать, </w:t>
      </w:r>
      <w:r w:rsidR="003D11DB" w:rsidRPr="00F778D3">
        <w:rPr>
          <w:rFonts w:ascii="Times New Roman" w:eastAsia="Times New Roman" w:hAnsi="Times New Roman"/>
          <w:i/>
          <w:sz w:val="28"/>
          <w:szCs w:val="28"/>
          <w:lang w:eastAsia="zh-CN"/>
        </w:rPr>
        <w:t>Дети гладят свои уши</w:t>
      </w:r>
    </w:p>
    <w:p w:rsidR="003D11DB" w:rsidRDefault="003D11DB" w:rsidP="00B556D2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Глазкам  видеть              </w:t>
      </w:r>
      <w:r w:rsidRPr="00F778D3">
        <w:rPr>
          <w:rFonts w:ascii="Times New Roman" w:eastAsia="Times New Roman" w:hAnsi="Times New Roman"/>
          <w:i/>
          <w:sz w:val="28"/>
          <w:szCs w:val="28"/>
          <w:lang w:eastAsia="zh-CN"/>
        </w:rPr>
        <w:t>Дети указывают пальцами на свои глаза</w:t>
      </w:r>
    </w:p>
    <w:p w:rsidR="00F778D3" w:rsidRPr="00F778D3" w:rsidRDefault="003D11DB" w:rsidP="00314CC4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Сказку не мешают.   </w:t>
      </w:r>
      <w:r w:rsidRPr="00F778D3">
        <w:rPr>
          <w:rFonts w:ascii="Times New Roman" w:eastAsia="Times New Roman" w:hAnsi="Times New Roman"/>
          <w:i/>
          <w:sz w:val="28"/>
          <w:szCs w:val="28"/>
          <w:lang w:eastAsia="zh-CN"/>
        </w:rPr>
        <w:t>Дети кладут руки на колени</w:t>
      </w:r>
      <w:r w:rsidRPr="00F778D3">
        <w:rPr>
          <w:rFonts w:ascii="Times New Roman" w:eastAsia="Times New Roman" w:hAnsi="Times New Roman"/>
          <w:sz w:val="28"/>
          <w:szCs w:val="28"/>
          <w:lang w:eastAsia="zh-CN"/>
        </w:rPr>
        <w:t xml:space="preserve">.     </w:t>
      </w:r>
    </w:p>
    <w:p w:rsidR="00B556D2" w:rsidRPr="00B556D2" w:rsidRDefault="00B556D2" w:rsidP="00DA082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Свободная деятельность родителей и детей</w:t>
      </w:r>
    </w:p>
    <w:p w:rsidR="00B556D2" w:rsidRPr="00B556D2" w:rsidRDefault="00B556D2" w:rsidP="008D1353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Свободная игровая деятельность детей и освоение окружающего пространства. 10 мин. Общение родителей с педагога</w:t>
      </w:r>
      <w:r w:rsidR="008D1353">
        <w:rPr>
          <w:rFonts w:ascii="Times New Roman" w:eastAsia="Times New Roman" w:hAnsi="Times New Roman"/>
          <w:i/>
          <w:sz w:val="28"/>
          <w:szCs w:val="28"/>
          <w:lang w:eastAsia="zh-CN"/>
        </w:rPr>
        <w:t>ми, ответы на возникшие вопросы.</w:t>
      </w:r>
    </w:p>
    <w:p w:rsidR="00B556D2" w:rsidRPr="00B556D2" w:rsidRDefault="00B556D2" w:rsidP="00B556D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Все мы весело играли,</w:t>
      </w:r>
    </w:p>
    <w:p w:rsidR="00B556D2" w:rsidRPr="00B556D2" w:rsidRDefault="00B556D2" w:rsidP="00B556D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Дети очень все устали,</w:t>
      </w:r>
    </w:p>
    <w:p w:rsidR="00B556D2" w:rsidRPr="00B556D2" w:rsidRDefault="00B556D2" w:rsidP="00B556D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Уходить нам всем пора,</w:t>
      </w:r>
    </w:p>
    <w:p w:rsidR="00B556D2" w:rsidRPr="00B556D2" w:rsidRDefault="00B556D2" w:rsidP="00B556D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Скажем дружно все «Ура»!</w:t>
      </w:r>
    </w:p>
    <w:p w:rsidR="00B556D2" w:rsidRDefault="00B556D2" w:rsidP="00B556D2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(Утробина К.К. «Занимательная физкультура в детском саду»)</w:t>
      </w:r>
    </w:p>
    <w:p w:rsidR="00B556D2" w:rsidRDefault="00B556D2" w:rsidP="00B556D2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</w:p>
    <w:p w:rsidR="008D1353" w:rsidRPr="008D1353" w:rsidRDefault="008D1353" w:rsidP="008D135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D1353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До скорой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новой </w:t>
      </w:r>
      <w:r w:rsidRPr="008D1353">
        <w:rPr>
          <w:rFonts w:ascii="Times New Roman" w:eastAsia="Times New Roman" w:hAnsi="Times New Roman"/>
          <w:b/>
          <w:sz w:val="28"/>
          <w:szCs w:val="28"/>
          <w:lang w:eastAsia="zh-CN"/>
        </w:rPr>
        <w:t>встречи, малыши!</w:t>
      </w:r>
    </w:p>
    <w:p w:rsidR="008D1353" w:rsidRDefault="008D1353" w:rsidP="00DA0827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8D1353" w:rsidRDefault="00B556D2" w:rsidP="00B556D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lastRenderedPageBreak/>
        <w:t xml:space="preserve">Занятие 5. </w:t>
      </w:r>
    </w:p>
    <w:p w:rsidR="00B556D2" w:rsidRDefault="008D1353" w:rsidP="00B556D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Тема занятия: </w:t>
      </w:r>
      <w:r w:rsidR="00B556D2"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«Би-би-бибика»</w:t>
      </w:r>
    </w:p>
    <w:p w:rsidR="00DA0827" w:rsidRPr="00B556D2" w:rsidRDefault="00DA0827" w:rsidP="00B556D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Цель: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развитие у детей коммуникативных умений, развитие у детей умения имитировать движения и звуки.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Оборудование и материалы: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большая машина, </w:t>
      </w: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«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Машина</w:t>
      </w:r>
      <w:r w:rsidRPr="00B556D2">
        <w:rPr>
          <w:rFonts w:ascii="Times New Roman" w:eastAsia="Times New Roman" w:hAnsi="Times New Roman"/>
          <w:color w:val="000000"/>
          <w:sz w:val="28"/>
          <w:szCs w:val="28"/>
          <w:lang w:eastAsia="zh-CN"/>
        </w:rPr>
        <w:t xml:space="preserve">» (Е.А. Алябьева) 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крупный конструктор, резиновые   массажные коврики, рули, светофор, бисквит «Барни»</w:t>
      </w:r>
      <w:r w:rsidR="008D1353">
        <w:rPr>
          <w:rFonts w:ascii="Times New Roman" w:eastAsia="Times New Roman" w:hAnsi="Times New Roman"/>
          <w:sz w:val="28"/>
          <w:szCs w:val="28"/>
          <w:lang w:eastAsia="zh-CN"/>
        </w:rPr>
        <w:t>,</w:t>
      </w:r>
      <w:r w:rsidR="0064440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8D1353">
        <w:rPr>
          <w:rFonts w:ascii="Times New Roman" w:eastAsia="Times New Roman" w:hAnsi="Times New Roman"/>
          <w:sz w:val="28"/>
          <w:szCs w:val="28"/>
          <w:lang w:eastAsia="zh-CN"/>
        </w:rPr>
        <w:t>в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лажные салфетки.</w:t>
      </w:r>
    </w:p>
    <w:p w:rsidR="00B556D2" w:rsidRDefault="008D1353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B556D2" w:rsidRPr="008D1353"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>Приветствие:</w:t>
      </w:r>
      <w:r w:rsidR="00B556D2" w:rsidRPr="008D1353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дети и родители вместе с педагогом сидят в кругу</w:t>
      </w:r>
      <w:r w:rsidR="00E23A64">
        <w:rPr>
          <w:rFonts w:ascii="Times New Roman" w:eastAsia="Times New Roman" w:hAnsi="Times New Roman"/>
          <w:i/>
          <w:sz w:val="28"/>
          <w:szCs w:val="28"/>
          <w:lang w:eastAsia="zh-CN"/>
        </w:rPr>
        <w:t>.</w:t>
      </w:r>
    </w:p>
    <w:p w:rsidR="00E23A64" w:rsidRDefault="00E23A64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(технология «Утренний круг»)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Здравствуй правая рука,</w:t>
      </w:r>
    </w:p>
    <w:p w:rsidR="00B556D2" w:rsidRPr="00B556D2" w:rsidRDefault="00B556D2" w:rsidP="00B556D2">
      <w:pPr>
        <w:suppressAutoHyphens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Здравствуй левая рука,</w:t>
      </w:r>
    </w:p>
    <w:p w:rsidR="00B556D2" w:rsidRPr="00B556D2" w:rsidRDefault="00B556D2" w:rsidP="00B556D2">
      <w:pPr>
        <w:suppressAutoHyphens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Здравствуй друг, здравствуй друг,</w:t>
      </w:r>
    </w:p>
    <w:p w:rsidR="00B556D2" w:rsidRPr="00B556D2" w:rsidRDefault="00B556D2" w:rsidP="00B556D2">
      <w:pPr>
        <w:suppressAutoHyphens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Здравствуй весь наш дружный круг,</w:t>
      </w:r>
    </w:p>
    <w:p w:rsidR="00B556D2" w:rsidRPr="00B556D2" w:rsidRDefault="00B556D2" w:rsidP="00B556D2">
      <w:pPr>
        <w:suppressAutoHyphens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Я люблю наш детский сад</w:t>
      </w:r>
    </w:p>
    <w:p w:rsidR="00B556D2" w:rsidRPr="00B556D2" w:rsidRDefault="00B556D2" w:rsidP="00B556D2">
      <w:pPr>
        <w:suppressAutoHyphens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 нем полным-полно ребят,</w:t>
      </w:r>
    </w:p>
    <w:p w:rsidR="00B556D2" w:rsidRPr="00B556D2" w:rsidRDefault="00B556D2" w:rsidP="00B556D2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Может сто, а может двести</w:t>
      </w:r>
    </w:p>
    <w:p w:rsidR="00B556D2" w:rsidRPr="00B556D2" w:rsidRDefault="00B556D2" w:rsidP="00B556D2">
      <w:pPr>
        <w:suppressAutoHyphens/>
        <w:spacing w:after="0" w:line="240" w:lineRule="auto"/>
        <w:ind w:left="426"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Хорошо, когда мы вместе.</w:t>
      </w:r>
    </w:p>
    <w:p w:rsidR="00644401" w:rsidRDefault="00B556D2" w:rsidP="008D1353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«Паровоз» музыкально –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ритмическая игра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</w:t>
      </w:r>
    </w:p>
    <w:p w:rsidR="00B556D2" w:rsidRPr="00B556D2" w:rsidRDefault="00B556D2" w:rsidP="008D1353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Сегодня мы снова отправимся в путешествие на волшебном паровозике, я       буду машинистом, занимайте свои места в вагончиках, даю гудок…поехали</w:t>
      </w:r>
    </w:p>
    <w:p w:rsidR="00B556D2" w:rsidRPr="00B556D2" w:rsidRDefault="008D1353" w:rsidP="008D1353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Встреча с машиной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Посмотрите, кто к нам приехал в гости</w:t>
      </w:r>
    </w:p>
    <w:p w:rsidR="00B556D2" w:rsidRPr="00B556D2" w:rsidRDefault="00B556D2" w:rsidP="008D135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Игра-подражание «Машина»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(Е.А. Алябьева) (См. доп .папку)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Би-би-би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–</w:t>
      </w:r>
      <w:r w:rsidR="0064440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Дети ритмично постукивают</w:t>
      </w:r>
    </w:p>
    <w:p w:rsidR="00B556D2" w:rsidRPr="00E23A64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Гудит машина.</w:t>
      </w:r>
      <w:r w:rsidR="0064440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кулачком</w:t>
      </w:r>
      <w:r w:rsidRPr="00E23A64">
        <w:rPr>
          <w:rFonts w:ascii="Times New Roman" w:eastAsia="Times New Roman" w:hAnsi="Times New Roman"/>
          <w:i/>
          <w:sz w:val="28"/>
          <w:szCs w:val="28"/>
          <w:lang w:eastAsia="zh-CN"/>
        </w:rPr>
        <w:t>одной руки о ладонь другой.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Тук-тук-тук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–</w:t>
      </w:r>
      <w:r w:rsidR="0064440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Ритмично хлопают руками.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Мотор стучит.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Едем, едем, едем, едем,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–</w:t>
      </w:r>
      <w:r w:rsidR="0064440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Ритмично потопывают ногами.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Он так громко говорит.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Шины трутся о дорогу.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Шу-шу-шу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–</w:t>
      </w:r>
      <w:r w:rsidR="0064440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Потирают ладони.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Они шуршат.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Быстро крутятся колеса.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Та-та-та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–</w:t>
      </w:r>
      <w:r w:rsidR="0064440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Делают ритмичную «вертушку» руками.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Вперед спешат.        </w:t>
      </w:r>
    </w:p>
    <w:p w:rsidR="00B556D2" w:rsidRPr="00B556D2" w:rsidRDefault="00B556D2" w:rsidP="008D135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Музыкально-ритмическая игра «Автобус» или «Машина» Железнова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(По выбору педагога)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– 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А вы знаете как называется дом для машин?</w:t>
      </w:r>
    </w:p>
    <w:p w:rsidR="00B556D2" w:rsidRPr="00B556D2" w:rsidRDefault="00B556D2" w:rsidP="008D135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Строим гараж из модулей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(крупный конструктор) дорожки (резиновые      массажные коврики)</w:t>
      </w:r>
    </w:p>
    <w:p w:rsidR="00B556D2" w:rsidRPr="00B556D2" w:rsidRDefault="008D1353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B556D2"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Сюрпризный момент:</w:t>
      </w:r>
      <w:r w:rsidR="00B556D2"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угощение волшебная коробочка с угощениями в кузове машины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. </w:t>
      </w:r>
      <w:r w:rsidR="00B556D2"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Сюрпризный момент заранее обговаривается с родителями. И </w:t>
      </w:r>
      <w:r w:rsidR="00B556D2"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lastRenderedPageBreak/>
        <w:t>если родители не против, можно приготовить угощения от имени игрушки. Это может быть бисквит «Барни</w:t>
      </w:r>
      <w:r w:rsidR="00997DD1">
        <w:rPr>
          <w:rFonts w:ascii="Times New Roman" w:eastAsia="Times New Roman" w:hAnsi="Times New Roman"/>
          <w:i/>
          <w:sz w:val="28"/>
          <w:szCs w:val="28"/>
          <w:lang w:eastAsia="zh-CN"/>
        </w:rPr>
        <w:t>,</w:t>
      </w:r>
      <w:r w:rsidR="00B556D2"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запе</w:t>
      </w:r>
      <w:r>
        <w:rPr>
          <w:rFonts w:ascii="Times New Roman" w:eastAsia="Times New Roman" w:hAnsi="Times New Roman"/>
          <w:i/>
          <w:sz w:val="28"/>
          <w:szCs w:val="28"/>
          <w:lang w:eastAsia="zh-CN"/>
        </w:rPr>
        <w:t>чатан в индивидуальной упаковке.</w:t>
      </w:r>
    </w:p>
    <w:p w:rsidR="00B556D2" w:rsidRPr="00B556D2" w:rsidRDefault="00B556D2" w:rsidP="008D135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Заключительная часть. </w:t>
      </w:r>
    </w:p>
    <w:p w:rsidR="00B556D2" w:rsidRPr="00B556D2" w:rsidRDefault="00B556D2" w:rsidP="008D135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Массаж с массажными мячами «Машина» (Л. Некрасова)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Машина, машина, вези нас домой.    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Прокатить мяч по левой ноге.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Машина, машина, приехали. Стой!   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Прокатить мяч по правой ноге.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Сжать мяч в руках и повторить слоги «би-би-би».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Прокатить мяч по левой руке.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Прокатить мяч по правой руке.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Сжать мяч в руках и повторить слоги «би-би-би».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Катать мяч по животу по часовой стрелке.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Сжать мяч в руках.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Сжимать и разжимать мяч в руках.</w:t>
      </w:r>
    </w:p>
    <w:p w:rsidR="00B556D2" w:rsidRPr="00B556D2" w:rsidRDefault="00B556D2" w:rsidP="008D135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bCs/>
          <w:iCs/>
          <w:color w:val="000000"/>
          <w:sz w:val="28"/>
          <w:szCs w:val="28"/>
          <w:lang w:eastAsia="ru-RU"/>
        </w:rPr>
        <w:t>Или</w:t>
      </w:r>
      <w:r w:rsidRPr="00B556D2">
        <w:rPr>
          <w:rFonts w:ascii="Times New Roman" w:eastAsia="Times New Roman" w:hAnsi="Times New Roman"/>
          <w:b/>
          <w:bCs/>
          <w:iCs/>
          <w:color w:val="000000"/>
          <w:sz w:val="32"/>
          <w:szCs w:val="32"/>
          <w:lang w:eastAsia="ru-RU"/>
        </w:rPr>
        <w:t xml:space="preserve"> «</w:t>
      </w: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Ехала машина»</w:t>
      </w:r>
    </w:p>
    <w:p w:rsidR="00B556D2" w:rsidRPr="00B556D2" w:rsidRDefault="00B556D2" w:rsidP="00997DD1">
      <w:pPr>
        <w:shd w:val="clear" w:color="auto" w:fill="FFFFFF"/>
        <w:spacing w:after="0" w:line="240" w:lineRule="auto"/>
        <w:ind w:firstLine="708"/>
        <w:jc w:val="both"/>
        <w:rPr>
          <w:rFonts w:eastAsia="Times New Roman" w:cs="Calibri"/>
          <w:i/>
          <w:color w:val="000000"/>
          <w:lang w:eastAsia="ru-RU"/>
        </w:rPr>
      </w:pPr>
      <w:r w:rsidRPr="00B556D2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Поставьте два пальца над переносицей малыша и проделывайте легкие массирующие движения:</w:t>
      </w:r>
    </w:p>
    <w:p w:rsidR="00B556D2" w:rsidRPr="00B556D2" w:rsidRDefault="00B556D2" w:rsidP="00B556D2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B55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Ехала машина,</w:t>
      </w:r>
    </w:p>
    <w:p w:rsidR="00B556D2" w:rsidRPr="00B556D2" w:rsidRDefault="00B556D2" w:rsidP="00B556D2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B55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Ехала, ехала,</w:t>
      </w:r>
    </w:p>
    <w:p w:rsidR="00B556D2" w:rsidRPr="00B556D2" w:rsidRDefault="00B556D2" w:rsidP="00B556D2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 w:rsidRPr="00B55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горки съехала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B556D2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(пальцы массируя, разъезжаются, спускаются и поглаживают кожу   ррррррррррпод глазами)</w:t>
      </w:r>
      <w:r w:rsidRPr="00B55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                                                   </w:t>
      </w:r>
    </w:p>
    <w:p w:rsidR="00B556D2" w:rsidRPr="00B556D2" w:rsidRDefault="00B556D2" w:rsidP="00B556D2">
      <w:pPr>
        <w:shd w:val="clear" w:color="auto" w:fill="FFFFFF"/>
        <w:spacing w:after="0" w:line="240" w:lineRule="auto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Дальше поехала</w:t>
      </w:r>
      <w:r w:rsidRPr="00B55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     </w:t>
      </w:r>
      <w:r w:rsidRPr="00B556D2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(пальцы массируют крылья носа)</w:t>
      </w:r>
    </w:p>
    <w:p w:rsidR="00B556D2" w:rsidRPr="00B556D2" w:rsidRDefault="00B556D2" w:rsidP="00B556D2">
      <w:pPr>
        <w:shd w:val="clear" w:color="auto" w:fill="FFFFFF"/>
        <w:spacing w:after="0" w:line="240" w:lineRule="auto"/>
        <w:rPr>
          <w:rFonts w:eastAsia="Times New Roman" w:cs="Calibri"/>
          <w:i/>
          <w:color w:val="000000"/>
          <w:lang w:eastAsia="ru-RU"/>
        </w:rPr>
      </w:pPr>
      <w:r w:rsidRPr="00B55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Буксует, буксует</w:t>
      </w:r>
      <w:r w:rsidRPr="00B556D2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,    (вокруг крыльев носа массируем подольше)</w:t>
      </w:r>
    </w:p>
    <w:p w:rsidR="00B556D2" w:rsidRPr="00B556D2" w:rsidRDefault="00B556D2" w:rsidP="00B556D2">
      <w:pPr>
        <w:shd w:val="clear" w:color="auto" w:fill="FFFFFF"/>
        <w:spacing w:after="0" w:line="240" w:lineRule="auto"/>
        <w:rPr>
          <w:rFonts w:eastAsia="Times New Roman" w:cs="Calibri"/>
          <w:i/>
          <w:color w:val="000000"/>
          <w:lang w:eastAsia="ru-RU"/>
        </w:rPr>
      </w:pPr>
      <w:r w:rsidRPr="00B55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Снова поехала,         </w:t>
      </w:r>
      <w:r w:rsidRPr="00B556D2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(спускаемся к губе под дырочками)</w:t>
      </w:r>
    </w:p>
    <w:p w:rsidR="00B556D2" w:rsidRPr="00B556D2" w:rsidRDefault="00B556D2" w:rsidP="00B556D2">
      <w:pPr>
        <w:shd w:val="clear" w:color="auto" w:fill="FFFFFF"/>
        <w:spacing w:after="0" w:line="240" w:lineRule="auto"/>
        <w:rPr>
          <w:rFonts w:eastAsia="Times New Roman" w:cs="Calibri"/>
          <w:i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тоннель уехала </w:t>
      </w:r>
      <w:r w:rsidRPr="00B556D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  </w:t>
      </w:r>
      <w:r w:rsidRPr="00B556D2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(немного массируем дырочки изнутри)</w:t>
      </w:r>
    </w:p>
    <w:p w:rsidR="00B556D2" w:rsidRPr="00B556D2" w:rsidRDefault="008D1353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B556D2"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Подвижная игра «Едет весело машина».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 руки руль скорей бери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–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рулят двумя руками.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Да моторчик заводи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–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руль влево, вправо.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Накачаем дружно шины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–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топают ногой.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Едут весело машины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–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едут по залу.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Ведущий поднимает красный круг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. 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Стой машина! Стоп мотор! Перед вами светофор!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Загорелся красный свет, значит вам проезда нет!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Ведущий поднимает зеленый круг.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Зеленый свет для вас горит, это значит путь открыт.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(игра проводится 2</w:t>
      </w:r>
      <w:r w:rsidR="008D1353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–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3 раза)</w:t>
      </w:r>
    </w:p>
    <w:p w:rsidR="00B556D2" w:rsidRPr="00B556D2" w:rsidRDefault="008D1353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B556D2"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Рефлексия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Ножки наши отдыхают,  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Ручки наши отдыхают,          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Не шалят и не играют.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Ушкам слушать,                      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Глазкам видеть                        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Дети гладят свои ноги.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 xml:space="preserve">Дети гладят свои руки. 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Дети гладят свои уши. 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Дети указывают пальцами на свои глаза. 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Дети кладут руки на колени.</w:t>
      </w:r>
    </w:p>
    <w:p w:rsidR="00B556D2" w:rsidRPr="00B556D2" w:rsidRDefault="00B556D2" w:rsidP="008D135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Свободная деятельность родителей и детей</w:t>
      </w:r>
    </w:p>
    <w:p w:rsidR="00B556D2" w:rsidRPr="00B556D2" w:rsidRDefault="00B556D2" w:rsidP="008D135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Свободная игровая деятельность детей и освоение окружающего пространства. 10 мин. Общение родителей с педагога</w:t>
      </w:r>
      <w:r w:rsidR="008D1353">
        <w:rPr>
          <w:rFonts w:ascii="Times New Roman" w:eastAsia="Times New Roman" w:hAnsi="Times New Roman"/>
          <w:i/>
          <w:sz w:val="28"/>
          <w:szCs w:val="28"/>
          <w:lang w:eastAsia="zh-CN"/>
        </w:rPr>
        <w:t>ми, ответы на возникшие вопросы.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Все мы весело играли,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Дети очень все устали,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Уходить нам всем пора,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Скажем дружно все «Ура»!</w:t>
      </w:r>
    </w:p>
    <w:p w:rsidR="00B556D2" w:rsidRPr="00B556D2" w:rsidRDefault="00B556D2" w:rsidP="00B556D2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(Утробина К.К. «Занимательная физкультура в детском саду»)</w:t>
      </w:r>
    </w:p>
    <w:p w:rsidR="008D1353" w:rsidRDefault="008D1353" w:rsidP="008D135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8D1353" w:rsidRPr="008D1353" w:rsidRDefault="008D1353" w:rsidP="008D135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D1353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До скорой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новой </w:t>
      </w:r>
      <w:r w:rsidRPr="008D1353">
        <w:rPr>
          <w:rFonts w:ascii="Times New Roman" w:eastAsia="Times New Roman" w:hAnsi="Times New Roman"/>
          <w:b/>
          <w:sz w:val="28"/>
          <w:szCs w:val="28"/>
          <w:lang w:eastAsia="zh-CN"/>
        </w:rPr>
        <w:t>встречи, малыши!</w:t>
      </w:r>
    </w:p>
    <w:p w:rsidR="00B556D2" w:rsidRDefault="00B556D2" w:rsidP="00B556D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D1353" w:rsidRDefault="008D1353" w:rsidP="00B556D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D1353" w:rsidRDefault="00B556D2" w:rsidP="00B556D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Занятие 6. </w:t>
      </w:r>
    </w:p>
    <w:p w:rsidR="00B556D2" w:rsidRDefault="008D1353" w:rsidP="00B556D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Тема занятия: </w:t>
      </w:r>
      <w:r w:rsidR="00B556D2"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«Путешествие с друзьями в сказочный лес»</w:t>
      </w:r>
    </w:p>
    <w:p w:rsidR="00DA0827" w:rsidRPr="00B556D2" w:rsidRDefault="00DA0827" w:rsidP="00B556D2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bookmarkStart w:id="1" w:name="_Hlk200399208"/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Цель: 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развитие у детей эстетического восприятия окружающего мира, развитие у детей умения устанавливать контакты со сверстниками и взрослыми</w:t>
      </w:r>
    </w:p>
    <w:p w:rsidR="00B556D2" w:rsidRPr="00B556D2" w:rsidRDefault="00B556D2" w:rsidP="008D1353">
      <w:pPr>
        <w:suppressAutoHyphens/>
        <w:spacing w:after="0" w:line="240" w:lineRule="auto"/>
        <w:ind w:hanging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Оборудование и материалы</w:t>
      </w:r>
      <w:r w:rsidRPr="008D1353">
        <w:rPr>
          <w:rFonts w:ascii="Times New Roman" w:eastAsia="Times New Roman" w:hAnsi="Times New Roman"/>
          <w:b/>
          <w:sz w:val="28"/>
          <w:szCs w:val="28"/>
          <w:lang w:eastAsia="zh-CN"/>
        </w:rPr>
        <w:t>:</w:t>
      </w:r>
      <w:r w:rsidR="00644401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</w:t>
      </w:r>
      <w:r w:rsidR="008D1353">
        <w:rPr>
          <w:rFonts w:ascii="Times New Roman" w:eastAsia="Times New Roman" w:hAnsi="Times New Roman"/>
          <w:sz w:val="28"/>
          <w:szCs w:val="28"/>
          <w:lang w:eastAsia="zh-CN"/>
        </w:rPr>
        <w:t>з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аяц (мягкая игрушка), ватман, желтая краска, кисти, магнитофон с записями детских песен, массажные дорожки, бисквит «Барни»</w:t>
      </w:r>
      <w:r w:rsidR="00997DD1">
        <w:rPr>
          <w:rFonts w:ascii="Times New Roman" w:eastAsia="Times New Roman" w:hAnsi="Times New Roman"/>
          <w:sz w:val="28"/>
          <w:szCs w:val="28"/>
          <w:lang w:eastAsia="zh-CN"/>
        </w:rPr>
        <w:t>,в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лажные салфетки.</w:t>
      </w:r>
    </w:p>
    <w:p w:rsidR="00DA0827" w:rsidRDefault="00DA0827" w:rsidP="008D1353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b/>
          <w:i/>
          <w:sz w:val="28"/>
          <w:szCs w:val="28"/>
          <w:lang w:eastAsia="zh-CN"/>
        </w:rPr>
      </w:pPr>
    </w:p>
    <w:bookmarkEnd w:id="1"/>
    <w:p w:rsidR="00B556D2" w:rsidRDefault="00B556D2" w:rsidP="008D1353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8D1353"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>Приветствие:</w:t>
      </w:r>
      <w:r w:rsidRPr="008D1353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дети и родители вместе с педагогом сидят в кругу</w:t>
      </w:r>
    </w:p>
    <w:p w:rsidR="00997DD1" w:rsidRPr="00997DD1" w:rsidRDefault="00997DD1" w:rsidP="008D1353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(технология «Утренний круг»).</w:t>
      </w:r>
    </w:p>
    <w:p w:rsidR="00B556D2" w:rsidRPr="00B556D2" w:rsidRDefault="00B556D2" w:rsidP="00B556D2">
      <w:pPr>
        <w:suppressAutoHyphens/>
        <w:spacing w:after="0" w:line="240" w:lineRule="auto"/>
        <w:ind w:left="993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 нашей группе яркое</w:t>
      </w:r>
    </w:p>
    <w:p w:rsidR="00B556D2" w:rsidRPr="00B556D2" w:rsidRDefault="00B556D2" w:rsidP="00B556D2">
      <w:pPr>
        <w:suppressAutoHyphens/>
        <w:spacing w:after="0" w:line="240" w:lineRule="auto"/>
        <w:ind w:left="993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Солнышко сияет!</w:t>
      </w:r>
    </w:p>
    <w:p w:rsidR="00B556D2" w:rsidRPr="00B556D2" w:rsidRDefault="00B556D2" w:rsidP="00B556D2">
      <w:pPr>
        <w:suppressAutoHyphens/>
        <w:spacing w:after="0" w:line="240" w:lineRule="auto"/>
        <w:ind w:left="993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Здесь ребята дружные,</w:t>
      </w:r>
    </w:p>
    <w:p w:rsidR="00B556D2" w:rsidRPr="00B556D2" w:rsidRDefault="00B556D2" w:rsidP="00B556D2">
      <w:pPr>
        <w:suppressAutoHyphens/>
        <w:spacing w:after="0" w:line="240" w:lineRule="auto"/>
        <w:ind w:left="993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Это каждый знает.</w:t>
      </w:r>
    </w:p>
    <w:p w:rsidR="00B556D2" w:rsidRPr="00B556D2" w:rsidRDefault="00644401" w:rsidP="008D1353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«</w:t>
      </w:r>
      <w:r w:rsidR="00B556D2"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Паровоз» музыкально –ритмическая игра </w:t>
      </w:r>
    </w:p>
    <w:p w:rsidR="00B556D2" w:rsidRPr="00B556D2" w:rsidRDefault="00B556D2" w:rsidP="008D135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Сегодня мы снова отправимся в путешествие на волшебном паровозике, я       буду машинистом, занимайте свои места в вагончиках, даю гудок…поехали</w:t>
      </w:r>
      <w:r w:rsidR="00997DD1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B556D2" w:rsidRPr="00B556D2" w:rsidRDefault="00B556D2" w:rsidP="00B556D2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Дорожка, дорожка помоги немножко!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Ты, дорожка, не плутай, попасть в сказку помогай.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Паровозик, паровозик отправляется вперед.</w:t>
      </w:r>
    </w:p>
    <w:p w:rsidR="008D1353" w:rsidRDefault="00B556D2" w:rsidP="008D1353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Следом будем мы идти, чт</w:t>
      </w:r>
      <w:r w:rsidR="008D1353">
        <w:rPr>
          <w:rFonts w:ascii="Times New Roman" w:eastAsia="Times New Roman" w:hAnsi="Times New Roman"/>
          <w:sz w:val="28"/>
          <w:szCs w:val="28"/>
          <w:lang w:eastAsia="zh-CN"/>
        </w:rPr>
        <w:t>об до сказочки дойти.</w:t>
      </w:r>
    </w:p>
    <w:p w:rsidR="00B556D2" w:rsidRPr="008D1353" w:rsidRDefault="00B556D2" w:rsidP="008D1353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(по массажным дорожкам)</w:t>
      </w:r>
    </w:p>
    <w:p w:rsidR="00B556D2" w:rsidRPr="00B556D2" w:rsidRDefault="008D1353" w:rsidP="00B556D2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ab/>
      </w:r>
      <w:r w:rsidR="00B556D2"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Мы сегодня пришли в гости к нашему знакомому Зайцу</w:t>
      </w:r>
    </w:p>
    <w:p w:rsidR="00B556D2" w:rsidRPr="00B556D2" w:rsidRDefault="00B556D2" w:rsidP="008D1353">
      <w:pPr>
        <w:suppressAutoHyphens/>
        <w:spacing w:after="0" w:line="240" w:lineRule="auto"/>
        <w:ind w:left="284" w:firstLine="424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Жил-был Зайка, маленький Зайка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–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длинные ушки, быстрые ножки. Вот однажды проснулся Зайка и увидел Солнышко. Солнышко ласково согревало Зайку. Зайка улыбнулся и решил отправиться в гости и сказал: «Солнышко, я 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 xml:space="preserve">иду к тебе!». Солнышко так ярко светило, что Зайка зажмурил глазки, и ему показалось, что оно играет в прятки. </w:t>
      </w:r>
    </w:p>
    <w:p w:rsidR="00B556D2" w:rsidRPr="00B556D2" w:rsidRDefault="008D1353" w:rsidP="00B556D2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B556D2"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Давайте, и мы с вами поиграем в прятки. Игра «Прятки» </w:t>
      </w:r>
    </w:p>
    <w:p w:rsidR="00B556D2" w:rsidRPr="00B556D2" w:rsidRDefault="00B556D2" w:rsidP="00B556D2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Смотрит солнышко в окошко, 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Светит в нашу комнату.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Мы захлопаем в ладошки,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Очень рады солнышку.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По лесной лужайке разбежались зайки.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Вот какие зайки, зайки – побегайки.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Сели заиньки в кружок, роют лапкой корешок.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Вот какие зайки, зайки – побегайки.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Вдруг бежит лисичка, рыжая сестричка,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Ищет где же зайки,зайки – побегайки.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Лисичка ищет «зайцев» детей: «Где, где наши </w:t>
      </w:r>
      <w:r w:rsidR="00997DD1">
        <w:rPr>
          <w:rFonts w:ascii="Times New Roman" w:eastAsia="Times New Roman" w:hAnsi="Times New Roman"/>
          <w:sz w:val="28"/>
          <w:szCs w:val="28"/>
          <w:lang w:eastAsia="zh-CN"/>
        </w:rPr>
        <w:t>Зайки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? Где же наши </w:t>
      </w:r>
      <w:r w:rsidR="00997DD1">
        <w:rPr>
          <w:rFonts w:ascii="Times New Roman" w:eastAsia="Times New Roman" w:hAnsi="Times New Roman"/>
          <w:sz w:val="28"/>
          <w:szCs w:val="28"/>
          <w:lang w:eastAsia="zh-CN"/>
        </w:rPr>
        <w:t>Зайки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?»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Дети встают и отвечают: «Мы здесь»!</w:t>
      </w:r>
    </w:p>
    <w:p w:rsidR="00B556D2" w:rsidRPr="00B556D2" w:rsidRDefault="00B556D2" w:rsidP="008D1353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Под музыку дети пляшут, в конце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–</w:t>
      </w: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приседают на корточки и прячутся за ладошки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B556D2" w:rsidRPr="00B556D2" w:rsidRDefault="00B556D2" w:rsidP="008D1353">
      <w:pPr>
        <w:suppressAutoHyphens/>
        <w:spacing w:after="0" w:line="240" w:lineRule="auto"/>
        <w:ind w:firstLine="708"/>
        <w:rPr>
          <w:rFonts w:ascii="Arial" w:hAnsi="Arial" w:cs="Arial"/>
          <w:color w:val="111111"/>
          <w:sz w:val="27"/>
          <w:szCs w:val="27"/>
          <w:shd w:val="clear" w:color="auto" w:fill="FFFFFF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Рисуем пальчиковыми красками «Веселое солнышко»</w:t>
      </w:r>
    </w:p>
    <w:p w:rsidR="00B556D2" w:rsidRPr="00B556D2" w:rsidRDefault="00B556D2" w:rsidP="008D1353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Сейчас я покажу, как мы будем рисовать. Вверху я изображаю желтый круг. Лучики нашего солнышка будут падать на землю, чтобы скорей ее согреть. Нарисовала красивый ровный круг, а теперь я раскрашиваю свою ладошку и начинаю рисовать лучики так, чтобы пальчики смотрели вниз. Посмотрите, как здорово получается. Вам все понятно? Хорошо, тогда давайте разомнем наши ладошки и начнем работу.</w:t>
      </w:r>
    </w:p>
    <w:p w:rsidR="00B556D2" w:rsidRPr="00B556D2" w:rsidRDefault="00B556D2" w:rsidP="008D135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Пальчиковая гимнастика «Солнце брызги разбросало»</w:t>
      </w:r>
    </w:p>
    <w:p w:rsidR="00B556D2" w:rsidRPr="00B556D2" w:rsidRDefault="00B556D2" w:rsidP="00B556D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Солнце брызги разбросало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 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(«побрызгать» пальчиками)</w:t>
      </w:r>
    </w:p>
    <w:p w:rsidR="00B556D2" w:rsidRPr="00B556D2" w:rsidRDefault="00B556D2" w:rsidP="00B556D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Я в ладошки их собрала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 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(сложить ладошки лодочкой)</w:t>
      </w:r>
    </w:p>
    <w:p w:rsidR="00B556D2" w:rsidRPr="00B556D2" w:rsidRDefault="00B556D2" w:rsidP="00B556D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Посмотрела, поиграла, 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(покачать сложенными ладошками)</w:t>
      </w:r>
    </w:p>
    <w:p w:rsidR="00B556D2" w:rsidRPr="00B556D2" w:rsidRDefault="00B556D2" w:rsidP="00B556D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И на нитку нанизала 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(соединить большой и указательный пальцы</w:t>
      </w:r>
    </w:p>
    <w:p w:rsidR="00B556D2" w:rsidRPr="00B556D2" w:rsidRDefault="00B556D2" w:rsidP="00B556D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и развести руки в стороны)</w:t>
      </w:r>
    </w:p>
    <w:p w:rsidR="00B556D2" w:rsidRPr="00B556D2" w:rsidRDefault="00B556D2" w:rsidP="00B556D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Бусы солнечного света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–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 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(«побрызгать» пальчиками)</w:t>
      </w:r>
    </w:p>
    <w:p w:rsidR="00B556D2" w:rsidRPr="00B556D2" w:rsidRDefault="00B556D2" w:rsidP="00B556D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Это мне подарок лета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 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(прижать руки к груди)</w:t>
      </w:r>
    </w:p>
    <w:p w:rsidR="00B556D2" w:rsidRPr="00B556D2" w:rsidRDefault="00B556D2" w:rsidP="00B556D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Я достану их зимой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–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 (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поднять руки движением снизу-вверх)</w:t>
      </w:r>
    </w:p>
    <w:p w:rsidR="00B556D2" w:rsidRPr="00B556D2" w:rsidRDefault="00B556D2" w:rsidP="00B556D2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И согреюсь теплотой! (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обнять себя)</w:t>
      </w:r>
    </w:p>
    <w:p w:rsidR="00B556D2" w:rsidRPr="00B556D2" w:rsidRDefault="00B556D2" w:rsidP="008D135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А теперь приступим. Так как это общая работа, старайтесь не мешать другу к другу, не толкаться. Вместо того, чтобы спорить постарайтесь договориться.</w:t>
      </w:r>
    </w:p>
    <w:p w:rsidR="00B556D2" w:rsidRPr="00B556D2" w:rsidRDefault="00B556D2" w:rsidP="008D135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  <w:bookmarkStart w:id="2" w:name="_Hlk204450976"/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Музыкально-ритмическое упражнение «На полянке Зайки танцевали»</w:t>
      </w:r>
      <w:bookmarkEnd w:id="2"/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(См. доп .папку)</w:t>
      </w:r>
    </w:p>
    <w:p w:rsidR="0030750C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Сюрпризный момент: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угощение волшебная коробочка с угощениями от зайца</w:t>
      </w:r>
      <w:r w:rsidR="0030750C">
        <w:rPr>
          <w:rFonts w:ascii="Times New Roman" w:eastAsia="Times New Roman" w:hAnsi="Times New Roman"/>
          <w:sz w:val="28"/>
          <w:szCs w:val="28"/>
          <w:lang w:eastAsia="zh-CN"/>
        </w:rPr>
        <w:t xml:space="preserve">.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Сюрпризный момент заранее обговаривается с родителями. И если родители не против, можно приготовить угощения от имени игрушки. Это может быть бисквит «Барни»</w:t>
      </w:r>
      <w:r w:rsidR="00960C16">
        <w:rPr>
          <w:rFonts w:ascii="Times New Roman" w:eastAsia="Times New Roman" w:hAnsi="Times New Roman"/>
          <w:i/>
          <w:sz w:val="28"/>
          <w:szCs w:val="28"/>
          <w:lang w:eastAsia="zh-CN"/>
        </w:rPr>
        <w:t>,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запе</w:t>
      </w:r>
      <w:r w:rsidR="0030750C">
        <w:rPr>
          <w:rFonts w:ascii="Times New Roman" w:eastAsia="Times New Roman" w:hAnsi="Times New Roman"/>
          <w:i/>
          <w:sz w:val="28"/>
          <w:szCs w:val="28"/>
          <w:lang w:eastAsia="zh-CN"/>
        </w:rPr>
        <w:t>чатан в индивидуальной упаковке.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30750C">
        <w:rPr>
          <w:rFonts w:ascii="Times New Roman" w:eastAsia="Times New Roman" w:hAnsi="Times New Roman"/>
          <w:b/>
          <w:sz w:val="28"/>
          <w:szCs w:val="28"/>
          <w:lang w:eastAsia="zh-CN"/>
        </w:rPr>
        <w:lastRenderedPageBreak/>
        <w:t>Свободная деятельность родителей и детей</w:t>
      </w:r>
      <w:r w:rsidR="00DA0827">
        <w:rPr>
          <w:rFonts w:ascii="Times New Roman" w:eastAsia="Times New Roman" w:hAnsi="Times New Roman"/>
          <w:sz w:val="28"/>
          <w:szCs w:val="28"/>
          <w:lang w:eastAsia="zh-CN"/>
        </w:rPr>
        <w:t xml:space="preserve">. 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Игры, общен</w:t>
      </w:r>
      <w:r w:rsidR="0030750C">
        <w:rPr>
          <w:rFonts w:ascii="Times New Roman" w:eastAsia="Times New Roman" w:hAnsi="Times New Roman"/>
          <w:sz w:val="28"/>
          <w:szCs w:val="28"/>
          <w:lang w:eastAsia="zh-CN"/>
        </w:rPr>
        <w:t>ие, ответы на возникшие вопросы</w:t>
      </w:r>
    </w:p>
    <w:p w:rsidR="00B556D2" w:rsidRPr="00B556D2" w:rsidRDefault="00FF4A62" w:rsidP="00DA08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B556D2"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Заключительная часть. Массаж «Зайки»</w:t>
      </w:r>
    </w:p>
    <w:p w:rsidR="00B556D2" w:rsidRPr="00B556D2" w:rsidRDefault="00B556D2" w:rsidP="0045300C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На полянке, на лужайке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(слегка постукиваем пальцами по спинке малыша)</w:t>
      </w:r>
    </w:p>
    <w:p w:rsidR="00B556D2" w:rsidRPr="00B556D2" w:rsidRDefault="00B556D2" w:rsidP="00B556D2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Целый день скакали зайки</w:t>
      </w:r>
    </w:p>
    <w:p w:rsidR="0045300C" w:rsidRDefault="00B556D2" w:rsidP="0045300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И катались по траве (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прокатываем ладони от попы к шее)</w:t>
      </w:r>
    </w:p>
    <w:p w:rsidR="00B556D2" w:rsidRPr="00B556D2" w:rsidRDefault="00B556D2" w:rsidP="0045300C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От хвоста и к голове</w:t>
      </w:r>
    </w:p>
    <w:p w:rsidR="00B556D2" w:rsidRPr="00B556D2" w:rsidRDefault="00B556D2" w:rsidP="0045300C">
      <w:pPr>
        <w:suppressAutoHyphens/>
        <w:spacing w:after="0" w:line="240" w:lineRule="auto"/>
        <w:contextualSpacing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Долго зайцы так скакали (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слегка постукиваем пальцами по спине малыша)</w:t>
      </w:r>
    </w:p>
    <w:p w:rsidR="00B556D2" w:rsidRPr="00B556D2" w:rsidRDefault="00B556D2" w:rsidP="0045300C">
      <w:pPr>
        <w:suppressAutoHyphens/>
        <w:spacing w:after="0" w:line="240" w:lineRule="auto"/>
        <w:contextualSpacing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Но напрыгавшись, устали (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кладем ладони на спину малышу)</w:t>
      </w:r>
    </w:p>
    <w:p w:rsidR="00B556D2" w:rsidRPr="00B556D2" w:rsidRDefault="00B556D2" w:rsidP="0045300C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Стали гладить и ласкать</w:t>
      </w:r>
    </w:p>
    <w:p w:rsidR="00B556D2" w:rsidRPr="00B556D2" w:rsidRDefault="00B556D2" w:rsidP="0045300C">
      <w:pPr>
        <w:suppressAutoHyphens/>
        <w:spacing w:after="0" w:line="240" w:lineRule="auto"/>
        <w:contextualSpacing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Всех зайчат зайчиха –мать (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гладим малышу спинку).</w:t>
      </w:r>
    </w:p>
    <w:p w:rsidR="00B556D2" w:rsidRPr="00B556D2" w:rsidRDefault="00FF4A6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B556D2"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Рефлексия.</w:t>
      </w:r>
    </w:p>
    <w:p w:rsidR="00B556D2" w:rsidRPr="00B556D2" w:rsidRDefault="00FF4A6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ab/>
      </w:r>
      <w:r w:rsidR="00B556D2" w:rsidRPr="00B556D2">
        <w:rPr>
          <w:rFonts w:ascii="Times New Roman" w:hAnsi="Times New Roman"/>
          <w:sz w:val="28"/>
          <w:szCs w:val="28"/>
          <w:lang w:eastAsia="zh-CN"/>
        </w:rPr>
        <w:t xml:space="preserve">Посмотрите на наше солнышко! Теперь даже в дождливый день, даже зимой нам будет светить ясное летнее солнышко. </w:t>
      </w:r>
      <w:r w:rsidR="00B556D2" w:rsidRPr="00B556D2">
        <w:rPr>
          <w:rFonts w:ascii="Times New Roman" w:eastAsia="Times New Roman" w:hAnsi="Times New Roman"/>
          <w:sz w:val="28"/>
          <w:szCs w:val="28"/>
          <w:lang w:eastAsia="zh-CN"/>
        </w:rPr>
        <w:t>Вы большие молодцы!</w:t>
      </w:r>
    </w:p>
    <w:p w:rsidR="00B556D2" w:rsidRPr="00B556D2" w:rsidRDefault="00B556D2" w:rsidP="00FF4A6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Свободная деятельность родителей и детей </w:t>
      </w:r>
    </w:p>
    <w:p w:rsidR="00B556D2" w:rsidRPr="00B556D2" w:rsidRDefault="00B556D2" w:rsidP="00DF02D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Свободная игровая деятельность детей и освоение окружающего пространства. 10 мин. Общение родителей с педагога</w:t>
      </w:r>
      <w:r w:rsidR="00FF4A62">
        <w:rPr>
          <w:rFonts w:ascii="Times New Roman" w:eastAsia="Times New Roman" w:hAnsi="Times New Roman"/>
          <w:i/>
          <w:sz w:val="28"/>
          <w:szCs w:val="28"/>
          <w:lang w:eastAsia="zh-CN"/>
        </w:rPr>
        <w:t>ми, ответы на возникшие вопросы.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Все мы весело играли,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Дети очень все устали,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Уходить нам всем пора,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Скажем дружно все «Ура»!</w:t>
      </w:r>
    </w:p>
    <w:p w:rsidR="00B556D2" w:rsidRDefault="00B556D2" w:rsidP="00B556D2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(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Утробина К.К. «Занимательная физкультура в детском саду»)</w:t>
      </w:r>
    </w:p>
    <w:p w:rsidR="00FF4A62" w:rsidRDefault="00FF4A62" w:rsidP="00FF4A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FF4A62" w:rsidRDefault="00FF4A62" w:rsidP="00DA082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D1353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До скорой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новой </w:t>
      </w:r>
      <w:r w:rsidRPr="008D1353">
        <w:rPr>
          <w:rFonts w:ascii="Times New Roman" w:eastAsia="Times New Roman" w:hAnsi="Times New Roman"/>
          <w:b/>
          <w:sz w:val="28"/>
          <w:szCs w:val="28"/>
          <w:lang w:eastAsia="zh-CN"/>
        </w:rPr>
        <w:t>встречи, малыши!</w:t>
      </w:r>
    </w:p>
    <w:p w:rsidR="00AF4726" w:rsidRPr="00DA0827" w:rsidRDefault="00AF4726" w:rsidP="00DA0827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FF4A62" w:rsidRDefault="00B556D2" w:rsidP="00B556D2">
      <w:pPr>
        <w:suppressAutoHyphens/>
        <w:spacing w:after="0" w:line="240" w:lineRule="auto"/>
        <w:ind w:left="106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bookmarkStart w:id="3" w:name="_Hlk200393791"/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Занятие 7. </w:t>
      </w:r>
    </w:p>
    <w:p w:rsidR="00B556D2" w:rsidRDefault="00FF4A62" w:rsidP="00B556D2">
      <w:pPr>
        <w:suppressAutoHyphens/>
        <w:spacing w:after="0" w:line="240" w:lineRule="auto"/>
        <w:ind w:left="106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Тема занятия: </w:t>
      </w:r>
      <w:r w:rsidR="00B556D2"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«В гости к Кукле»</w:t>
      </w:r>
    </w:p>
    <w:bookmarkEnd w:id="3"/>
    <w:p w:rsidR="00DA0827" w:rsidRPr="00B556D2" w:rsidRDefault="00DA0827" w:rsidP="00B556D2">
      <w:pPr>
        <w:suppressAutoHyphens/>
        <w:spacing w:after="0" w:line="240" w:lineRule="auto"/>
        <w:ind w:left="106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Цель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: развитие у детей умения чувствовать и сопереживать, развитие у детей умения ролевых действий в игре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B556D2" w:rsidRPr="00B556D2" w:rsidRDefault="00B556D2" w:rsidP="00FF4A6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Оборудование и материалы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: большая кукла Ляля</w:t>
      </w:r>
      <w:r w:rsidR="00FF4A62">
        <w:rPr>
          <w:rFonts w:ascii="Times New Roman" w:eastAsia="Times New Roman" w:hAnsi="Times New Roman"/>
          <w:sz w:val="28"/>
          <w:szCs w:val="28"/>
          <w:lang w:eastAsia="zh-CN"/>
        </w:rPr>
        <w:t xml:space="preserve"> (если имеется еще и  ростовая кукла)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, ванна, полотенца, «бисквит «Барни»</w:t>
      </w:r>
      <w:r w:rsidR="00FF4A62">
        <w:rPr>
          <w:rFonts w:ascii="Times New Roman" w:eastAsia="Times New Roman" w:hAnsi="Times New Roman"/>
          <w:sz w:val="28"/>
          <w:szCs w:val="28"/>
          <w:lang w:eastAsia="zh-CN"/>
        </w:rPr>
        <w:t>,в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лажные салфетки.</w:t>
      </w:r>
    </w:p>
    <w:p w:rsidR="00B556D2" w:rsidRPr="00DF02D4" w:rsidRDefault="00B556D2" w:rsidP="00DA082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FF4A62"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>Приветствие:</w:t>
      </w:r>
      <w:r w:rsidRPr="00FF4A62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дети и родители вместе с педагогом сидят в кругу</w:t>
      </w:r>
      <w:r w:rsidR="00DF02D4" w:rsidRPr="00DF02D4">
        <w:rPr>
          <w:rFonts w:ascii="Times New Roman" w:eastAsia="Times New Roman" w:hAnsi="Times New Roman"/>
          <w:sz w:val="28"/>
          <w:szCs w:val="28"/>
          <w:lang w:eastAsia="zh-CN"/>
        </w:rPr>
        <w:t>(технология «Утренний круг»)</w:t>
      </w:r>
      <w:r w:rsidR="00DF02D4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B556D2" w:rsidRPr="00B556D2" w:rsidRDefault="00B556D2" w:rsidP="00B556D2">
      <w:pPr>
        <w:suppressAutoHyphens/>
        <w:spacing w:after="0" w:line="240" w:lineRule="auto"/>
        <w:ind w:left="142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   Давайте, друзья, поздороваемся!</w:t>
      </w:r>
    </w:p>
    <w:p w:rsidR="00B556D2" w:rsidRPr="00B556D2" w:rsidRDefault="00B556D2" w:rsidP="00B556D2">
      <w:pPr>
        <w:suppressAutoHyphens/>
        <w:spacing w:after="0" w:line="240" w:lineRule="auto"/>
        <w:ind w:left="142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   И скажем друг другу «Привет!»</w:t>
      </w:r>
    </w:p>
    <w:p w:rsidR="00B556D2" w:rsidRPr="00B556D2" w:rsidRDefault="00B556D2" w:rsidP="00B556D2">
      <w:pPr>
        <w:suppressAutoHyphens/>
        <w:spacing w:after="0" w:line="240" w:lineRule="auto"/>
        <w:ind w:left="142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   Пусть яркое светит нам солнышко.</w:t>
      </w:r>
    </w:p>
    <w:p w:rsidR="00B556D2" w:rsidRPr="00B556D2" w:rsidRDefault="00B556D2" w:rsidP="00B556D2">
      <w:pPr>
        <w:suppressAutoHyphens/>
        <w:spacing w:after="0" w:line="240" w:lineRule="auto"/>
        <w:ind w:left="142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   А мы ему: «Хей! Хей!» в ответ.</w:t>
      </w:r>
    </w:p>
    <w:p w:rsidR="00B556D2" w:rsidRPr="00B556D2" w:rsidRDefault="00B556D2" w:rsidP="00FF4A6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«Паровоз» музыкально –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ритмическая игра</w:t>
      </w:r>
    </w:p>
    <w:p w:rsidR="00B556D2" w:rsidRPr="00B556D2" w:rsidRDefault="00FF4A62" w:rsidP="00B556D2">
      <w:pPr>
        <w:suppressAutoHyphens/>
        <w:spacing w:after="0" w:line="240" w:lineRule="auto"/>
        <w:ind w:left="-142" w:hanging="142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/>
          <w:sz w:val="28"/>
          <w:szCs w:val="28"/>
          <w:lang w:eastAsia="zh-CN"/>
        </w:rPr>
        <w:tab/>
      </w:r>
      <w:r w:rsidR="00B556D2" w:rsidRPr="00B556D2">
        <w:rPr>
          <w:rFonts w:ascii="Times New Roman" w:eastAsia="Times New Roman" w:hAnsi="Times New Roman"/>
          <w:sz w:val="28"/>
          <w:szCs w:val="28"/>
          <w:lang w:eastAsia="zh-CN"/>
        </w:rPr>
        <w:t>Сегодня мы снова отправимся в путешествие на волшебном паровозике, я       буду машинистом, занимайте свои места в вагончиках, даю гудок…поехали</w:t>
      </w:r>
    </w:p>
    <w:p w:rsidR="00B556D2" w:rsidRPr="00B556D2" w:rsidRDefault="00B556D2" w:rsidP="00FF4A62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  <w:r w:rsidRPr="00DF02D4">
        <w:rPr>
          <w:rFonts w:ascii="Times New Roman" w:eastAsia="Times New Roman" w:hAnsi="Times New Roman"/>
          <w:sz w:val="28"/>
          <w:szCs w:val="28"/>
          <w:lang w:eastAsia="zh-CN"/>
        </w:rPr>
        <w:t>Ребята, к нам в гости пришла кукла</w:t>
      </w:r>
      <w:r w:rsidR="00FF4A62">
        <w:rPr>
          <w:rFonts w:ascii="Times New Roman" w:eastAsia="Times New Roman" w:hAnsi="Times New Roman"/>
          <w:sz w:val="28"/>
          <w:szCs w:val="28"/>
          <w:lang w:eastAsia="zh-CN"/>
        </w:rPr>
        <w:t xml:space="preserve"> Ляля, она принесла на 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погремушки</w:t>
      </w:r>
      <w:r w:rsidR="00FF4A62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Веселая игрушка, игрушка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–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погремушка.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Погремушки у ребят очень весело звучат!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И Танечке дам, и Ванечке дам (перечисляет имена детей)</w:t>
      </w:r>
    </w:p>
    <w:p w:rsidR="00B556D2" w:rsidRPr="00B556D2" w:rsidRDefault="00B556D2" w:rsidP="00DF02D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Игра с погремушками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. Раздаем погремушки всем участникам. Правила игры – музыка звучит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–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дети и родители танцуют и грем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ят погремушками. Музыка стихает –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погремушки прячут за спину.Это кукла, ее зовут…можно познакомить куклу с детьми.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Куклу любят все ребятки,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С ней играть мы можем в прятки.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Можно дать покушать кашки,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Молоком поить из чашки.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Вот я ванну принесла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Кукла, мойся-ка сама.</w:t>
      </w:r>
    </w:p>
    <w:p w:rsidR="00B556D2" w:rsidRPr="00FF4A62" w:rsidRDefault="00B556D2" w:rsidP="00FF4A62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А как вы думаете, кукла умеет сама умываться. Давайте ей поможем, покажем, как надо умываться. Педагог читает потешку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(выполняют движения согласно тексту):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Водичка, водичка,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Умой мое личико,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Чтобы глазки блестели,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Чтобы щечки краснели,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Чтоб смеялся роток,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Чтоб кусался зубок.</w:t>
      </w:r>
    </w:p>
    <w:p w:rsidR="00DA0827" w:rsidRPr="00644401" w:rsidRDefault="00B556D2" w:rsidP="00644401">
      <w:pPr>
        <w:suppressAutoHyphens/>
        <w:spacing w:after="0" w:line="240" w:lineRule="auto"/>
        <w:ind w:left="142"/>
        <w:contextualSpacing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Ребята, а вы умеете мыть ручки сами. Пусть ваши мамы покажут, как они вас научили мыть ручки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. (Дети моют ручки вместе </w:t>
      </w:r>
      <w:r w:rsidR="00FF4A62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с мамой, а педагог поправляет). 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Игра с куклой 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(куклу мы умыли, ручки помыли, пусть теперь она попляшет)</w:t>
      </w:r>
      <w:r w:rsidR="00DF02D4">
        <w:rPr>
          <w:rFonts w:ascii="Times New Roman" w:eastAsia="Times New Roman" w:hAnsi="Times New Roman"/>
          <w:i/>
          <w:sz w:val="28"/>
          <w:szCs w:val="28"/>
          <w:lang w:eastAsia="zh-CN"/>
        </w:rPr>
        <w:t>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Ляля пляшет.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Ну-ка, Ляля, попляши,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Наших деток посмеши!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Ай, да ножки хороши!</w:t>
      </w:r>
    </w:p>
    <w:p w:rsidR="00B556D2" w:rsidRPr="00B556D2" w:rsidRDefault="00B556D2" w:rsidP="00FF4A6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Аппликация «Бусы»: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на листе А-4 нарисована ниточка. Дети с помощью родителей на ниточку приклеивают, вырезанные из цветной бумаги, кружки. Выставка творческих рабо</w:t>
      </w:r>
      <w:r w:rsidR="00FF4A62">
        <w:rPr>
          <w:rFonts w:ascii="Times New Roman" w:eastAsia="Times New Roman" w:hAnsi="Times New Roman"/>
          <w:sz w:val="28"/>
          <w:szCs w:val="28"/>
          <w:lang w:eastAsia="zh-CN"/>
        </w:rPr>
        <w:t>т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B556D2" w:rsidRPr="00B556D2" w:rsidRDefault="00B556D2" w:rsidP="00FF4A62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Музыкально ритмическое упражнение «Делай с нами»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B556D2" w:rsidRPr="00B556D2" w:rsidRDefault="00FF4A62" w:rsidP="00FF4A62">
      <w:pPr>
        <w:suppressAutoHyphens/>
        <w:spacing w:after="0" w:line="240" w:lineRule="auto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</w:t>
      </w:r>
      <w:r w:rsidR="00B556D2" w:rsidRPr="00B556D2"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>(</w:t>
      </w:r>
      <w:r w:rsidR="00B556D2"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музыкальное сопровождение по усмотрению </w:t>
      </w:r>
      <w:r w:rsidR="00DF02D4">
        <w:rPr>
          <w:rFonts w:ascii="Times New Roman" w:eastAsia="Times New Roman" w:hAnsi="Times New Roman"/>
          <w:i/>
          <w:sz w:val="28"/>
          <w:szCs w:val="28"/>
          <w:lang w:eastAsia="zh-CN"/>
        </w:rPr>
        <w:t>педагога</w:t>
      </w:r>
      <w:r w:rsidR="00B556D2"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)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«Мы ногами топ, топ, топ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Мы руками хлоп, хлоп, хлоп.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И туда, и сюда повернемся без труда.</w:t>
      </w:r>
    </w:p>
    <w:p w:rsidR="00B556D2" w:rsidRPr="00B556D2" w:rsidRDefault="00B556D2" w:rsidP="00B556D2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Мы ногами топ, топ, топ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Мы руками хлоп, хлоп, хлоп.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И туда, и сюда повернемся без труда.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Мы головками кивнем,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Дружно ручками махнем.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И туда, и сюда повернемся без труда.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Мы головками кивнем,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Дружно ручками махнем.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И туда, и сюда повернемся без труда.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Мы подпрыгнем высоко,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Прыгать вместе так легко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И туда, и сюда повернемся без труда.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Мы подпрыгнем высоко,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Прыгать вместе так легко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И туда, и сюда повернемся без труда.</w:t>
      </w:r>
    </w:p>
    <w:p w:rsidR="00B556D2" w:rsidRPr="00B556D2" w:rsidRDefault="00FF4A62" w:rsidP="00B556D2">
      <w:pPr>
        <w:suppressAutoHyphens/>
        <w:spacing w:after="0" w:line="240" w:lineRule="auto"/>
        <w:ind w:firstLine="142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ab/>
      </w:r>
      <w:r w:rsidR="00B556D2"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Сюрпризный момент:</w:t>
      </w:r>
      <w:r w:rsidR="00B556D2"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угощение волшебная коробочка с угощениями от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Куклы. </w:t>
      </w:r>
      <w:r w:rsidR="00B556D2"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Сюрпризный момент заранее обговаривается с родителями. И если родители не против, можно приготовить угощения от имени игрушки. Это может быть бисквит «Барни»</w:t>
      </w:r>
      <w:r w:rsidR="00DF02D4">
        <w:rPr>
          <w:rFonts w:ascii="Times New Roman" w:eastAsia="Times New Roman" w:hAnsi="Times New Roman"/>
          <w:i/>
          <w:sz w:val="28"/>
          <w:szCs w:val="28"/>
          <w:lang w:eastAsia="zh-CN"/>
        </w:rPr>
        <w:t>,</w:t>
      </w:r>
      <w:r w:rsidR="00B556D2"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 запе</w:t>
      </w:r>
      <w:r>
        <w:rPr>
          <w:rFonts w:ascii="Times New Roman" w:eastAsia="Times New Roman" w:hAnsi="Times New Roman"/>
          <w:i/>
          <w:sz w:val="28"/>
          <w:szCs w:val="28"/>
          <w:lang w:eastAsia="zh-CN"/>
        </w:rPr>
        <w:t>чатан в индивидуальной упаковке.</w:t>
      </w:r>
    </w:p>
    <w:p w:rsidR="00B556D2" w:rsidRPr="00B556D2" w:rsidRDefault="00B556D2" w:rsidP="00B556D2">
      <w:pPr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А теперь мы немножко отдохнем. </w:t>
      </w:r>
    </w:p>
    <w:p w:rsidR="00B556D2" w:rsidRDefault="00B556D2" w:rsidP="00FF4A62">
      <w:pPr>
        <w:suppressAutoHyphens/>
        <w:spacing w:after="0" w:line="240" w:lineRule="auto"/>
        <w:ind w:firstLine="708"/>
        <w:contextualSpacing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Заключительная часть. </w:t>
      </w:r>
    </w:p>
    <w:p w:rsidR="00B556D2" w:rsidRPr="00B556D2" w:rsidRDefault="00B556D2" w:rsidP="00FF4A62">
      <w:pPr>
        <w:suppressAutoHyphens/>
        <w:spacing w:after="0" w:line="240" w:lineRule="auto"/>
        <w:ind w:firstLine="708"/>
        <w:contextualSpacing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Массаж</w:t>
      </w:r>
    </w:p>
    <w:p w:rsidR="00B556D2" w:rsidRPr="00B556D2" w:rsidRDefault="00B556D2" w:rsidP="00B556D2">
      <w:pPr>
        <w:suppressAutoHyphens/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Вот у нас игра какая:</w:t>
      </w:r>
    </w:p>
    <w:p w:rsidR="00B556D2" w:rsidRPr="00B556D2" w:rsidRDefault="00B556D2" w:rsidP="00B556D2">
      <w:pPr>
        <w:suppressAutoHyphens/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Хлоп ладошка, хлоп другая.   </w:t>
      </w:r>
    </w:p>
    <w:p w:rsidR="00B556D2" w:rsidRPr="00B556D2" w:rsidRDefault="00B556D2" w:rsidP="00B556D2">
      <w:pPr>
        <w:suppressAutoHyphens/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Правой, правою ладошкой</w:t>
      </w:r>
    </w:p>
    <w:p w:rsidR="00B556D2" w:rsidRPr="00B556D2" w:rsidRDefault="00B556D2" w:rsidP="00B556D2">
      <w:pPr>
        <w:suppressAutoHyphens/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Мы пошлепаем немножко     </w:t>
      </w:r>
    </w:p>
    <w:p w:rsidR="00B556D2" w:rsidRPr="00B556D2" w:rsidRDefault="00B556D2" w:rsidP="00B556D2">
      <w:pPr>
        <w:suppressAutoHyphens/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А теперь ладошкой левой</w:t>
      </w:r>
    </w:p>
    <w:p w:rsidR="00B556D2" w:rsidRPr="00B556D2" w:rsidRDefault="00B556D2" w:rsidP="00B556D2">
      <w:pPr>
        <w:suppressAutoHyphens/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Ты хлопки погромче делай!</w:t>
      </w:r>
    </w:p>
    <w:p w:rsidR="00B556D2" w:rsidRPr="00B556D2" w:rsidRDefault="00B556D2" w:rsidP="00B556D2">
      <w:pPr>
        <w:suppressAutoHyphens/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А потом, потом, потом,</w:t>
      </w:r>
    </w:p>
    <w:p w:rsidR="00B556D2" w:rsidRPr="00B556D2" w:rsidRDefault="00B556D2" w:rsidP="00B556D2">
      <w:pPr>
        <w:suppressAutoHyphens/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Даже щечки мы побьем.</w:t>
      </w:r>
    </w:p>
    <w:p w:rsidR="00B556D2" w:rsidRPr="00B556D2" w:rsidRDefault="00B556D2" w:rsidP="00B556D2">
      <w:pPr>
        <w:suppressAutoHyphens/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Вверх ладошки</w:t>
      </w:r>
      <w:r w:rsidR="00570859">
        <w:rPr>
          <w:rFonts w:ascii="Times New Roman" w:eastAsia="Times New Roman" w:hAnsi="Times New Roman"/>
          <w:sz w:val="28"/>
          <w:szCs w:val="28"/>
          <w:lang w:eastAsia="zh-CN"/>
        </w:rPr>
        <w:t xml:space="preserve"> –</w:t>
      </w:r>
      <w:r w:rsidR="00644401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хлоп, хлоп.</w:t>
      </w:r>
    </w:p>
    <w:p w:rsidR="00B556D2" w:rsidRPr="00B556D2" w:rsidRDefault="00B556D2" w:rsidP="00B556D2">
      <w:pPr>
        <w:suppressAutoHyphens/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По коленкам шлеп, шлеп.</w:t>
      </w:r>
    </w:p>
    <w:p w:rsidR="00B556D2" w:rsidRPr="00B556D2" w:rsidRDefault="00B556D2" w:rsidP="00B556D2">
      <w:pPr>
        <w:suppressAutoHyphens/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По плечам теперь похлопай, </w:t>
      </w:r>
    </w:p>
    <w:p w:rsidR="00B556D2" w:rsidRPr="00B556D2" w:rsidRDefault="00B556D2" w:rsidP="00B556D2">
      <w:pPr>
        <w:suppressAutoHyphens/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По бокам себя пошлепай.</w:t>
      </w:r>
    </w:p>
    <w:p w:rsidR="00B556D2" w:rsidRPr="00B556D2" w:rsidRDefault="00B556D2" w:rsidP="00B556D2">
      <w:pPr>
        <w:suppressAutoHyphens/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Можешь хлопнуть за спиной,</w:t>
      </w:r>
    </w:p>
    <w:p w:rsidR="00B556D2" w:rsidRPr="00B556D2" w:rsidRDefault="00B556D2" w:rsidP="00B556D2">
      <w:pPr>
        <w:suppressAutoHyphens/>
        <w:spacing w:after="0" w:line="240" w:lineRule="auto"/>
        <w:ind w:left="709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Хлопаем перед собой.</w:t>
      </w:r>
    </w:p>
    <w:p w:rsidR="00B556D2" w:rsidRPr="00B556D2" w:rsidRDefault="00B556D2" w:rsidP="00FF4A62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Р</w:t>
      </w:r>
      <w:r w:rsidR="005E4588">
        <w:rPr>
          <w:rFonts w:ascii="Times New Roman" w:eastAsia="Times New Roman" w:hAnsi="Times New Roman"/>
          <w:b/>
          <w:sz w:val="28"/>
          <w:szCs w:val="28"/>
          <w:lang w:eastAsia="zh-CN"/>
        </w:rPr>
        <w:t>ефлексия</w:t>
      </w:r>
      <w:r w:rsidR="00644401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</w:t>
      </w:r>
      <w:r w:rsidRPr="00B556D2">
        <w:rPr>
          <w:rFonts w:ascii="Times New Roman" w:hAnsi="Times New Roman"/>
          <w:b/>
          <w:sz w:val="28"/>
          <w:szCs w:val="28"/>
          <w:lang w:eastAsia="zh-CN"/>
        </w:rPr>
        <w:t>«Цветик</w:t>
      </w:r>
      <w:r w:rsidR="005E4588">
        <w:rPr>
          <w:rFonts w:ascii="Times New Roman" w:hAnsi="Times New Roman"/>
          <w:b/>
          <w:sz w:val="28"/>
          <w:szCs w:val="28"/>
          <w:lang w:eastAsia="zh-CN"/>
        </w:rPr>
        <w:t xml:space="preserve"> – </w:t>
      </w:r>
      <w:r w:rsidRPr="00B556D2">
        <w:rPr>
          <w:rFonts w:ascii="Times New Roman" w:hAnsi="Times New Roman"/>
          <w:b/>
          <w:sz w:val="28"/>
          <w:szCs w:val="28"/>
          <w:lang w:eastAsia="zh-CN"/>
        </w:rPr>
        <w:t>многоцветик»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B556D2">
        <w:rPr>
          <w:rFonts w:ascii="Times New Roman" w:hAnsi="Times New Roman"/>
          <w:sz w:val="28"/>
          <w:szCs w:val="28"/>
          <w:lang w:eastAsia="zh-CN"/>
        </w:rPr>
        <w:t>Как в лесу на кочке                 (</w:t>
      </w:r>
      <w:r w:rsidRPr="00B556D2">
        <w:rPr>
          <w:rFonts w:ascii="Times New Roman" w:hAnsi="Times New Roman"/>
          <w:i/>
          <w:sz w:val="28"/>
          <w:szCs w:val="28"/>
          <w:lang w:eastAsia="zh-CN"/>
        </w:rPr>
        <w:t>выпускают пальчики из кулачков</w:t>
      </w:r>
      <w:r w:rsidRPr="00B556D2">
        <w:rPr>
          <w:rFonts w:ascii="Times New Roman" w:hAnsi="Times New Roman"/>
          <w:sz w:val="28"/>
          <w:szCs w:val="28"/>
          <w:lang w:eastAsia="zh-CN"/>
        </w:rPr>
        <w:t>)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B556D2">
        <w:rPr>
          <w:rFonts w:ascii="Times New Roman" w:hAnsi="Times New Roman"/>
          <w:sz w:val="28"/>
          <w:szCs w:val="28"/>
          <w:lang w:eastAsia="zh-CN"/>
        </w:rPr>
        <w:t>Расцвели цветочки.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B556D2">
        <w:rPr>
          <w:rFonts w:ascii="Times New Roman" w:hAnsi="Times New Roman"/>
          <w:sz w:val="28"/>
          <w:szCs w:val="28"/>
          <w:lang w:eastAsia="zh-CN"/>
        </w:rPr>
        <w:t>Цветики, цветики, цветики</w:t>
      </w:r>
      <w:r w:rsidR="005E4588">
        <w:rPr>
          <w:rFonts w:ascii="Times New Roman" w:hAnsi="Times New Roman"/>
          <w:sz w:val="28"/>
          <w:szCs w:val="28"/>
          <w:lang w:eastAsia="zh-CN"/>
        </w:rPr>
        <w:t xml:space="preserve"> – </w:t>
      </w:r>
      <w:r w:rsidRPr="00B556D2">
        <w:rPr>
          <w:rFonts w:ascii="Times New Roman" w:hAnsi="Times New Roman"/>
          <w:sz w:val="28"/>
          <w:szCs w:val="28"/>
          <w:lang w:eastAsia="zh-CN"/>
        </w:rPr>
        <w:t>цветочки  («</w:t>
      </w:r>
      <w:r w:rsidRPr="00B556D2">
        <w:rPr>
          <w:rFonts w:ascii="Times New Roman" w:hAnsi="Times New Roman"/>
          <w:i/>
          <w:sz w:val="28"/>
          <w:szCs w:val="28"/>
          <w:lang w:eastAsia="zh-CN"/>
        </w:rPr>
        <w:t>фонарики</w:t>
      </w:r>
      <w:r w:rsidRPr="00B556D2">
        <w:rPr>
          <w:rFonts w:ascii="Times New Roman" w:hAnsi="Times New Roman"/>
          <w:sz w:val="28"/>
          <w:szCs w:val="28"/>
          <w:lang w:eastAsia="zh-CN"/>
        </w:rPr>
        <w:t>»)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B556D2">
        <w:rPr>
          <w:rFonts w:ascii="Times New Roman" w:hAnsi="Times New Roman"/>
          <w:sz w:val="28"/>
          <w:szCs w:val="28"/>
          <w:lang w:eastAsia="zh-CN"/>
        </w:rPr>
        <w:t>С ветерком шептались                              (</w:t>
      </w:r>
      <w:r w:rsidRPr="00B556D2">
        <w:rPr>
          <w:rFonts w:ascii="Times New Roman" w:hAnsi="Times New Roman"/>
          <w:i/>
          <w:sz w:val="28"/>
          <w:szCs w:val="28"/>
          <w:lang w:eastAsia="zh-CN"/>
        </w:rPr>
        <w:t>трут ладошка об ладошку</w:t>
      </w:r>
      <w:r w:rsidRPr="00B556D2">
        <w:rPr>
          <w:rFonts w:ascii="Times New Roman" w:hAnsi="Times New Roman"/>
          <w:sz w:val="28"/>
          <w:szCs w:val="28"/>
          <w:lang w:eastAsia="zh-CN"/>
        </w:rPr>
        <w:t>)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B556D2">
        <w:rPr>
          <w:rFonts w:ascii="Times New Roman" w:hAnsi="Times New Roman"/>
          <w:sz w:val="28"/>
          <w:szCs w:val="28"/>
          <w:lang w:eastAsia="zh-CN"/>
        </w:rPr>
        <w:t>Солнцу улыбались                                     (</w:t>
      </w:r>
      <w:r w:rsidRPr="00B556D2">
        <w:rPr>
          <w:rFonts w:ascii="Times New Roman" w:hAnsi="Times New Roman"/>
          <w:i/>
          <w:sz w:val="28"/>
          <w:szCs w:val="28"/>
          <w:lang w:eastAsia="zh-CN"/>
        </w:rPr>
        <w:t>кивают головками)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B556D2">
        <w:rPr>
          <w:rFonts w:ascii="Times New Roman" w:hAnsi="Times New Roman"/>
          <w:sz w:val="28"/>
          <w:szCs w:val="28"/>
          <w:lang w:eastAsia="zh-CN"/>
        </w:rPr>
        <w:t>Родители и дети выбирают для себя лепесток, цвет которого наиболее подходит к цвету настроения. Затем все лепестки собирают в общий цветок.</w:t>
      </w:r>
    </w:p>
    <w:p w:rsidR="00B556D2" w:rsidRPr="00B556D2" w:rsidRDefault="00B556D2" w:rsidP="00FF4A6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Свободная деятельность родителей и детей 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Свободная игровая деятельность детей и освоение окружающего пространства. 10 мин. Общение родителей с педагог</w:t>
      </w:r>
      <w:r w:rsidR="00FF4A62">
        <w:rPr>
          <w:rFonts w:ascii="Times New Roman" w:eastAsia="Times New Roman" w:hAnsi="Times New Roman"/>
          <w:i/>
          <w:sz w:val="28"/>
          <w:szCs w:val="28"/>
          <w:lang w:eastAsia="zh-CN"/>
        </w:rPr>
        <w:t>ами, ответы на возникшие вопросы.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Все мы весело играли,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Дети очень все устали,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Уходить нам всем пора,</w:t>
      </w:r>
    </w:p>
    <w:p w:rsidR="00B556D2" w:rsidRPr="00B556D2" w:rsidRDefault="00B556D2" w:rsidP="00B556D2">
      <w:pPr>
        <w:suppressAutoHyphens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Скажем дружно все «Ура»!</w:t>
      </w:r>
    </w:p>
    <w:p w:rsidR="00B556D2" w:rsidRPr="00B556D2" w:rsidRDefault="00B556D2" w:rsidP="00B556D2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(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Утробина К.К. «Занимательная физкультура в детском саду»)</w:t>
      </w:r>
    </w:p>
    <w:p w:rsidR="00B556D2" w:rsidRDefault="00B556D2" w:rsidP="00B556D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F4A62" w:rsidRDefault="00FF4A62" w:rsidP="00FF4A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bookmarkStart w:id="4" w:name="_Hlk200394326"/>
      <w:r w:rsidRPr="008D1353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До скорой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новой </w:t>
      </w:r>
      <w:r w:rsidRPr="008D1353">
        <w:rPr>
          <w:rFonts w:ascii="Times New Roman" w:eastAsia="Times New Roman" w:hAnsi="Times New Roman"/>
          <w:b/>
          <w:sz w:val="28"/>
          <w:szCs w:val="28"/>
          <w:lang w:eastAsia="zh-CN"/>
        </w:rPr>
        <w:t>встречи, малыши!</w:t>
      </w:r>
    </w:p>
    <w:p w:rsidR="005512E3" w:rsidRDefault="005512E3" w:rsidP="00FF4A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5512E3" w:rsidRDefault="005512E3" w:rsidP="00FF4A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5512E3" w:rsidRDefault="005512E3" w:rsidP="005512E3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Занятие 8. </w:t>
      </w:r>
    </w:p>
    <w:p w:rsidR="005512E3" w:rsidRDefault="005512E3" w:rsidP="005512E3">
      <w:pPr>
        <w:suppressAutoHyphens/>
        <w:spacing w:after="0" w:line="240" w:lineRule="auto"/>
        <w:jc w:val="center"/>
        <w:rPr>
          <w:rFonts w:ascii="Times New Roman" w:eastAsiaTheme="minorHAnsi" w:hAnsi="Times New Roman"/>
          <w:color w:val="151515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Тема занятия: </w:t>
      </w:r>
      <w:r>
        <w:rPr>
          <w:rFonts w:ascii="Times New Roman" w:hAnsi="Times New Roman"/>
          <w:b/>
          <w:bCs/>
          <w:color w:val="151515"/>
          <w:sz w:val="28"/>
          <w:szCs w:val="28"/>
          <w:bdr w:val="none" w:sz="0" w:space="0" w:color="auto" w:frame="1"/>
        </w:rPr>
        <w:t>«Ёлочка красавица»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</w:p>
    <w:p w:rsidR="005512E3" w:rsidRDefault="005512E3" w:rsidP="005512E3">
      <w:pPr>
        <w:pStyle w:val="ab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>
        <w:rPr>
          <w:b/>
          <w:bCs/>
          <w:color w:val="151515"/>
          <w:sz w:val="28"/>
          <w:szCs w:val="28"/>
          <w:bdr w:val="none" w:sz="0" w:space="0" w:color="auto" w:frame="1"/>
        </w:rPr>
        <w:t>Цель: </w:t>
      </w:r>
      <w:r>
        <w:rPr>
          <w:color w:val="151515"/>
          <w:sz w:val="28"/>
          <w:szCs w:val="28"/>
        </w:rPr>
        <w:t xml:space="preserve">расширять представление о характерных особенностях времени года «зима», о новогоднем празднике; формировать </w:t>
      </w:r>
      <w:r>
        <w:rPr>
          <w:color w:val="151515"/>
          <w:sz w:val="28"/>
          <w:szCs w:val="28"/>
          <w:bdr w:val="none" w:sz="0" w:space="0" w:color="auto" w:frame="1"/>
        </w:rPr>
        <w:t>представления у детей о ёлке.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b/>
          <w:bCs/>
          <w:color w:val="151515"/>
          <w:sz w:val="28"/>
          <w:szCs w:val="28"/>
          <w:bdr w:val="none" w:sz="0" w:space="0" w:color="auto" w:frame="1"/>
        </w:rPr>
        <w:t>Материалы и оборудование: </w:t>
      </w:r>
      <w:r>
        <w:rPr>
          <w:color w:val="151515"/>
          <w:sz w:val="28"/>
          <w:szCs w:val="28"/>
          <w:bdr w:val="none" w:sz="0" w:space="0" w:color="auto" w:frame="1"/>
        </w:rPr>
        <w:t>кукла Снегурочка, игрушечные санки, искусственная ёлочка, мешочек с ёлочными украшениями, снежки, снежинки, аудиозапись «Выход Снегурочки», картонная заготовка «елочка» по количеству детей, пластилин трех цветов: красный, синий ,желтый, доска для лепки.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jc w:val="center"/>
        <w:rPr>
          <w:color w:val="151515"/>
          <w:sz w:val="28"/>
          <w:szCs w:val="28"/>
        </w:rPr>
      </w:pPr>
      <w:r>
        <w:rPr>
          <w:b/>
          <w:bCs/>
          <w:color w:val="151515"/>
          <w:sz w:val="28"/>
          <w:szCs w:val="28"/>
          <w:bdr w:val="none" w:sz="0" w:space="0" w:color="auto" w:frame="1"/>
        </w:rPr>
        <w:t>Ход занятия: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b/>
          <w:bCs/>
          <w:color w:val="151515"/>
          <w:sz w:val="28"/>
          <w:szCs w:val="28"/>
          <w:bdr w:val="none" w:sz="0" w:space="0" w:color="auto" w:frame="1"/>
        </w:rPr>
      </w:pPr>
      <w:r>
        <w:rPr>
          <w:b/>
          <w:bCs/>
          <w:color w:val="151515"/>
          <w:sz w:val="28"/>
          <w:szCs w:val="28"/>
          <w:bdr w:val="none" w:sz="0" w:space="0" w:color="auto" w:frame="1"/>
        </w:rPr>
        <w:t>Организационный момент: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</w:p>
    <w:p w:rsidR="005512E3" w:rsidRDefault="005512E3" w:rsidP="005512E3">
      <w:pPr>
        <w:pStyle w:val="ab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- Ребята, давайте с вами поздороваемся!</w:t>
      </w:r>
    </w:p>
    <w:p w:rsidR="005512E3" w:rsidRDefault="005512E3" w:rsidP="005512E3">
      <w:pPr>
        <w:pStyle w:val="ab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- Здравствуйте, ножки, топ-топ-топ! </w:t>
      </w:r>
      <w:r>
        <w:rPr>
          <w:i/>
          <w:iCs/>
          <w:color w:val="151515"/>
          <w:sz w:val="28"/>
          <w:szCs w:val="28"/>
          <w:bdr w:val="none" w:sz="0" w:space="0" w:color="auto" w:frame="1"/>
        </w:rPr>
        <w:t>(топают)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- Здравствуйте, ручки, хлоп-хлоп-хлоп! </w:t>
      </w:r>
      <w:r>
        <w:rPr>
          <w:i/>
          <w:iCs/>
          <w:color w:val="151515"/>
          <w:sz w:val="28"/>
          <w:szCs w:val="28"/>
          <w:bdr w:val="none" w:sz="0" w:space="0" w:color="auto" w:frame="1"/>
        </w:rPr>
        <w:t>(хлопают)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- Здравствуйте, щечки, плюх-плюх-плюх! </w:t>
      </w:r>
      <w:r>
        <w:rPr>
          <w:i/>
          <w:iCs/>
          <w:color w:val="151515"/>
          <w:sz w:val="28"/>
          <w:szCs w:val="28"/>
          <w:bdr w:val="none" w:sz="0" w:space="0" w:color="auto" w:frame="1"/>
        </w:rPr>
        <w:t>(хлопают ладошками по щечкам)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- Здравствуйте, детки! </w:t>
      </w:r>
      <w:r>
        <w:rPr>
          <w:i/>
          <w:iCs/>
          <w:color w:val="151515"/>
          <w:sz w:val="28"/>
          <w:szCs w:val="28"/>
          <w:bdr w:val="none" w:sz="0" w:space="0" w:color="auto" w:frame="1"/>
        </w:rPr>
        <w:t>(машут ручкой)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  <w:bdr w:val="none" w:sz="0" w:space="0" w:color="auto" w:frame="1"/>
        </w:rPr>
        <w:t>- Молодцы! Садитесь на стульчики.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  <w:bdr w:val="none" w:sz="0" w:space="0" w:color="auto" w:frame="1"/>
        </w:rPr>
      </w:pPr>
      <w:r>
        <w:rPr>
          <w:color w:val="151515"/>
          <w:sz w:val="28"/>
          <w:szCs w:val="28"/>
          <w:bdr w:val="none" w:sz="0" w:space="0" w:color="auto" w:frame="1"/>
        </w:rPr>
        <w:t>-Сегодня на занятии нас ждут волшебство, сказочное настроение, игры и ещё много чего интересного. Я хочу, чтобы у вас всё получилось, и целый день было хорошее настроение!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i/>
          <w:iCs/>
          <w:color w:val="151515"/>
          <w:sz w:val="28"/>
          <w:szCs w:val="28"/>
          <w:bdr w:val="none" w:sz="0" w:space="0" w:color="auto" w:frame="1"/>
        </w:rPr>
        <w:t>Воспитатель включает музыку «Выход Снегурочки»</w:t>
      </w:r>
    </w:p>
    <w:p w:rsidR="005512E3" w:rsidRDefault="005512E3" w:rsidP="005512E3">
      <w:pPr>
        <w:pStyle w:val="ab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- Слышите,  кажется, волшебство начинается!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i/>
          <w:iCs/>
          <w:color w:val="151515"/>
          <w:sz w:val="28"/>
          <w:szCs w:val="28"/>
          <w:bdr w:val="none" w:sz="0" w:space="0" w:color="auto" w:frame="1"/>
        </w:rPr>
        <w:t>Воспитатель везет на саночках Снегурочку с мешочком, затем подносит поближе к детям.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</w:p>
    <w:p w:rsidR="005512E3" w:rsidRDefault="005512E3" w:rsidP="005512E3">
      <w:pPr>
        <w:pStyle w:val="ab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- Здравствуйте, ребята! Вы меня узнали?</w:t>
      </w:r>
    </w:p>
    <w:p w:rsidR="005512E3" w:rsidRDefault="005512E3" w:rsidP="005512E3">
      <w:pPr>
        <w:pStyle w:val="ab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- Ребятки, это же Снегурочка! Посмотрите, какая она красивая!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b/>
          <w:color w:val="151515"/>
          <w:sz w:val="28"/>
          <w:szCs w:val="28"/>
        </w:rPr>
      </w:pPr>
      <w:r>
        <w:rPr>
          <w:b/>
          <w:iCs/>
          <w:color w:val="151515"/>
          <w:sz w:val="28"/>
          <w:szCs w:val="28"/>
          <w:bdr w:val="none" w:sz="0" w:space="0" w:color="auto" w:frame="1"/>
        </w:rPr>
        <w:t>Рассматривают Снегурочку.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-</w:t>
      </w:r>
      <w:r>
        <w:rPr>
          <w:color w:val="151515"/>
          <w:sz w:val="28"/>
          <w:szCs w:val="28"/>
          <w:bdr w:val="none" w:sz="0" w:space="0" w:color="auto" w:frame="1"/>
        </w:rPr>
        <w:t>Я Снегурочка из сказки,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  <w:bdr w:val="none" w:sz="0" w:space="0" w:color="auto" w:frame="1"/>
        </w:rPr>
        <w:t>Я живу в стране чудес!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  <w:bdr w:val="none" w:sz="0" w:space="0" w:color="auto" w:frame="1"/>
        </w:rPr>
        <w:t>На волшебных я на санках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  <w:bdr w:val="none" w:sz="0" w:space="0" w:color="auto" w:frame="1"/>
        </w:rPr>
        <w:lastRenderedPageBreak/>
        <w:t>Привезла для вас сюрприз!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  <w:bdr w:val="none" w:sz="0" w:space="0" w:color="auto" w:frame="1"/>
        </w:rPr>
        <w:t>- Что же это за сюрприз?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i/>
          <w:iCs/>
          <w:color w:val="151515"/>
          <w:sz w:val="28"/>
          <w:szCs w:val="28"/>
          <w:bdr w:val="none" w:sz="0" w:space="0" w:color="auto" w:frame="1"/>
        </w:rPr>
        <w:t>Воспитатель берет с санок мешочек и подходит к ребятам.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  <w:bdr w:val="none" w:sz="0" w:space="0" w:color="auto" w:frame="1"/>
        </w:rPr>
        <w:t>- А давайте попробуем угадать! Опустите ручку в мешочек и потрогайте. Что вы чувствуете?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i/>
          <w:iCs/>
          <w:color w:val="151515"/>
          <w:sz w:val="28"/>
          <w:szCs w:val="28"/>
          <w:bdr w:val="none" w:sz="0" w:space="0" w:color="auto" w:frame="1"/>
        </w:rPr>
        <w:t>Дети трогают, пытаются ответить, воспитатель помогает.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  <w:bdr w:val="none" w:sz="0" w:space="0" w:color="auto" w:frame="1"/>
        </w:rPr>
        <w:t>- Да, это что-то колючее! Что же это?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i/>
          <w:iCs/>
          <w:color w:val="151515"/>
          <w:sz w:val="28"/>
          <w:szCs w:val="28"/>
          <w:bdr w:val="none" w:sz="0" w:space="0" w:color="auto" w:frame="1"/>
        </w:rPr>
        <w:t>Воспитатель достает елочку.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  <w:bdr w:val="none" w:sz="0" w:space="0" w:color="auto" w:frame="1"/>
        </w:rPr>
        <w:t>- Ребята, это же ёлочка!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b/>
          <w:bCs/>
          <w:color w:val="151515"/>
          <w:sz w:val="28"/>
          <w:szCs w:val="28"/>
          <w:bdr w:val="none" w:sz="0" w:space="0" w:color="auto" w:frame="1"/>
        </w:rPr>
        <w:t>-</w:t>
      </w:r>
      <w:r>
        <w:rPr>
          <w:color w:val="151515"/>
          <w:sz w:val="28"/>
          <w:szCs w:val="28"/>
        </w:rPr>
        <w:t>Давайте, рассмотрим ёлочку.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  <w:bdr w:val="none" w:sz="0" w:space="0" w:color="auto" w:frame="1"/>
        </w:rPr>
        <w:t>- Какого цвета елка? </w:t>
      </w:r>
      <w:r>
        <w:rPr>
          <w:i/>
          <w:iCs/>
          <w:color w:val="151515"/>
          <w:sz w:val="28"/>
          <w:szCs w:val="28"/>
          <w:bdr w:val="none" w:sz="0" w:space="0" w:color="auto" w:frame="1"/>
        </w:rPr>
        <w:t>(зеленая).</w:t>
      </w:r>
      <w:r>
        <w:rPr>
          <w:color w:val="151515"/>
          <w:sz w:val="28"/>
          <w:szCs w:val="28"/>
        </w:rPr>
        <w:br/>
      </w:r>
      <w:r>
        <w:rPr>
          <w:color w:val="151515"/>
          <w:sz w:val="28"/>
          <w:szCs w:val="28"/>
          <w:bdr w:val="none" w:sz="0" w:space="0" w:color="auto" w:frame="1"/>
        </w:rPr>
        <w:t>- Какая она по величине - большая или маленькая? </w:t>
      </w:r>
      <w:r>
        <w:rPr>
          <w:i/>
          <w:iCs/>
          <w:color w:val="151515"/>
          <w:sz w:val="28"/>
          <w:szCs w:val="28"/>
          <w:bdr w:val="none" w:sz="0" w:space="0" w:color="auto" w:frame="1"/>
        </w:rPr>
        <w:t>(маленькая).</w:t>
      </w:r>
      <w:r>
        <w:rPr>
          <w:color w:val="151515"/>
          <w:sz w:val="28"/>
          <w:szCs w:val="28"/>
        </w:rPr>
        <w:br/>
      </w:r>
      <w:r>
        <w:rPr>
          <w:color w:val="151515"/>
          <w:sz w:val="28"/>
          <w:szCs w:val="28"/>
          <w:bdr w:val="none" w:sz="0" w:space="0" w:color="auto" w:frame="1"/>
        </w:rPr>
        <w:t>- </w:t>
      </w:r>
      <w:r>
        <w:rPr>
          <w:color w:val="151515"/>
          <w:sz w:val="28"/>
          <w:szCs w:val="28"/>
        </w:rPr>
        <w:t>Посмотрите внимательно, у елки есть ствол? А ветки?</w:t>
      </w:r>
    </w:p>
    <w:p w:rsidR="005512E3" w:rsidRDefault="005512E3" w:rsidP="005512E3">
      <w:pPr>
        <w:pStyle w:val="ab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- Ребята, а у елочки есть листочки? Что у елки вместо листочков?</w:t>
      </w:r>
    </w:p>
    <w:p w:rsidR="005512E3" w:rsidRDefault="005512E3" w:rsidP="005512E3">
      <w:pPr>
        <w:pStyle w:val="ab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- Правильно, вместо листочков у елки – иголки.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  <w:bdr w:val="none" w:sz="0" w:space="0" w:color="auto" w:frame="1"/>
        </w:rPr>
        <w:t>- Потрогайте еще раз веточку, какая она на ощупь? </w:t>
      </w:r>
      <w:r>
        <w:rPr>
          <w:i/>
          <w:iCs/>
          <w:color w:val="151515"/>
          <w:sz w:val="28"/>
          <w:szCs w:val="28"/>
          <w:bdr w:val="none" w:sz="0" w:space="0" w:color="auto" w:frame="1"/>
        </w:rPr>
        <w:t>(колючая).</w:t>
      </w:r>
      <w:r>
        <w:rPr>
          <w:color w:val="151515"/>
          <w:sz w:val="28"/>
          <w:szCs w:val="28"/>
        </w:rPr>
        <w:br/>
      </w:r>
      <w:r>
        <w:rPr>
          <w:color w:val="151515"/>
          <w:sz w:val="28"/>
          <w:szCs w:val="28"/>
          <w:bdr w:val="none" w:sz="0" w:space="0" w:color="auto" w:frame="1"/>
        </w:rPr>
        <w:t>- Правильно, ёлочка колючая. Про нее так и говорят: елочка – колючая иголочка.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  <w:bdr w:val="none" w:sz="0" w:space="0" w:color="auto" w:frame="1"/>
        </w:rPr>
        <w:t>- Ребята, какие вы молодцы, все знаете про елочку! А я, ведь, не просто так приехала к вам на волшебных саночках. Меня к вам Дедушка Мороз прислал. Ведь скоро праздник, Новый год! А вы готовитесь к празднику?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  <w:bdr w:val="none" w:sz="0" w:space="0" w:color="auto" w:frame="1"/>
        </w:rPr>
      </w:pPr>
      <w:r>
        <w:rPr>
          <w:color w:val="151515"/>
          <w:sz w:val="28"/>
          <w:szCs w:val="28"/>
          <w:bdr w:val="none" w:sz="0" w:space="0" w:color="auto" w:frame="1"/>
        </w:rPr>
        <w:t xml:space="preserve">- Конечно, Снегурочка, наши детки ждут праздник! Посмотри, как красиво наша группа украшена. 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  <w:bdr w:val="none" w:sz="0" w:space="0" w:color="auto" w:frame="1"/>
        </w:rPr>
      </w:pPr>
      <w:r>
        <w:rPr>
          <w:color w:val="151515"/>
          <w:sz w:val="28"/>
          <w:szCs w:val="28"/>
          <w:bdr w:val="none" w:sz="0" w:space="0" w:color="auto" w:frame="1"/>
        </w:rPr>
        <w:t>Снегурочка: «А вы мне поможете нарядить елочку? И у нас будет красивая елочка к празднику»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  <w:bdr w:val="none" w:sz="0" w:space="0" w:color="auto" w:frame="1"/>
        </w:rPr>
        <w:t>- У меня есть коробка с новогодними игрушками. Сейчас мы с вами украсим эту маленькую елочку. Вы будете по очереди выбирать шарики и вешать на елку. Смотрите, как я делаю.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i/>
          <w:iCs/>
          <w:color w:val="151515"/>
          <w:sz w:val="28"/>
          <w:szCs w:val="28"/>
          <w:bdr w:val="none" w:sz="0" w:space="0" w:color="auto" w:frame="1"/>
        </w:rPr>
        <w:t>Воспитатель показывает, дети повторяют.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b/>
          <w:bCs/>
          <w:color w:val="151515"/>
          <w:sz w:val="28"/>
          <w:szCs w:val="28"/>
          <w:bdr w:val="none" w:sz="0" w:space="0" w:color="auto" w:frame="1"/>
        </w:rPr>
        <w:t>Пальчиковая игра: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  <w:bdr w:val="none" w:sz="0" w:space="0" w:color="auto" w:frame="1"/>
        </w:rPr>
        <w:t>Посмотри, на нашей елке </w:t>
      </w:r>
      <w:r>
        <w:rPr>
          <w:i/>
          <w:iCs/>
          <w:color w:val="151515"/>
          <w:sz w:val="28"/>
          <w:szCs w:val="28"/>
          <w:bdr w:val="none" w:sz="0" w:space="0" w:color="auto" w:frame="1"/>
        </w:rPr>
        <w:t>(вытянуть ладошки вперед)</w:t>
      </w:r>
      <w:r>
        <w:rPr>
          <w:color w:val="151515"/>
          <w:sz w:val="28"/>
          <w:szCs w:val="28"/>
        </w:rPr>
        <w:br/>
      </w:r>
      <w:r>
        <w:rPr>
          <w:color w:val="151515"/>
          <w:sz w:val="28"/>
          <w:szCs w:val="28"/>
          <w:bdr w:val="none" w:sz="0" w:space="0" w:color="auto" w:frame="1"/>
        </w:rPr>
        <w:t>Очень колкие иголки. </w:t>
      </w:r>
      <w:r>
        <w:rPr>
          <w:i/>
          <w:iCs/>
          <w:color w:val="151515"/>
          <w:sz w:val="28"/>
          <w:szCs w:val="28"/>
          <w:bdr w:val="none" w:sz="0" w:space="0" w:color="auto" w:frame="1"/>
        </w:rPr>
        <w:t>(сжимать и разжимать кулачки)</w:t>
      </w:r>
      <w:r>
        <w:rPr>
          <w:color w:val="151515"/>
          <w:sz w:val="28"/>
          <w:szCs w:val="28"/>
        </w:rPr>
        <w:br/>
      </w:r>
      <w:r>
        <w:rPr>
          <w:color w:val="151515"/>
          <w:sz w:val="28"/>
          <w:szCs w:val="28"/>
          <w:bdr w:val="none" w:sz="0" w:space="0" w:color="auto" w:frame="1"/>
        </w:rPr>
        <w:t>От низа до макушки </w:t>
      </w:r>
      <w:r>
        <w:rPr>
          <w:i/>
          <w:iCs/>
          <w:color w:val="151515"/>
          <w:sz w:val="28"/>
          <w:szCs w:val="28"/>
          <w:bdr w:val="none" w:sz="0" w:space="0" w:color="auto" w:frame="1"/>
        </w:rPr>
        <w:t>(показать ручками снизу вверх)</w:t>
      </w:r>
      <w:r>
        <w:rPr>
          <w:i/>
          <w:iCs/>
          <w:color w:val="151515"/>
          <w:sz w:val="28"/>
          <w:szCs w:val="28"/>
          <w:bdr w:val="none" w:sz="0" w:space="0" w:color="auto" w:frame="1"/>
        </w:rPr>
        <w:br/>
      </w:r>
      <w:r>
        <w:rPr>
          <w:color w:val="151515"/>
          <w:sz w:val="28"/>
          <w:szCs w:val="28"/>
          <w:bdr w:val="none" w:sz="0" w:space="0" w:color="auto" w:frame="1"/>
        </w:rPr>
        <w:t>Висят на ней игрушки — </w:t>
      </w:r>
      <w:r>
        <w:rPr>
          <w:i/>
          <w:iCs/>
          <w:color w:val="151515"/>
          <w:sz w:val="28"/>
          <w:szCs w:val="28"/>
          <w:bdr w:val="none" w:sz="0" w:space="0" w:color="auto" w:frame="1"/>
        </w:rPr>
        <w:t>(показать ладошками вперед)</w:t>
      </w:r>
      <w:r>
        <w:rPr>
          <w:color w:val="151515"/>
          <w:sz w:val="28"/>
          <w:szCs w:val="28"/>
        </w:rPr>
        <w:br/>
      </w:r>
      <w:r>
        <w:rPr>
          <w:color w:val="151515"/>
          <w:sz w:val="28"/>
          <w:szCs w:val="28"/>
          <w:bdr w:val="none" w:sz="0" w:space="0" w:color="auto" w:frame="1"/>
        </w:rPr>
        <w:t>Звездочки и шарики, </w:t>
      </w:r>
      <w:r>
        <w:rPr>
          <w:i/>
          <w:iCs/>
          <w:color w:val="151515"/>
          <w:sz w:val="28"/>
          <w:szCs w:val="28"/>
          <w:bdr w:val="none" w:sz="0" w:space="0" w:color="auto" w:frame="1"/>
        </w:rPr>
        <w:t>(похлопать в ладоши)</w:t>
      </w:r>
      <w:r>
        <w:rPr>
          <w:color w:val="151515"/>
          <w:sz w:val="28"/>
          <w:szCs w:val="28"/>
        </w:rPr>
        <w:br/>
      </w:r>
      <w:r>
        <w:rPr>
          <w:color w:val="151515"/>
          <w:sz w:val="28"/>
          <w:szCs w:val="28"/>
          <w:bdr w:val="none" w:sz="0" w:space="0" w:color="auto" w:frame="1"/>
        </w:rPr>
        <w:t>Яркие фонарики! </w:t>
      </w:r>
      <w:r>
        <w:rPr>
          <w:i/>
          <w:iCs/>
          <w:color w:val="151515"/>
          <w:sz w:val="28"/>
          <w:szCs w:val="28"/>
          <w:bdr w:val="none" w:sz="0" w:space="0" w:color="auto" w:frame="1"/>
        </w:rPr>
        <w:t>(покрутить ручками фонарики).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-Вокруг нарядной елочки принято водить хоровод.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Дети и родители берутся за руки и водят вокруг елки хоровод.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b/>
          <w:iCs/>
          <w:color w:val="151515"/>
          <w:sz w:val="28"/>
          <w:szCs w:val="28"/>
          <w:bdr w:val="none" w:sz="0" w:space="0" w:color="auto" w:frame="1"/>
        </w:rPr>
      </w:pPr>
      <w:r>
        <w:rPr>
          <w:b/>
          <w:iCs/>
          <w:color w:val="151515"/>
          <w:sz w:val="28"/>
          <w:szCs w:val="28"/>
          <w:bdr w:val="none" w:sz="0" w:space="0" w:color="auto" w:frame="1"/>
        </w:rPr>
        <w:t>Песенка-хоровод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iCs/>
          <w:color w:val="151515"/>
          <w:sz w:val="28"/>
          <w:szCs w:val="28"/>
          <w:bdr w:val="none" w:sz="0" w:space="0" w:color="auto" w:frame="1"/>
        </w:rPr>
      </w:pPr>
      <w:r>
        <w:rPr>
          <w:iCs/>
          <w:color w:val="151515"/>
          <w:sz w:val="28"/>
          <w:szCs w:val="28"/>
          <w:bdr w:val="none" w:sz="0" w:space="0" w:color="auto" w:frame="1"/>
        </w:rPr>
        <w:t>У маленьких детишек елочка большая.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iCs/>
          <w:color w:val="151515"/>
          <w:sz w:val="28"/>
          <w:szCs w:val="28"/>
          <w:bdr w:val="none" w:sz="0" w:space="0" w:color="auto" w:frame="1"/>
        </w:rPr>
      </w:pPr>
      <w:r>
        <w:rPr>
          <w:iCs/>
          <w:color w:val="151515"/>
          <w:sz w:val="28"/>
          <w:szCs w:val="28"/>
          <w:bdr w:val="none" w:sz="0" w:space="0" w:color="auto" w:frame="1"/>
        </w:rPr>
        <w:t xml:space="preserve">Огоньками и шариками елочка сверкает 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iCs/>
          <w:color w:val="151515"/>
          <w:sz w:val="28"/>
          <w:szCs w:val="28"/>
          <w:bdr w:val="none" w:sz="0" w:space="0" w:color="auto" w:frame="1"/>
        </w:rPr>
      </w:pPr>
      <w:r>
        <w:rPr>
          <w:iCs/>
          <w:color w:val="151515"/>
          <w:sz w:val="28"/>
          <w:szCs w:val="28"/>
          <w:bdr w:val="none" w:sz="0" w:space="0" w:color="auto" w:frame="1"/>
        </w:rPr>
        <w:t>Ай да елочка, погляди, погляди, (Дети хлопают в ладоши.)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iCs/>
          <w:color w:val="151515"/>
          <w:sz w:val="28"/>
          <w:szCs w:val="28"/>
          <w:bdr w:val="none" w:sz="0" w:space="0" w:color="auto" w:frame="1"/>
        </w:rPr>
      </w:pPr>
      <w:r>
        <w:rPr>
          <w:iCs/>
          <w:color w:val="151515"/>
          <w:sz w:val="28"/>
          <w:szCs w:val="28"/>
          <w:bdr w:val="none" w:sz="0" w:space="0" w:color="auto" w:frame="1"/>
        </w:rPr>
        <w:lastRenderedPageBreak/>
        <w:t>Детка, елочка, посвети, посвети. (Дети поднимают над головой руки и поворачиваю ладони вправо и влево)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iCs/>
          <w:color w:val="151515"/>
          <w:sz w:val="28"/>
          <w:szCs w:val="28"/>
          <w:bdr w:val="none" w:sz="0" w:space="0" w:color="auto" w:frame="1"/>
        </w:rPr>
      </w:pPr>
      <w:r>
        <w:rPr>
          <w:iCs/>
          <w:color w:val="151515"/>
          <w:sz w:val="28"/>
          <w:szCs w:val="28"/>
          <w:bdr w:val="none" w:sz="0" w:space="0" w:color="auto" w:frame="1"/>
        </w:rPr>
        <w:t>Не коли нас, елочка ,веточкой лохматой,(Грозят пальчиком)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iCs/>
          <w:color w:val="151515"/>
          <w:sz w:val="28"/>
          <w:szCs w:val="28"/>
          <w:bdr w:val="none" w:sz="0" w:space="0" w:color="auto" w:frame="1"/>
        </w:rPr>
      </w:pPr>
      <w:r>
        <w:rPr>
          <w:iCs/>
          <w:color w:val="151515"/>
          <w:sz w:val="28"/>
          <w:szCs w:val="28"/>
          <w:bdr w:val="none" w:sz="0" w:space="0" w:color="auto" w:frame="1"/>
        </w:rPr>
        <w:t xml:space="preserve">Убери иголочки 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iCs/>
          <w:color w:val="151515"/>
          <w:sz w:val="28"/>
          <w:szCs w:val="28"/>
          <w:bdr w:val="none" w:sz="0" w:space="0" w:color="auto" w:frame="1"/>
        </w:rPr>
      </w:pPr>
      <w:r>
        <w:rPr>
          <w:iCs/>
          <w:color w:val="151515"/>
          <w:sz w:val="28"/>
          <w:szCs w:val="28"/>
          <w:bdr w:val="none" w:sz="0" w:space="0" w:color="auto" w:frame="1"/>
        </w:rPr>
        <w:t>Дальше от ребяток.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iCs/>
          <w:color w:val="151515"/>
          <w:sz w:val="28"/>
          <w:szCs w:val="28"/>
          <w:bdr w:val="none" w:sz="0" w:space="0" w:color="auto" w:frame="1"/>
        </w:rPr>
        <w:t>Ай да елочка, погляди!</w:t>
      </w:r>
    </w:p>
    <w:p w:rsidR="005512E3" w:rsidRDefault="005512E3" w:rsidP="005512E3">
      <w:pPr>
        <w:pStyle w:val="ab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 xml:space="preserve">- Молодцы, детки! </w:t>
      </w:r>
    </w:p>
    <w:p w:rsidR="005512E3" w:rsidRDefault="007C0674" w:rsidP="005512E3">
      <w:pPr>
        <w:pStyle w:val="ab"/>
        <w:shd w:val="clear" w:color="auto" w:fill="FFFFFF"/>
        <w:spacing w:before="0" w:beforeAutospacing="0" w:after="240" w:afterAutospacing="0" w:line="330" w:lineRule="atLeast"/>
        <w:rPr>
          <w:b/>
          <w:color w:val="151515"/>
          <w:sz w:val="28"/>
          <w:szCs w:val="28"/>
        </w:rPr>
      </w:pPr>
      <w:r>
        <w:rPr>
          <w:b/>
          <w:color w:val="151515"/>
          <w:sz w:val="28"/>
          <w:szCs w:val="28"/>
        </w:rPr>
        <w:t>Лепка «Разноцветные шары</w:t>
      </w:r>
      <w:r w:rsidR="005512E3">
        <w:rPr>
          <w:b/>
          <w:color w:val="151515"/>
          <w:sz w:val="28"/>
          <w:szCs w:val="28"/>
        </w:rPr>
        <w:t>»</w:t>
      </w:r>
    </w:p>
    <w:p w:rsidR="005512E3" w:rsidRDefault="005512E3" w:rsidP="005512E3">
      <w:pPr>
        <w:pStyle w:val="ab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-А теперь нарядим нашу елочку –повесим на нее разноцветные шары :вот красный шар ,вот синий шар, а это желтый шар.(воспитатель проговаривая показывает приемы лепки).Дети берут кусочек пластилина и скатывают из него шар между ладонями, готовый шарик закрепляют на елочке, придавливая его к картону и расплющивая .</w:t>
      </w:r>
    </w:p>
    <w:p w:rsidR="005512E3" w:rsidRDefault="005512E3" w:rsidP="005512E3">
      <w:pPr>
        <w:pStyle w:val="ab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-Какие красивые стали наши елочки!</w:t>
      </w:r>
    </w:p>
    <w:p w:rsidR="005512E3" w:rsidRDefault="005512E3" w:rsidP="005512E3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Свободная деятельность родителей и детей </w:t>
      </w:r>
    </w:p>
    <w:p w:rsidR="005512E3" w:rsidRDefault="005512E3" w:rsidP="005512E3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i/>
          <w:sz w:val="28"/>
          <w:szCs w:val="28"/>
          <w:lang w:eastAsia="zh-CN"/>
        </w:rPr>
        <w:t>Свободная игровая деятельность детей и освоение окружающего пространства. 10 мин. Общение родителей с педагогами, ответы на возникшие вопросы.</w:t>
      </w:r>
    </w:p>
    <w:p w:rsidR="005512E3" w:rsidRDefault="005512E3" w:rsidP="005512E3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</w:p>
    <w:p w:rsidR="005512E3" w:rsidRDefault="005512E3" w:rsidP="005512E3">
      <w:pPr>
        <w:suppressAutoHyphens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Все мы весело играли,</w:t>
      </w:r>
    </w:p>
    <w:p w:rsidR="005512E3" w:rsidRDefault="005512E3" w:rsidP="005512E3">
      <w:pPr>
        <w:suppressAutoHyphens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Дети очень все устали,</w:t>
      </w:r>
    </w:p>
    <w:p w:rsidR="005512E3" w:rsidRDefault="005512E3" w:rsidP="005512E3">
      <w:pPr>
        <w:suppressAutoHyphens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Уходить нам всем пора,</w:t>
      </w:r>
    </w:p>
    <w:p w:rsidR="005512E3" w:rsidRDefault="005512E3" w:rsidP="005512E3">
      <w:pPr>
        <w:suppressAutoHyphens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Скажем дружно все «Ура»!</w:t>
      </w:r>
    </w:p>
    <w:p w:rsidR="005512E3" w:rsidRDefault="005512E3" w:rsidP="005512E3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(</w:t>
      </w:r>
      <w:r>
        <w:rPr>
          <w:rFonts w:ascii="Times New Roman" w:eastAsia="Times New Roman" w:hAnsi="Times New Roman"/>
          <w:i/>
          <w:sz w:val="28"/>
          <w:szCs w:val="28"/>
          <w:lang w:eastAsia="zh-CN"/>
        </w:rPr>
        <w:t>Утробина К.К. «Занимательная физкультура в детском саду»)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</w:p>
    <w:p w:rsidR="005512E3" w:rsidRDefault="005512E3" w:rsidP="005512E3">
      <w:pPr>
        <w:pStyle w:val="ab"/>
        <w:shd w:val="clear" w:color="auto" w:fill="FFFFFF"/>
        <w:spacing w:before="0" w:beforeAutospacing="0" w:after="240" w:afterAutospacing="0" w:line="330" w:lineRule="atLeast"/>
        <w:rPr>
          <w:color w:val="151515"/>
          <w:sz w:val="28"/>
          <w:szCs w:val="28"/>
        </w:rPr>
      </w:pPr>
      <w:r>
        <w:rPr>
          <w:color w:val="151515"/>
          <w:sz w:val="28"/>
          <w:szCs w:val="28"/>
        </w:rPr>
        <w:t>- Молодцы! А теперь Снегурочки пора возвращаться в свой сказочный лес, Дедушка Мороз уже ждет ее. Давайте попрощаемся со Снегурочкой!</w:t>
      </w:r>
    </w:p>
    <w:p w:rsidR="005512E3" w:rsidRDefault="005512E3" w:rsidP="005512E3">
      <w:pPr>
        <w:pStyle w:val="ab"/>
        <w:shd w:val="clear" w:color="auto" w:fill="FFFFFF"/>
        <w:spacing w:before="0" w:beforeAutospacing="0" w:after="0" w:afterAutospacing="0" w:line="330" w:lineRule="atLeast"/>
        <w:rPr>
          <w:i/>
          <w:iCs/>
          <w:color w:val="151515"/>
          <w:sz w:val="28"/>
          <w:szCs w:val="28"/>
          <w:bdr w:val="none" w:sz="0" w:space="0" w:color="auto" w:frame="1"/>
        </w:rPr>
      </w:pPr>
      <w:r>
        <w:rPr>
          <w:i/>
          <w:iCs/>
          <w:color w:val="151515"/>
          <w:sz w:val="28"/>
          <w:szCs w:val="28"/>
          <w:bdr w:val="none" w:sz="0" w:space="0" w:color="auto" w:frame="1"/>
        </w:rPr>
        <w:t>Дети машут ручкой, Снегурочка уезжает на санках.</w:t>
      </w:r>
    </w:p>
    <w:p w:rsidR="005512E3" w:rsidRDefault="005512E3" w:rsidP="00FF4A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10732C" w:rsidRDefault="0010732C" w:rsidP="00FF4A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10732C" w:rsidRPr="00D02190" w:rsidRDefault="0010732C" w:rsidP="0010732C">
      <w:pPr>
        <w:suppressAutoHyphens/>
        <w:spacing w:after="0" w:line="240" w:lineRule="auto"/>
        <w:ind w:left="106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D02190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Занятие 9. </w:t>
      </w:r>
    </w:p>
    <w:p w:rsidR="0010732C" w:rsidRPr="00D02190" w:rsidRDefault="0010732C" w:rsidP="0010732C">
      <w:pPr>
        <w:pStyle w:val="c7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sz w:val="28"/>
          <w:szCs w:val="28"/>
        </w:rPr>
      </w:pPr>
      <w:r w:rsidRPr="00D02190">
        <w:rPr>
          <w:b/>
          <w:sz w:val="28"/>
          <w:szCs w:val="28"/>
          <w:lang w:eastAsia="zh-CN"/>
        </w:rPr>
        <w:t xml:space="preserve">Тема занятия: </w:t>
      </w:r>
      <w:r w:rsidRPr="00D02190">
        <w:rPr>
          <w:rStyle w:val="c2"/>
          <w:b/>
          <w:bCs/>
          <w:sz w:val="28"/>
          <w:szCs w:val="28"/>
        </w:rPr>
        <w:t>«Мама поиграй со мной»</w:t>
      </w:r>
    </w:p>
    <w:p w:rsidR="0010732C" w:rsidRPr="00D02190" w:rsidRDefault="0010732C" w:rsidP="0010732C">
      <w:pPr>
        <w:pStyle w:val="c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39"/>
          <w:szCs w:val="39"/>
        </w:rPr>
      </w:pP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Цель</w:t>
      </w: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  <w:r w:rsidRPr="00AF472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познакомить родителей с играми, которые можно использовать в домашних условиях, способствующих успешному сенсорному развитию, развитию эмоциональной сферы, направленных на гармонизацию детско-родительских отношений.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Материал</w:t>
      </w:r>
      <w:r w:rsidR="004E489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ы</w:t>
      </w:r>
      <w:r w:rsidRPr="00AF472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и оборудование</w:t>
      </w: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: мебель – кухня (шкафы, столы, стулья), гостиная (детские кресла, диваны, бескаркасные кресла, подушки), ванная комната </w:t>
      </w: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(шкафчики, столы, стулья), макароны разной формы с отверстием внутри, цветные шнурки, цветные пластмассовые мячи, ежики (массажные мячи), корзины с разноцветными бантами по цвету мячей, пластмассовые емкости, стаканы с водой, жидкое мыло, гуашь по количеству детей, кисти (толстая и тонкая) по количеству детей, баночки для промывания кистей, влажные салфетки, мягкие игрушки.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Спортивный зал оборудован по типу квартиры с разделением трех основных зон – кухня, гостиная, ванная комната.</w:t>
      </w:r>
    </w:p>
    <w:p w:rsidR="0010732C" w:rsidRPr="00AF4726" w:rsidRDefault="0010732C" w:rsidP="0010732C">
      <w:pPr>
        <w:shd w:val="clear" w:color="auto" w:fill="FFFFFF"/>
        <w:spacing w:after="225" w:line="360" w:lineRule="atLeast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AF472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0732C" w:rsidRPr="00AF4726" w:rsidRDefault="0010732C" w:rsidP="004E4897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Ход занятия</w:t>
      </w:r>
      <w:r w:rsidRPr="00AF47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Педагог-психолог</w:t>
      </w: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: Здравствуйте, дорогие гости, дети и родители!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Мы рады видеть вас в нашей уютной квартире. Давайте друг друга поприветствуем.</w:t>
      </w:r>
    </w:p>
    <w:p w:rsidR="0010732C" w:rsidRPr="00AF4726" w:rsidRDefault="0010732C" w:rsidP="0010732C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Логоритмическая игра (слова С. Коротаевой)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Ручки, ручки, просыпайтесь,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Здравствуйте! (потирают ладошку о ладошку)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Ласковые ручки наши,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Здравствуйте!  (гладят два раза ладошкой по правой, потом по левой руке)</w:t>
      </w: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br/>
        <w:t>Пальчики сердитые,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Здравствуйте! (соединяют растопыренные пальцы, и ударяю поочередно мизинец с мизинцем и т.д.)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И ладошки, наши крошки,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Здравствуйте! (ритмично хлопают в ладоши перед собой)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Наши ушки, наши щечки,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Здравствуйте! (потирают ушки, гладят щечки)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Наши локоны и кудри,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Здравствуйте! (гладят себя по голове)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Вы друг другу улыбнитесь,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Здравствуйте! (улыбаются сначала соседу слева, а потом справа)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И головкой поклонитесь,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Здравствуйте! (выполняют поклон)</w:t>
      </w:r>
    </w:p>
    <w:p w:rsidR="0010732C" w:rsidRPr="00AF4726" w:rsidRDefault="0010732C" w:rsidP="0010732C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10732C" w:rsidRPr="00AF4726" w:rsidRDefault="0010732C" w:rsidP="0010732C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Педагог-психолог:</w:t>
      </w:r>
    </w:p>
    <w:p w:rsidR="0010732C" w:rsidRPr="00AF4726" w:rsidRDefault="0010732C" w:rsidP="00644401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Зачастую можно встретить такую ситуацию, когда в семье общение с ребенком сводится практически до минимума. Это, к сожалению, широко распространенное явление современной действительности: ускоренный темп жизни, профессиональная занятость работающих матерей, которым не всегда </w:t>
      </w: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хватает времени не только на общение с ребенком, но и на выполнение домашних дел. Чаще родители занимаются своим делом, а ребенка просят заняться своим, чтобы он не мешал. Сегодня мы с вами узнаем, в какие игры можно поиграть с нашим ребенком, не отрываясь от важных дел. И сделать совместное общение с ним интересным и полезным.</w:t>
      </w:r>
    </w:p>
    <w:p w:rsidR="0010732C" w:rsidRPr="00AF4726" w:rsidRDefault="0010732C" w:rsidP="0010732C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Педагог-психолог: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Из сада, мы пришли домой,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Мамуля, поиграй со мной!</w:t>
      </w:r>
    </w:p>
    <w:p w:rsidR="0010732C" w:rsidRPr="00AF4726" w:rsidRDefault="0010732C" w:rsidP="0010732C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– Малыш, когда же не могу,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Кормить мне надо всю семью!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А что ж, пойдем со мной скорей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С тобой мне будет веселей!</w:t>
      </w:r>
    </w:p>
    <w:p w:rsidR="0010732C" w:rsidRPr="00AF4726" w:rsidRDefault="0010732C" w:rsidP="0010732C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Педагог-психолог: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На кухню с мамой я пойду,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И много интересного найду!</w:t>
      </w:r>
    </w:p>
    <w:p w:rsidR="0010732C" w:rsidRPr="00AF4726" w:rsidRDefault="0010732C" w:rsidP="0010732C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Перемещение детей, родителей и педагогов в зону «кухня». На столах по количеству детей разложены емкости с макаронами разной формы, имеющих внутренне отверстие по типу бусин.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Дети нанизывают макароны на цветные шнурки, родители оказывают посильную помощь.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В процессе игры педагог-психолог и воспитатель обращает внимание на цвет шнурка (синий, желтый, красный, зеленый), на его длину (длинный-короткий). По окончании дети по желанию надевают бусы на себя или дарят маме.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Перемещение в зону «гостиная».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Педагог-психолог</w:t>
      </w: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Мама всех накормила, устала,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Присела и задремала.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А я не хочу отдыхать,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Опять я прошу поиграть!</w:t>
      </w:r>
    </w:p>
    <w:p w:rsidR="0010732C" w:rsidRPr="00AF4726" w:rsidRDefault="0010732C" w:rsidP="0010732C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– Ну что ж, мой хороший,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Давай поиграем!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Мячей разноцветных</w:t>
      </w:r>
    </w:p>
    <w:p w:rsidR="0010732C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С тобой разбросаем!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В «гостиной» разбрасываются пластмассовые мячи четырех цветов, мамы садятся, рядом с ними расставляются корзины с бантами, соответствующими цвету мячей. Задача детей – в соответствии с цветом разложить все мячи по корзинам.</w:t>
      </w:r>
    </w:p>
    <w:p w:rsidR="0010732C" w:rsidRPr="00AF4726" w:rsidRDefault="0010732C" w:rsidP="0010732C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Педагог-психолог: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Все мячи мы с мамочкой собрали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По корзинам рассортировали.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Какая следующая ждет меня игра?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Мамуля удиви меня!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Маме вдруг на глаза попадается мячик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Колюч он и тверд,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Но совсем не ужасен.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Воспитатель</w:t>
      </w: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: Ребята, сейчас мы будем делать массаж для наших рук с помощью мяча.</w:t>
      </w:r>
    </w:p>
    <w:p w:rsidR="0010732C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Дети, родители и педагог выполняют движения в соответствии с текстом.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0732C" w:rsidRPr="00AF4726" w:rsidRDefault="0010732C" w:rsidP="0010732C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Педагог-психолог: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Этот мячик непростой, весь колючий, вот такой! </w:t>
      </w:r>
      <w:r w:rsidRPr="00AF4726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(взять мячик в руки)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Меж ладошками кладем, им ладошки разотрем </w:t>
      </w:r>
      <w:r w:rsidRPr="00AF4726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(катать мячик по кругу)</w:t>
      </w:r>
    </w:p>
    <w:p w:rsidR="0010732C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Вверх, вниз его катаем, свои ручки разминаем </w:t>
      </w:r>
      <w:r w:rsidRPr="00AF4726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(катать мячик вверх вниз).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Педагог-психолог</w:t>
      </w: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: А теперь мамы будут делать своим детям массаж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Тише, мяч, не торопись,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Ты по ручкам прокатись,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Ты по ножкам прокатись,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Ты по спинке прокатись,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И обратно возвратись.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(</w:t>
      </w:r>
      <w:r w:rsidRPr="00AF4726">
        <w:rPr>
          <w:rFonts w:ascii="Times New Roman" w:eastAsia="Times New Roman" w:hAnsi="Times New Roman"/>
          <w:i/>
          <w:iCs/>
          <w:color w:val="000000"/>
          <w:sz w:val="28"/>
          <w:szCs w:val="28"/>
          <w:bdr w:val="none" w:sz="0" w:space="0" w:color="auto" w:frame="1"/>
          <w:lang w:eastAsia="ru-RU"/>
        </w:rPr>
        <w:t>движения выполняются в соответствии с текстом</w:t>
      </w: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)</w:t>
      </w:r>
    </w:p>
    <w:p w:rsidR="0010732C" w:rsidRPr="00AF4726" w:rsidRDefault="0010732C" w:rsidP="0010732C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Педагог-психолог: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Мама, мамочка моя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Танцевать желаю я,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Рядом ты со мной вставай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И движения повторяй!</w:t>
      </w:r>
    </w:p>
    <w:p w:rsidR="0010732C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Звучит музыка, дети, родители и педагог исполняют песню-пляску«Ай-да» (Музыка Г. Ильиной. Обработка М. Попатенко).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0732C" w:rsidRPr="00AF4726" w:rsidRDefault="0010732C" w:rsidP="0010732C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Педагог-психолог: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Здорово мы танцевали,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И нисколько не устали,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Час купания пришел,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Как же это хорошо!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Приглашение в ванную комнату. В ванной комнате можно тоже организовать много интересных игр, переливание, воздушные кораблики, игры с мыльными пузырями, сегодня мы предлагаем поиграть с жидким мылом.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Столы расставлены в зоне «ванная комната». На столах стоят пластмассовые емкости, вода, детское мыло, венчики, гуашь, кисти, баночки с водой для промывания кистей.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Емкость заполняется небольшим количеством воды, добавляется детское мыло, взбивается пена – показ мамы, ребенок взбивает, мама помогает.</w:t>
      </w:r>
    </w:p>
    <w:p w:rsidR="0010732C" w:rsidRPr="00AF4726" w:rsidRDefault="0010732C" w:rsidP="0010732C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Педагог-психолог: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Пены много получилось,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Что же сделать с ней, скажи?</w:t>
      </w:r>
    </w:p>
    <w:p w:rsidR="0010732C" w:rsidRPr="00AF4726" w:rsidRDefault="0010732C" w:rsidP="0010732C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Вот тебе гуашь цветная,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Ты картину напиши!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Когда пена взбита, с помощью гуаши и кистей наносится рисунок на пену по желанию ребенка. Рисунок можно копировать на лист бумаги, прикладывая его к пене.</w:t>
      </w:r>
    </w:p>
    <w:p w:rsidR="0010732C" w:rsidRPr="00AF4726" w:rsidRDefault="0010732C" w:rsidP="0010732C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Педагог-психолог: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Сколько дел мы сделали, мамочка моя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Только спать так хочется, ох устала я!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Перемещение в зону «гостиная», родители садятся на мягкие подушки, садят к себе на колени своих детей, обнимают их.</w:t>
      </w:r>
    </w:p>
    <w:p w:rsidR="0010732C" w:rsidRPr="00AF4726" w:rsidRDefault="0010732C" w:rsidP="0010732C">
      <w:pPr>
        <w:shd w:val="clear" w:color="auto" w:fill="FFFFFF"/>
        <w:spacing w:after="225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В гости к нам с тобой пришли,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Озорные малыши,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Целый день они играли,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И конечно же, устали.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Им давно пора в кровать,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Будем их мы усыплять!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К малышам «приходят» мягкие игрушки, которых они под музыку качают на руках и укладывают спать.</w:t>
      </w:r>
    </w:p>
    <w:p w:rsidR="0010732C" w:rsidRPr="00AF4726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t>В это время между родителями и педагогами идет обсуждение, какие способы ухода ко сну используют они дома.</w:t>
      </w:r>
    </w:p>
    <w:p w:rsidR="0010732C" w:rsidRDefault="0010732C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AF4726"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В процессе укладывания дети слушают красивую музыку, расслабляются, успокаиваются и готовятся к тому, чтобы попрощаться. Когда игрушки «заснули», дети и родители машут руками и говорят «До свидания» всем присутствующим.</w:t>
      </w:r>
    </w:p>
    <w:p w:rsidR="004E4897" w:rsidRDefault="004E4897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E4897" w:rsidRDefault="004E4897" w:rsidP="0010732C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4E4897" w:rsidRDefault="004E4897" w:rsidP="004E4897">
      <w:pPr>
        <w:pStyle w:val="ab"/>
        <w:shd w:val="clear" w:color="auto" w:fill="FFFFFF"/>
        <w:spacing w:before="0" w:beforeAutospacing="0" w:after="0" w:afterAutospacing="0" w:line="330" w:lineRule="atLeast"/>
        <w:jc w:val="center"/>
        <w:rPr>
          <w:b/>
          <w:bCs/>
          <w:iCs/>
          <w:color w:val="151515"/>
          <w:sz w:val="28"/>
          <w:szCs w:val="28"/>
          <w:bdr w:val="none" w:sz="0" w:space="0" w:color="auto" w:frame="1"/>
        </w:rPr>
      </w:pPr>
      <w:r>
        <w:rPr>
          <w:b/>
          <w:bCs/>
          <w:iCs/>
          <w:color w:val="151515"/>
          <w:sz w:val="28"/>
          <w:szCs w:val="28"/>
          <w:bdr w:val="none" w:sz="0" w:space="0" w:color="auto" w:frame="1"/>
        </w:rPr>
        <w:t>Занятие 10.</w:t>
      </w:r>
    </w:p>
    <w:p w:rsidR="004E4897" w:rsidRDefault="004E4897" w:rsidP="004E4897">
      <w:pPr>
        <w:pStyle w:val="ab"/>
        <w:shd w:val="clear" w:color="auto" w:fill="FFFFFF"/>
        <w:spacing w:before="0" w:beforeAutospacing="0" w:after="0" w:afterAutospacing="0" w:line="330" w:lineRule="atLeast"/>
        <w:jc w:val="center"/>
        <w:rPr>
          <w:color w:val="151515"/>
          <w:sz w:val="28"/>
          <w:szCs w:val="28"/>
        </w:rPr>
      </w:pPr>
      <w:r>
        <w:rPr>
          <w:b/>
          <w:bCs/>
          <w:iCs/>
          <w:color w:val="151515"/>
          <w:sz w:val="28"/>
          <w:szCs w:val="28"/>
          <w:bdr w:val="none" w:sz="0" w:space="0" w:color="auto" w:frame="1"/>
        </w:rPr>
        <w:t>Тема: «Веселые снеговики»</w:t>
      </w:r>
    </w:p>
    <w:p w:rsidR="004E4897" w:rsidRDefault="004E4897" w:rsidP="004E4897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b/>
          <w:bCs/>
          <w:iCs/>
          <w:color w:val="151515"/>
          <w:sz w:val="28"/>
          <w:szCs w:val="28"/>
          <w:bdr w:val="none" w:sz="0" w:space="0" w:color="auto" w:frame="1"/>
        </w:rPr>
        <w:t xml:space="preserve">Цель: </w:t>
      </w:r>
      <w:r w:rsidR="003922DD" w:rsidRPr="003922DD">
        <w:rPr>
          <w:bCs/>
          <w:iCs/>
          <w:color w:val="151515"/>
          <w:sz w:val="28"/>
          <w:szCs w:val="28"/>
          <w:bdr w:val="none" w:sz="0" w:space="0" w:color="auto" w:frame="1"/>
        </w:rPr>
        <w:t>формировать у детей представление о зимних природных явлен</w:t>
      </w:r>
      <w:r w:rsidR="003922DD">
        <w:rPr>
          <w:bCs/>
          <w:iCs/>
          <w:color w:val="151515"/>
          <w:sz w:val="28"/>
          <w:szCs w:val="28"/>
          <w:bdr w:val="none" w:sz="0" w:space="0" w:color="auto" w:frame="1"/>
        </w:rPr>
        <w:t>и</w:t>
      </w:r>
      <w:r w:rsidR="003922DD" w:rsidRPr="003922DD">
        <w:rPr>
          <w:bCs/>
          <w:iCs/>
          <w:color w:val="151515"/>
          <w:sz w:val="28"/>
          <w:szCs w:val="28"/>
          <w:bdr w:val="none" w:sz="0" w:space="0" w:color="auto" w:frame="1"/>
        </w:rPr>
        <w:t>ях</w:t>
      </w:r>
      <w:r w:rsidR="003922DD">
        <w:rPr>
          <w:bCs/>
          <w:iCs/>
          <w:color w:val="151515"/>
          <w:sz w:val="28"/>
          <w:szCs w:val="28"/>
          <w:bdr w:val="none" w:sz="0" w:space="0" w:color="auto" w:frame="1"/>
        </w:rPr>
        <w:t xml:space="preserve"> </w:t>
      </w:r>
      <w:r w:rsidR="003922DD" w:rsidRPr="003922DD">
        <w:rPr>
          <w:bCs/>
          <w:iCs/>
          <w:color w:val="151515"/>
          <w:sz w:val="28"/>
          <w:szCs w:val="28"/>
          <w:bdr w:val="none" w:sz="0" w:space="0" w:color="auto" w:frame="1"/>
        </w:rPr>
        <w:t>(идет снег)и зимних забавах(лепка снеговика),</w:t>
      </w:r>
      <w:r>
        <w:rPr>
          <w:color w:val="151515"/>
          <w:sz w:val="28"/>
          <w:szCs w:val="28"/>
        </w:rPr>
        <w:t>познакомить детей со снеговиком – человечком из снега; закреплять умение составлять целое из частей; закреплять название геометрических фигур; закреплять умение раз</w:t>
      </w:r>
      <w:r w:rsidR="003922DD">
        <w:rPr>
          <w:color w:val="151515"/>
          <w:sz w:val="28"/>
          <w:szCs w:val="28"/>
        </w:rPr>
        <w:t>личать цвета.</w:t>
      </w:r>
    </w:p>
    <w:p w:rsidR="004E4897" w:rsidRDefault="004E4897" w:rsidP="004E4897">
      <w:pPr>
        <w:pStyle w:val="ab"/>
        <w:shd w:val="clear" w:color="auto" w:fill="FFFFFF"/>
        <w:spacing w:before="0" w:beforeAutospacing="0" w:after="0" w:afterAutospacing="0" w:line="330" w:lineRule="atLeast"/>
        <w:rPr>
          <w:color w:val="151515"/>
          <w:sz w:val="28"/>
          <w:szCs w:val="28"/>
        </w:rPr>
      </w:pPr>
      <w:r>
        <w:rPr>
          <w:b/>
          <w:bCs/>
          <w:iCs/>
          <w:color w:val="151515"/>
          <w:sz w:val="28"/>
          <w:szCs w:val="28"/>
          <w:bdr w:val="none" w:sz="0" w:space="0" w:color="auto" w:frame="1"/>
        </w:rPr>
        <w:t>Оборудование:</w:t>
      </w:r>
      <w:r>
        <w:rPr>
          <w:color w:val="151515"/>
          <w:sz w:val="28"/>
          <w:szCs w:val="28"/>
        </w:rPr>
        <w:t xml:space="preserve"> мягкая игрушка –снеговик, мягкие «снежки», кусочки ваты, </w:t>
      </w:r>
      <w:r w:rsidR="003922DD">
        <w:rPr>
          <w:color w:val="151515"/>
          <w:sz w:val="28"/>
          <w:szCs w:val="28"/>
        </w:rPr>
        <w:t xml:space="preserve">разноцветные снежинки, </w:t>
      </w:r>
      <w:r>
        <w:rPr>
          <w:color w:val="151515"/>
          <w:sz w:val="28"/>
          <w:szCs w:val="28"/>
        </w:rPr>
        <w:t>фонограмма песни «Снеговик, снеговик, ты такой хороший», фонограмма «шаги по снегу», бумажные салфетки, клей, основа снеговика на листе ватмана.</w:t>
      </w:r>
    </w:p>
    <w:p w:rsidR="004E4897" w:rsidRDefault="004E4897" w:rsidP="004E4897">
      <w:pPr>
        <w:pStyle w:val="ab"/>
        <w:shd w:val="clear" w:color="auto" w:fill="FFFFFF"/>
        <w:spacing w:before="0" w:beforeAutospacing="0" w:after="0" w:afterAutospacing="0" w:line="330" w:lineRule="atLeast"/>
        <w:jc w:val="center"/>
        <w:rPr>
          <w:color w:val="151515"/>
          <w:sz w:val="28"/>
          <w:szCs w:val="28"/>
        </w:rPr>
      </w:pPr>
      <w:r>
        <w:rPr>
          <w:b/>
          <w:bCs/>
          <w:iCs/>
          <w:color w:val="151515"/>
          <w:sz w:val="28"/>
          <w:szCs w:val="28"/>
          <w:bdr w:val="none" w:sz="0" w:space="0" w:color="auto" w:frame="1"/>
        </w:rPr>
        <w:t>Ход занятия</w:t>
      </w:r>
      <w:r>
        <w:rPr>
          <w:color w:val="151515"/>
          <w:sz w:val="28"/>
          <w:szCs w:val="28"/>
        </w:rPr>
        <w:t>:</w:t>
      </w:r>
    </w:p>
    <w:p w:rsidR="004E4897" w:rsidRDefault="004E4897" w:rsidP="004E4897">
      <w:pPr>
        <w:pStyle w:val="ab"/>
        <w:shd w:val="clear" w:color="auto" w:fill="FFFFFF"/>
        <w:spacing w:before="0" w:beforeAutospacing="0" w:after="0" w:afterAutospacing="0" w:line="330" w:lineRule="atLeast"/>
        <w:rPr>
          <w:b/>
          <w:color w:val="151515"/>
          <w:sz w:val="28"/>
          <w:szCs w:val="28"/>
        </w:rPr>
      </w:pPr>
      <w:r>
        <w:rPr>
          <w:b/>
          <w:color w:val="151515"/>
          <w:sz w:val="28"/>
          <w:szCs w:val="28"/>
        </w:rPr>
        <w:t>Приветствие:</w:t>
      </w:r>
    </w:p>
    <w:p w:rsidR="004E4897" w:rsidRDefault="004E4897" w:rsidP="0064440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С добрым утром глазки вы проснулись?</w:t>
      </w:r>
    </w:p>
    <w:p w:rsidR="004E4897" w:rsidRDefault="004E4897" w:rsidP="0064440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С добрым утром ушки, вы проснулись?</w:t>
      </w:r>
    </w:p>
    <w:p w:rsidR="004E4897" w:rsidRDefault="004E4897" w:rsidP="0064440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С добрым утром ручки, вы проснулись?</w:t>
      </w:r>
    </w:p>
    <w:p w:rsidR="004E4897" w:rsidRDefault="004E4897" w:rsidP="0064440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С добрым утром ножки, вы проснулись?</w:t>
      </w:r>
    </w:p>
    <w:p w:rsidR="004E4897" w:rsidRDefault="004E4897" w:rsidP="0064440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Глазки смотрят, ушки слушают, ручки хлопают, а ножки топают. Ура, мы</w:t>
      </w:r>
    </w:p>
    <w:p w:rsidR="004E4897" w:rsidRDefault="004E4897" w:rsidP="0064440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проснулись!</w:t>
      </w:r>
    </w:p>
    <w:p w:rsidR="004E4897" w:rsidRDefault="004E4897" w:rsidP="004E4897">
      <w:pPr>
        <w:shd w:val="clear" w:color="auto" w:fill="FFFFFF"/>
        <w:spacing w:after="240" w:line="330" w:lineRule="atLeast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Сегодня в гости к нам придет снеговик, пойдемте его встречать</w:t>
      </w:r>
    </w:p>
    <w:p w:rsidR="004E4897" w:rsidRDefault="004E4897" w:rsidP="004E4897">
      <w:pPr>
        <w:shd w:val="clear" w:color="auto" w:fill="FFFFFF"/>
        <w:spacing w:after="240" w:line="330" w:lineRule="atLeast"/>
        <w:rPr>
          <w:rFonts w:ascii="Times New Roman" w:eastAsia="Times New Roman" w:hAnsi="Times New Roman"/>
          <w:b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51515"/>
          <w:sz w:val="28"/>
          <w:szCs w:val="28"/>
          <w:lang w:eastAsia="ru-RU"/>
        </w:rPr>
        <w:t>Физкультминутка «Мы шагаем по сугробам»</w:t>
      </w:r>
    </w:p>
    <w:p w:rsidR="004E4897" w:rsidRDefault="004E4897" w:rsidP="0064440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515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Мы шагаем по сугробам,</w:t>
      </w:r>
    </w:p>
    <w:p w:rsidR="004E4897" w:rsidRDefault="004E4897" w:rsidP="0064440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По сугробам круголобым.</w:t>
      </w:r>
    </w:p>
    <w:p w:rsidR="004E4897" w:rsidRDefault="004E4897" w:rsidP="0064440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Поднимай повыше ногу.</w:t>
      </w:r>
    </w:p>
    <w:p w:rsidR="004E4897" w:rsidRDefault="004E4897" w:rsidP="0064440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Проложи другим дорогу.</w:t>
      </w:r>
    </w:p>
    <w:p w:rsidR="004E4897" w:rsidRDefault="004E4897" w:rsidP="0064440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Очень долго мы шагали,</w:t>
      </w:r>
    </w:p>
    <w:p w:rsidR="004E4897" w:rsidRDefault="004E4897" w:rsidP="0064440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Наши ноженьки устали.</w:t>
      </w:r>
    </w:p>
    <w:p w:rsidR="004E4897" w:rsidRDefault="004E4897" w:rsidP="0064440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Сейчас сядем,</w:t>
      </w:r>
      <w:r w:rsidR="00644401"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отдохнем,</w:t>
      </w:r>
    </w:p>
    <w:p w:rsidR="004E4897" w:rsidRDefault="004E4897" w:rsidP="0064440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И опять шагать пойдем.</w:t>
      </w:r>
    </w:p>
    <w:p w:rsidR="004E4897" w:rsidRDefault="004E4897" w:rsidP="004E4897">
      <w:pPr>
        <w:shd w:val="clear" w:color="auto" w:fill="FFFFFF"/>
        <w:spacing w:after="240" w:line="330" w:lineRule="atLeast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51515"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ребята, послушайте может он уже подходит.</w:t>
      </w:r>
    </w:p>
    <w:p w:rsidR="004E4897" w:rsidRDefault="004E4897" w:rsidP="004E4897">
      <w:pPr>
        <w:shd w:val="clear" w:color="auto" w:fill="FFFFFF"/>
        <w:spacing w:after="240" w:line="330" w:lineRule="atLeast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(Звучит запись «шаги по снегу» и стук).</w:t>
      </w:r>
    </w:p>
    <w:p w:rsidR="004E4897" w:rsidRDefault="004E4897" w:rsidP="004E4897">
      <w:pPr>
        <w:shd w:val="clear" w:color="auto" w:fill="FFFFFF"/>
        <w:spacing w:after="240" w:line="330" w:lineRule="atLeast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Заходит снеговик здоровается с детьми.</w:t>
      </w:r>
    </w:p>
    <w:p w:rsidR="004E4897" w:rsidRDefault="004E4897" w:rsidP="004E4897">
      <w:pPr>
        <w:shd w:val="clear" w:color="auto" w:fill="FFFFFF"/>
        <w:spacing w:after="240" w:line="330" w:lineRule="atLeast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Давайте споем ему песенку.</w:t>
      </w:r>
    </w:p>
    <w:p w:rsidR="004E4897" w:rsidRDefault="004E4897" w:rsidP="004E4897">
      <w:pPr>
        <w:shd w:val="clear" w:color="auto" w:fill="FFFFFF"/>
        <w:spacing w:after="240" w:line="330" w:lineRule="atLeast"/>
        <w:rPr>
          <w:rFonts w:ascii="Times New Roman" w:eastAsia="Times New Roman" w:hAnsi="Times New Roman"/>
          <w:b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151515"/>
          <w:sz w:val="28"/>
          <w:szCs w:val="28"/>
          <w:lang w:eastAsia="ru-RU"/>
        </w:rPr>
        <w:lastRenderedPageBreak/>
        <w:t>Дети и родители исполняют песню по фонограмму «Снеговик, снеговик, ты такой хороший»)</w:t>
      </w:r>
    </w:p>
    <w:p w:rsidR="004E4897" w:rsidRDefault="004E4897" w:rsidP="00644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Снеговик, снеговик, ты такой хороший!</w:t>
      </w:r>
    </w:p>
    <w:p w:rsidR="004E4897" w:rsidRDefault="004E4897" w:rsidP="00644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Снеговик, снеговик, хлопай нам в ладоши!</w:t>
      </w:r>
    </w:p>
    <w:p w:rsidR="004E4897" w:rsidRDefault="004E4897" w:rsidP="00644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Будем мы как мячики весело скакать:</w:t>
      </w:r>
    </w:p>
    <w:p w:rsidR="004E4897" w:rsidRDefault="004E4897" w:rsidP="00644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Прыг да скок, прыг да скок, повторим опять!</w:t>
      </w:r>
    </w:p>
    <w:p w:rsidR="004E4897" w:rsidRDefault="004E4897" w:rsidP="00644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Снеговик, снеговик, ты такой хороший!</w:t>
      </w:r>
    </w:p>
    <w:p w:rsidR="004E4897" w:rsidRDefault="004E4897" w:rsidP="00644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Снеговик, снеговик, хлопай нам в ладоши!</w:t>
      </w:r>
    </w:p>
    <w:p w:rsidR="004E4897" w:rsidRDefault="004E4897" w:rsidP="00644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Будем мы как куколки дружно приседать:</w:t>
      </w:r>
    </w:p>
    <w:p w:rsidR="004E4897" w:rsidRDefault="004E4897" w:rsidP="006444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151515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Вот так, вот так, повторим опять!</w:t>
      </w:r>
    </w:p>
    <w:p w:rsidR="004E4897" w:rsidRDefault="004E4897" w:rsidP="004E4897">
      <w:pPr>
        <w:shd w:val="clear" w:color="auto" w:fill="FFFFFF"/>
        <w:spacing w:after="240" w:line="330" w:lineRule="atLeast"/>
        <w:rPr>
          <w:rFonts w:ascii="Times New Roman" w:eastAsiaTheme="minorHAnsi" w:hAnsi="Times New Roman"/>
          <w:color w:val="151515"/>
          <w:sz w:val="28"/>
          <w:szCs w:val="28"/>
        </w:rPr>
      </w:pPr>
      <w:r>
        <w:rPr>
          <w:rFonts w:ascii="Times New Roman" w:eastAsia="Times New Roman" w:hAnsi="Times New Roman"/>
          <w:b/>
          <w:color w:val="151515"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Times New Roman" w:hAnsi="Times New Roman"/>
          <w:color w:val="151515"/>
          <w:sz w:val="28"/>
          <w:szCs w:val="28"/>
          <w:lang w:eastAsia="ru-RU"/>
        </w:rPr>
        <w:t>Молодцы! А вот скажите мне, из чего сделан снеговик? Правильно,</w:t>
      </w:r>
      <w:r>
        <w:rPr>
          <w:color w:val="151515"/>
          <w:sz w:val="28"/>
          <w:szCs w:val="28"/>
        </w:rPr>
        <w:t xml:space="preserve"> </w:t>
      </w:r>
      <w:r>
        <w:rPr>
          <w:rFonts w:ascii="Times New Roman" w:hAnsi="Times New Roman"/>
          <w:color w:val="151515"/>
          <w:sz w:val="28"/>
          <w:szCs w:val="28"/>
        </w:rPr>
        <w:t>снеговиков обычно делают из снега на улице. В доме они находиться не могут, потому что дома тепло и снеговик растает. Наш снеговик игрушечный, поэтому он не растает. Он говорит, что пришел с вами поиграть. Больше всего снеговик любит играть в снежки.</w:t>
      </w:r>
    </w:p>
    <w:p w:rsidR="004E4897" w:rsidRDefault="004E4897" w:rsidP="004E4897">
      <w:pPr>
        <w:pStyle w:val="ab"/>
        <w:shd w:val="clear" w:color="auto" w:fill="FFFFFF"/>
        <w:spacing w:before="0" w:beforeAutospacing="0" w:after="240" w:afterAutospacing="0" w:line="330" w:lineRule="atLeast"/>
        <w:rPr>
          <w:b/>
          <w:color w:val="151515"/>
          <w:sz w:val="28"/>
          <w:szCs w:val="28"/>
        </w:rPr>
      </w:pPr>
      <w:r>
        <w:rPr>
          <w:b/>
          <w:color w:val="151515"/>
          <w:sz w:val="28"/>
          <w:szCs w:val="28"/>
        </w:rPr>
        <w:t>Игра в снежки.</w:t>
      </w:r>
    </w:p>
    <w:p w:rsidR="004E4897" w:rsidRDefault="004E4897" w:rsidP="004E4897">
      <w:pPr>
        <w:pStyle w:val="ab"/>
        <w:shd w:val="clear" w:color="auto" w:fill="FFFFFF"/>
        <w:spacing w:before="0" w:beforeAutospacing="0" w:after="0" w:afterAutospacing="0" w:line="330" w:lineRule="atLeast"/>
        <w:rPr>
          <w:b/>
          <w:iCs/>
          <w:color w:val="151515"/>
          <w:sz w:val="28"/>
          <w:szCs w:val="28"/>
          <w:bdr w:val="none" w:sz="0" w:space="0" w:color="auto" w:frame="1"/>
        </w:rPr>
      </w:pPr>
      <w:r>
        <w:rPr>
          <w:b/>
          <w:iCs/>
          <w:color w:val="151515"/>
          <w:sz w:val="28"/>
          <w:szCs w:val="28"/>
          <w:bdr w:val="none" w:sz="0" w:space="0" w:color="auto" w:frame="1"/>
        </w:rPr>
        <w:t>Дыхательная гимнастика «Снежные пушинки»</w:t>
      </w:r>
    </w:p>
    <w:p w:rsidR="004E4897" w:rsidRDefault="004E4897" w:rsidP="004E4897">
      <w:pPr>
        <w:pStyle w:val="ab"/>
        <w:shd w:val="clear" w:color="auto" w:fill="FFFFFF"/>
        <w:spacing w:before="0" w:beforeAutospacing="0" w:after="0" w:afterAutospacing="0" w:line="330" w:lineRule="atLeast"/>
        <w:rPr>
          <w:iCs/>
          <w:color w:val="151515"/>
          <w:sz w:val="28"/>
          <w:szCs w:val="28"/>
          <w:bdr w:val="none" w:sz="0" w:space="0" w:color="auto" w:frame="1"/>
        </w:rPr>
      </w:pPr>
      <w:r>
        <w:rPr>
          <w:b/>
          <w:iCs/>
          <w:color w:val="151515"/>
          <w:sz w:val="28"/>
          <w:szCs w:val="28"/>
          <w:bdr w:val="none" w:sz="0" w:space="0" w:color="auto" w:frame="1"/>
        </w:rPr>
        <w:t xml:space="preserve">Воспитатель: </w:t>
      </w:r>
      <w:r>
        <w:rPr>
          <w:iCs/>
          <w:color w:val="151515"/>
          <w:sz w:val="28"/>
          <w:szCs w:val="28"/>
          <w:bdr w:val="none" w:sz="0" w:space="0" w:color="auto" w:frame="1"/>
        </w:rPr>
        <w:t>Вот в моей руке пушинка, называется (ответы детей) …снежинка. С неба падает она на тропинки и дома.</w:t>
      </w:r>
    </w:p>
    <w:p w:rsidR="004E4897" w:rsidRDefault="004E4897" w:rsidP="004E4897">
      <w:pPr>
        <w:pStyle w:val="ab"/>
        <w:shd w:val="clear" w:color="auto" w:fill="FFFFFF"/>
        <w:spacing w:before="0" w:beforeAutospacing="0" w:after="0" w:afterAutospacing="0" w:line="330" w:lineRule="atLeast"/>
        <w:rPr>
          <w:iCs/>
          <w:color w:val="151515"/>
          <w:sz w:val="28"/>
          <w:szCs w:val="28"/>
          <w:bdr w:val="none" w:sz="0" w:space="0" w:color="auto" w:frame="1"/>
        </w:rPr>
      </w:pPr>
      <w:r>
        <w:rPr>
          <w:iCs/>
          <w:color w:val="151515"/>
          <w:sz w:val="28"/>
          <w:szCs w:val="28"/>
          <w:bdr w:val="none" w:sz="0" w:space="0" w:color="auto" w:frame="1"/>
        </w:rPr>
        <w:t>На ладошку кладем кусочек ваты. Каждый дует на свою ладошку так,чтобы «снежинка» полетела.</w:t>
      </w:r>
    </w:p>
    <w:p w:rsidR="003922DD" w:rsidRPr="003922DD" w:rsidRDefault="003922DD" w:rsidP="004E4897">
      <w:pPr>
        <w:pStyle w:val="ab"/>
        <w:shd w:val="clear" w:color="auto" w:fill="FFFFFF"/>
        <w:spacing w:before="0" w:beforeAutospacing="0" w:after="0" w:afterAutospacing="0" w:line="330" w:lineRule="atLeast"/>
        <w:rPr>
          <w:b/>
          <w:iCs/>
          <w:color w:val="151515"/>
          <w:sz w:val="28"/>
          <w:szCs w:val="28"/>
          <w:bdr w:val="none" w:sz="0" w:space="0" w:color="auto" w:frame="1"/>
        </w:rPr>
      </w:pPr>
      <w:r w:rsidRPr="003922DD">
        <w:rPr>
          <w:b/>
          <w:iCs/>
          <w:color w:val="151515"/>
          <w:sz w:val="28"/>
          <w:szCs w:val="28"/>
          <w:bdr w:val="none" w:sz="0" w:space="0" w:color="auto" w:frame="1"/>
        </w:rPr>
        <w:t>Дидактическая игра «Разноцветные снежинки»-«Найди пару»</w:t>
      </w:r>
    </w:p>
    <w:p w:rsidR="003922DD" w:rsidRDefault="003922DD" w:rsidP="004E4897">
      <w:pPr>
        <w:pStyle w:val="ab"/>
        <w:shd w:val="clear" w:color="auto" w:fill="FFFFFF"/>
        <w:spacing w:before="0" w:beforeAutospacing="0" w:after="0" w:afterAutospacing="0" w:line="330" w:lineRule="atLeast"/>
        <w:rPr>
          <w:iCs/>
          <w:color w:val="151515"/>
          <w:sz w:val="28"/>
          <w:szCs w:val="28"/>
          <w:bdr w:val="none" w:sz="0" w:space="0" w:color="auto" w:frame="1"/>
        </w:rPr>
      </w:pPr>
      <w:r>
        <w:rPr>
          <w:iCs/>
          <w:color w:val="151515"/>
          <w:sz w:val="28"/>
          <w:szCs w:val="28"/>
          <w:bdr w:val="none" w:sz="0" w:space="0" w:color="auto" w:frame="1"/>
        </w:rPr>
        <w:t>Детям предлагается отыскать одинаковые снежинки. По желанию можно поиграть в игру на поиски большой и маленькой снежинки, одинаковых по цвету.</w:t>
      </w:r>
    </w:p>
    <w:p w:rsidR="004E4897" w:rsidRDefault="004E4897" w:rsidP="004E4897">
      <w:pPr>
        <w:pStyle w:val="ab"/>
        <w:shd w:val="clear" w:color="auto" w:fill="FFFFFF"/>
        <w:spacing w:before="0" w:beforeAutospacing="0" w:after="0" w:afterAutospacing="0" w:line="330" w:lineRule="atLeast"/>
        <w:rPr>
          <w:iCs/>
          <w:color w:val="151515"/>
          <w:sz w:val="28"/>
          <w:szCs w:val="28"/>
          <w:bdr w:val="none" w:sz="0" w:space="0" w:color="auto" w:frame="1"/>
        </w:rPr>
      </w:pPr>
      <w:r>
        <w:rPr>
          <w:iCs/>
          <w:color w:val="151515"/>
          <w:sz w:val="28"/>
          <w:szCs w:val="28"/>
          <w:bdr w:val="none" w:sz="0" w:space="0" w:color="auto" w:frame="1"/>
        </w:rPr>
        <w:t>Воспитатель: Хорошо мы поиграли. скажем снеговику спасибо, нам с ним так весело. Давайте сделаем ему друга снеговика.</w:t>
      </w:r>
    </w:p>
    <w:p w:rsidR="004E4897" w:rsidRDefault="004E4897" w:rsidP="004E4897">
      <w:pPr>
        <w:pStyle w:val="ab"/>
        <w:shd w:val="clear" w:color="auto" w:fill="FFFFFF"/>
        <w:spacing w:before="0" w:beforeAutospacing="0" w:after="0" w:afterAutospacing="0" w:line="330" w:lineRule="atLeast"/>
        <w:rPr>
          <w:iCs/>
          <w:color w:val="151515"/>
          <w:sz w:val="28"/>
          <w:szCs w:val="28"/>
          <w:bdr w:val="none" w:sz="0" w:space="0" w:color="auto" w:frame="1"/>
        </w:rPr>
      </w:pPr>
    </w:p>
    <w:p w:rsidR="004E4897" w:rsidRDefault="004E4897" w:rsidP="004E4897">
      <w:pPr>
        <w:pStyle w:val="ab"/>
        <w:shd w:val="clear" w:color="auto" w:fill="FFFFFF"/>
        <w:spacing w:before="0" w:beforeAutospacing="0" w:after="0" w:afterAutospacing="0" w:line="330" w:lineRule="atLeast"/>
        <w:rPr>
          <w:b/>
          <w:iCs/>
          <w:color w:val="151515"/>
          <w:sz w:val="28"/>
          <w:szCs w:val="28"/>
          <w:bdr w:val="none" w:sz="0" w:space="0" w:color="auto" w:frame="1"/>
        </w:rPr>
      </w:pPr>
      <w:r>
        <w:rPr>
          <w:b/>
          <w:iCs/>
          <w:color w:val="151515"/>
          <w:sz w:val="28"/>
          <w:szCs w:val="28"/>
          <w:bdr w:val="none" w:sz="0" w:space="0" w:color="auto" w:frame="1"/>
        </w:rPr>
        <w:t>Аппликация из смятых салфеток «Снеговик»</w:t>
      </w:r>
    </w:p>
    <w:p w:rsidR="004E4897" w:rsidRDefault="004E4897" w:rsidP="004E4897">
      <w:pPr>
        <w:pStyle w:val="ab"/>
        <w:shd w:val="clear" w:color="auto" w:fill="FFFFFF"/>
        <w:spacing w:before="0" w:beforeAutospacing="0" w:after="0" w:afterAutospacing="0" w:line="330" w:lineRule="atLeast"/>
        <w:rPr>
          <w:iCs/>
          <w:color w:val="151515"/>
          <w:sz w:val="28"/>
          <w:szCs w:val="28"/>
          <w:bdr w:val="none" w:sz="0" w:space="0" w:color="auto" w:frame="1"/>
        </w:rPr>
      </w:pPr>
      <w:r>
        <w:rPr>
          <w:iCs/>
          <w:color w:val="151515"/>
          <w:sz w:val="28"/>
          <w:szCs w:val="28"/>
          <w:bdr w:val="none" w:sz="0" w:space="0" w:color="auto" w:frame="1"/>
        </w:rPr>
        <w:t>Дети сминают салфетки, родитель приклеивает на вырезанную форму.</w:t>
      </w:r>
    </w:p>
    <w:p w:rsidR="00377310" w:rsidRDefault="00377310" w:rsidP="004E4897">
      <w:pPr>
        <w:pStyle w:val="ab"/>
        <w:shd w:val="clear" w:color="auto" w:fill="FFFFFF"/>
        <w:spacing w:before="0" w:beforeAutospacing="0" w:after="0" w:afterAutospacing="0" w:line="330" w:lineRule="atLeast"/>
        <w:rPr>
          <w:iCs/>
          <w:color w:val="151515"/>
          <w:sz w:val="28"/>
          <w:szCs w:val="28"/>
          <w:bdr w:val="none" w:sz="0" w:space="0" w:color="auto" w:frame="1"/>
        </w:rPr>
      </w:pPr>
    </w:p>
    <w:p w:rsidR="00377310" w:rsidRDefault="00377310" w:rsidP="00377310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Свободная деятельность родителей и детей на прогулочном участке.</w:t>
      </w:r>
    </w:p>
    <w:p w:rsidR="00377310" w:rsidRDefault="004E4897" w:rsidP="004E4897">
      <w:pPr>
        <w:pStyle w:val="ab"/>
        <w:shd w:val="clear" w:color="auto" w:fill="FFFFFF"/>
        <w:spacing w:before="0" w:beforeAutospacing="0" w:after="0" w:afterAutospacing="0" w:line="330" w:lineRule="atLeast"/>
        <w:rPr>
          <w:iCs/>
          <w:color w:val="151515"/>
          <w:sz w:val="28"/>
          <w:szCs w:val="28"/>
          <w:bdr w:val="none" w:sz="0" w:space="0" w:color="auto" w:frame="1"/>
        </w:rPr>
      </w:pPr>
      <w:r>
        <w:rPr>
          <w:iCs/>
          <w:color w:val="151515"/>
          <w:sz w:val="28"/>
          <w:szCs w:val="28"/>
          <w:bdr w:val="none" w:sz="0" w:space="0" w:color="auto" w:frame="1"/>
        </w:rPr>
        <w:t xml:space="preserve">Воспитатель приглашает </w:t>
      </w:r>
      <w:r w:rsidR="00377310">
        <w:rPr>
          <w:iCs/>
          <w:color w:val="151515"/>
          <w:sz w:val="28"/>
          <w:szCs w:val="28"/>
          <w:bdr w:val="none" w:sz="0" w:space="0" w:color="auto" w:frame="1"/>
        </w:rPr>
        <w:t>детей и родителей на прогулку. Знакомит с участком для прогулки, рассматривают снег, лепят снеговиков,</w:t>
      </w:r>
    </w:p>
    <w:p w:rsidR="004E4897" w:rsidRDefault="00377310" w:rsidP="004E4897">
      <w:pPr>
        <w:pStyle w:val="ab"/>
        <w:shd w:val="clear" w:color="auto" w:fill="FFFFFF"/>
        <w:spacing w:before="0" w:beforeAutospacing="0" w:after="0" w:afterAutospacing="0" w:line="330" w:lineRule="atLeast"/>
        <w:rPr>
          <w:iCs/>
          <w:color w:val="151515"/>
          <w:sz w:val="28"/>
          <w:szCs w:val="28"/>
          <w:bdr w:val="none" w:sz="0" w:space="0" w:color="auto" w:frame="1"/>
        </w:rPr>
      </w:pPr>
      <w:r>
        <w:rPr>
          <w:iCs/>
          <w:color w:val="151515"/>
          <w:sz w:val="28"/>
          <w:szCs w:val="28"/>
          <w:bdr w:val="none" w:sz="0" w:space="0" w:color="auto" w:frame="1"/>
        </w:rPr>
        <w:t>играют в снежки.</w:t>
      </w:r>
    </w:p>
    <w:p w:rsidR="00377310" w:rsidRDefault="00377310" w:rsidP="004E4897">
      <w:pPr>
        <w:pStyle w:val="ab"/>
        <w:shd w:val="clear" w:color="auto" w:fill="FFFFFF"/>
        <w:spacing w:before="0" w:beforeAutospacing="0" w:after="0" w:afterAutospacing="0" w:line="330" w:lineRule="atLeast"/>
        <w:rPr>
          <w:iCs/>
          <w:color w:val="151515"/>
          <w:sz w:val="28"/>
          <w:szCs w:val="28"/>
          <w:bdr w:val="none" w:sz="0" w:space="0" w:color="auto" w:frame="1"/>
        </w:rPr>
      </w:pPr>
    </w:p>
    <w:p w:rsidR="00377310" w:rsidRPr="008C7536" w:rsidRDefault="00377310" w:rsidP="00377310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Все мы весело играли,</w:t>
      </w:r>
    </w:p>
    <w:p w:rsidR="00377310" w:rsidRPr="008C7536" w:rsidRDefault="00377310" w:rsidP="00377310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Дети очень все устали,</w:t>
      </w:r>
    </w:p>
    <w:p w:rsidR="00377310" w:rsidRPr="008C7536" w:rsidRDefault="00377310" w:rsidP="00377310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Уходить нам всем пора,</w:t>
      </w:r>
    </w:p>
    <w:p w:rsidR="0010732C" w:rsidRDefault="00377310" w:rsidP="00377310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8C7536">
        <w:rPr>
          <w:rFonts w:ascii="Times New Roman" w:eastAsia="Times New Roman" w:hAnsi="Times New Roman"/>
          <w:sz w:val="28"/>
          <w:szCs w:val="28"/>
          <w:lang w:eastAsia="zh-CN"/>
        </w:rPr>
        <w:t>Скажем дружно все «Ура»!</w:t>
      </w:r>
    </w:p>
    <w:p w:rsidR="003A2BD4" w:rsidRDefault="00B35C69" w:rsidP="00644401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               </w:t>
      </w:r>
      <w:r w:rsidRPr="00B35C69">
        <w:rPr>
          <w:rFonts w:ascii="Times New Roman" w:eastAsia="Times New Roman" w:hAnsi="Times New Roman"/>
          <w:b/>
          <w:sz w:val="28"/>
          <w:szCs w:val="28"/>
          <w:lang w:eastAsia="zh-CN"/>
        </w:rPr>
        <w:t>До скорой встречи малыши!</w:t>
      </w:r>
      <w:bookmarkEnd w:id="4"/>
    </w:p>
    <w:p w:rsidR="003A2BD4" w:rsidRPr="000D426E" w:rsidRDefault="00D02190" w:rsidP="003A2BD4">
      <w:pPr>
        <w:suppressAutoHyphens/>
        <w:spacing w:after="0" w:line="240" w:lineRule="auto"/>
        <w:ind w:left="1069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zh-CN"/>
        </w:rPr>
      </w:pPr>
      <w:bookmarkStart w:id="5" w:name="_Hlk200395150"/>
      <w:r w:rsidRPr="000D426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zh-CN"/>
        </w:rPr>
        <w:lastRenderedPageBreak/>
        <w:t>Занятие 11</w:t>
      </w:r>
      <w:r w:rsidR="003A2BD4" w:rsidRPr="000D426E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zh-CN"/>
        </w:rPr>
        <w:t xml:space="preserve">. </w:t>
      </w:r>
    </w:p>
    <w:p w:rsidR="003A2BD4" w:rsidRPr="000D426E" w:rsidRDefault="003A2BD4" w:rsidP="003A2BD4">
      <w:pPr>
        <w:pStyle w:val="c7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  <w:sz w:val="28"/>
          <w:szCs w:val="28"/>
          <w:lang w:eastAsia="zh-CN"/>
        </w:rPr>
      </w:pPr>
      <w:r w:rsidRPr="000D426E">
        <w:rPr>
          <w:b/>
          <w:color w:val="000000" w:themeColor="text1"/>
          <w:sz w:val="28"/>
          <w:szCs w:val="28"/>
          <w:lang w:eastAsia="zh-CN"/>
        </w:rPr>
        <w:t xml:space="preserve">Тема занятия: </w:t>
      </w:r>
      <w:r w:rsidRPr="000D426E">
        <w:rPr>
          <w:rStyle w:val="c2"/>
          <w:b/>
          <w:bCs/>
          <w:color w:val="000000" w:themeColor="text1"/>
          <w:sz w:val="28"/>
          <w:szCs w:val="28"/>
        </w:rPr>
        <w:t>«Вместе весело играем»</w:t>
      </w:r>
    </w:p>
    <w:p w:rsidR="003A2BD4" w:rsidRDefault="003A2BD4" w:rsidP="00FF4A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bookmarkEnd w:id="5"/>
    <w:p w:rsidR="003A2BD4" w:rsidRPr="003A2BD4" w:rsidRDefault="003A2BD4" w:rsidP="000D426E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2"/>
          <w:b/>
          <w:bCs/>
          <w:color w:val="000000"/>
          <w:sz w:val="28"/>
          <w:szCs w:val="28"/>
        </w:rPr>
        <w:t>Цель: </w:t>
      </w:r>
      <w:r w:rsidRPr="003A2BD4">
        <w:rPr>
          <w:rStyle w:val="c10"/>
          <w:color w:val="000000"/>
          <w:sz w:val="28"/>
          <w:szCs w:val="28"/>
        </w:rPr>
        <w:t>оказать помощь родителям в процессе воспитания и развития ребенка; создавать условия для подражания действиям взрослого;</w:t>
      </w:r>
      <w:r w:rsidR="000D426E">
        <w:rPr>
          <w:rStyle w:val="c10"/>
          <w:color w:val="000000"/>
          <w:sz w:val="28"/>
          <w:szCs w:val="28"/>
        </w:rPr>
        <w:t xml:space="preserve"> </w:t>
      </w:r>
      <w:r w:rsidRPr="003A2BD4">
        <w:rPr>
          <w:rStyle w:val="c1"/>
          <w:rFonts w:eastAsia="Calibri"/>
          <w:color w:val="000000"/>
          <w:sz w:val="28"/>
          <w:szCs w:val="28"/>
        </w:rPr>
        <w:t>формировать эмоциональный контакт у д</w:t>
      </w:r>
      <w:r w:rsidR="000D426E">
        <w:rPr>
          <w:rStyle w:val="c1"/>
          <w:rFonts w:eastAsia="Calibri"/>
          <w:color w:val="000000"/>
          <w:sz w:val="28"/>
          <w:szCs w:val="28"/>
        </w:rPr>
        <w:t>етей со взрослым и сверстниками.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2"/>
          <w:b/>
          <w:bCs/>
          <w:color w:val="000000"/>
          <w:sz w:val="28"/>
          <w:szCs w:val="28"/>
        </w:rPr>
        <w:t>Материалы и оборудование:</w:t>
      </w:r>
      <w:r w:rsidRPr="003A2BD4">
        <w:rPr>
          <w:rStyle w:val="c1"/>
          <w:rFonts w:eastAsia="Calibri"/>
          <w:color w:val="000000"/>
          <w:sz w:val="28"/>
          <w:szCs w:val="28"/>
        </w:rPr>
        <w:t> игрушки (машинки, кошка, куклы, мячи, погремушки), ширма, кегли, коробка с мячиками разного размера, разноцветный пластилин, аудиозапись подвижной игры-песенки Сергея и Екатерины Железновых «Мы ногами топ-топ…».</w:t>
      </w:r>
    </w:p>
    <w:p w:rsidR="003A2BD4" w:rsidRPr="003A2BD4" w:rsidRDefault="003A2BD4" w:rsidP="003A2BD4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A2BD4">
        <w:rPr>
          <w:rStyle w:val="c8"/>
          <w:b/>
          <w:bCs/>
          <w:color w:val="000000"/>
          <w:sz w:val="28"/>
          <w:szCs w:val="28"/>
        </w:rPr>
        <w:t>Ход занятия</w:t>
      </w:r>
    </w:p>
    <w:p w:rsidR="003A2BD4" w:rsidRPr="000D426E" w:rsidRDefault="003A2BD4" w:rsidP="003A2BD4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D426E">
        <w:rPr>
          <w:rStyle w:val="c2"/>
          <w:b/>
          <w:bCs/>
          <w:color w:val="000000"/>
          <w:sz w:val="28"/>
          <w:szCs w:val="28"/>
        </w:rPr>
        <w:t>Игра</w:t>
      </w:r>
      <w:r w:rsidRPr="000D426E">
        <w:rPr>
          <w:rStyle w:val="c1"/>
          <w:rFonts w:eastAsia="Calibri"/>
          <w:b/>
          <w:color w:val="000000"/>
          <w:sz w:val="28"/>
          <w:szCs w:val="28"/>
        </w:rPr>
        <w:t> «Раздувайся, пузырь!»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Воспитатель приглашает родителей и детей в круг. Родители берут за руку детей, помогая выстроить хоровод.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Воспитатель. Раздувайся, пузырь,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Раздувайся, большой!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Оставайся такой,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Да не лопайся!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Когда мы ходим в гости, мы обязательно здороваемся. Поздороваемся друг с другом и нашими родителями! (обращается к каждому малышу, называя его ласково по имени.)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2"/>
          <w:b/>
          <w:bCs/>
          <w:color w:val="000000"/>
          <w:sz w:val="28"/>
          <w:szCs w:val="28"/>
        </w:rPr>
        <w:t>Приветствие:</w:t>
      </w:r>
      <w:r w:rsidRPr="003A2BD4">
        <w:rPr>
          <w:rStyle w:val="c1"/>
          <w:rFonts w:eastAsia="Calibri"/>
          <w:color w:val="000000"/>
          <w:sz w:val="28"/>
          <w:szCs w:val="28"/>
        </w:rPr>
        <w:t> 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Здравствуй, солнце золотое! ( Руки разводим в стороны)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Здравствуй, небо голубое! (Руки поднимаем вверх)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Здравствуй, вольный ветерок! (Раскачивают руками вправо и лево.)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Здравствуй, маленький дружок! (Родители обнимают своих малышей.)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Взрослые и дети, улыбнемся друг другу.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Хорошо нам вместе тут,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И игрушки здесь живут.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(Игрушки спрятаны за ширмой)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2"/>
          <w:b/>
          <w:bCs/>
          <w:color w:val="000000"/>
          <w:sz w:val="28"/>
          <w:szCs w:val="28"/>
        </w:rPr>
        <w:t>Воспитатель.</w:t>
      </w:r>
      <w:r w:rsidRPr="003A2BD4">
        <w:rPr>
          <w:rStyle w:val="c1"/>
          <w:rFonts w:eastAsia="Calibri"/>
          <w:color w:val="000000"/>
          <w:sz w:val="28"/>
          <w:szCs w:val="28"/>
        </w:rPr>
        <w:t> Возле двух лесных дорог, прямо на опушке,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Есть волшебный городок, где живут игрушки.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Дружно, весело живут, и танцуют, и поют,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Не скучают, не ревут.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Мы найдем игрушки тут (показывает в сторону ширмы).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Чтоб игрушки нам найти, надо кегли обойти.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(Родители и дети идут по дорожке, обходя кегли.)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К ширме мы сейчас пришли.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Здесь игрушки все нашли.</w:t>
      </w:r>
    </w:p>
    <w:p w:rsidR="000D426E" w:rsidRDefault="003A2BD4" w:rsidP="003A2BD4">
      <w:pPr>
        <w:pStyle w:val="c0"/>
        <w:shd w:val="clear" w:color="auto" w:fill="FFFFFF"/>
        <w:spacing w:before="0" w:beforeAutospacing="0" w:after="0" w:afterAutospacing="0"/>
        <w:rPr>
          <w:rStyle w:val="c1"/>
          <w:rFonts w:eastAsia="Calibri"/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 xml:space="preserve">-Посмотрите вокруг, сколько здесь игрушек. Выберите, какая из них вам понравилась, и покажите вашим родителям (дети выбирают игрушку). 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 </w:t>
      </w:r>
    </w:p>
    <w:p w:rsidR="000D426E" w:rsidRDefault="003A2BD4" w:rsidP="003A2BD4">
      <w:pPr>
        <w:pStyle w:val="c0"/>
        <w:shd w:val="clear" w:color="auto" w:fill="FFFFFF"/>
        <w:spacing w:before="0" w:beforeAutospacing="0" w:after="0" w:afterAutospacing="0"/>
        <w:rPr>
          <w:rStyle w:val="c1"/>
          <w:rFonts w:eastAsia="Calibri"/>
          <w:color w:val="000000"/>
          <w:sz w:val="28"/>
          <w:szCs w:val="28"/>
        </w:rPr>
      </w:pPr>
      <w:r w:rsidRPr="000D426E">
        <w:rPr>
          <w:rStyle w:val="c2"/>
          <w:b/>
          <w:bCs/>
          <w:color w:val="000000"/>
          <w:sz w:val="28"/>
          <w:szCs w:val="28"/>
        </w:rPr>
        <w:t>Игра-развлечение</w:t>
      </w:r>
      <w:r w:rsidRPr="000D426E">
        <w:rPr>
          <w:rStyle w:val="c1"/>
          <w:rFonts w:eastAsia="Calibri"/>
          <w:b/>
          <w:color w:val="000000"/>
          <w:sz w:val="28"/>
          <w:szCs w:val="28"/>
        </w:rPr>
        <w:t> «Спрячь игрушку».</w:t>
      </w:r>
      <w:r w:rsidRPr="003A2BD4">
        <w:rPr>
          <w:rStyle w:val="c1"/>
          <w:rFonts w:eastAsia="Calibri"/>
          <w:color w:val="000000"/>
          <w:sz w:val="28"/>
          <w:szCs w:val="28"/>
        </w:rPr>
        <w:t xml:space="preserve"> </w:t>
      </w:r>
    </w:p>
    <w:p w:rsid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rStyle w:val="c1"/>
          <w:rFonts w:eastAsia="Calibri"/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lastRenderedPageBreak/>
        <w:t>Дети с помощью родителей выполнят действия по инструкции воспитателя: спрятать игрушку за спину, под стол, положить на колени и т. д.</w:t>
      </w:r>
    </w:p>
    <w:p w:rsidR="000D426E" w:rsidRPr="003A2BD4" w:rsidRDefault="000D426E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rStyle w:val="c1"/>
          <w:rFonts w:eastAsia="Calibri"/>
          <w:color w:val="000000"/>
          <w:sz w:val="28"/>
          <w:szCs w:val="28"/>
        </w:rPr>
      </w:pPr>
      <w:r w:rsidRPr="000D426E">
        <w:rPr>
          <w:rStyle w:val="c2"/>
          <w:bCs/>
          <w:color w:val="000000"/>
          <w:sz w:val="28"/>
          <w:szCs w:val="28"/>
        </w:rPr>
        <w:t>Воспитатель.</w:t>
      </w:r>
      <w:r w:rsidRPr="003A2BD4">
        <w:rPr>
          <w:rStyle w:val="c1"/>
          <w:rFonts w:eastAsia="Calibri"/>
          <w:color w:val="000000"/>
          <w:sz w:val="28"/>
          <w:szCs w:val="28"/>
        </w:rPr>
        <w:t> Наши игрушки устали, но они любят смотреть, как мы играем. Давайте их порадуем и поиграем.</w:t>
      </w:r>
    </w:p>
    <w:p w:rsidR="000D426E" w:rsidRPr="003A2BD4" w:rsidRDefault="000D426E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rStyle w:val="c1"/>
          <w:rFonts w:eastAsia="Calibri"/>
          <w:color w:val="000000"/>
          <w:sz w:val="28"/>
          <w:szCs w:val="28"/>
        </w:rPr>
      </w:pPr>
      <w:r w:rsidRPr="003A2BD4">
        <w:rPr>
          <w:rStyle w:val="c10"/>
          <w:color w:val="000000"/>
          <w:sz w:val="28"/>
          <w:szCs w:val="28"/>
        </w:rPr>
        <w:t xml:space="preserve"> </w:t>
      </w:r>
      <w:r w:rsidR="000D426E">
        <w:rPr>
          <w:rStyle w:val="c10"/>
          <w:b/>
          <w:color w:val="000000"/>
          <w:sz w:val="28"/>
          <w:szCs w:val="28"/>
        </w:rPr>
        <w:t>П</w:t>
      </w:r>
      <w:r w:rsidRPr="000D426E">
        <w:rPr>
          <w:rStyle w:val="c10"/>
          <w:b/>
          <w:color w:val="000000"/>
          <w:sz w:val="28"/>
          <w:szCs w:val="28"/>
        </w:rPr>
        <w:t>одвижная </w:t>
      </w:r>
      <w:r w:rsidRPr="000D426E">
        <w:rPr>
          <w:rStyle w:val="c2"/>
          <w:b/>
          <w:bCs/>
          <w:color w:val="000000"/>
          <w:sz w:val="28"/>
          <w:szCs w:val="28"/>
        </w:rPr>
        <w:t>игра-песенка</w:t>
      </w:r>
      <w:r w:rsidRPr="000D426E">
        <w:rPr>
          <w:rStyle w:val="c1"/>
          <w:rFonts w:eastAsia="Calibri"/>
          <w:b/>
          <w:color w:val="000000"/>
          <w:sz w:val="28"/>
          <w:szCs w:val="28"/>
        </w:rPr>
        <w:t> Сергея и Екатерины Железновых «Мы ногами топ-топ…»</w:t>
      </w:r>
      <w:r w:rsidRPr="003A2BD4">
        <w:rPr>
          <w:rStyle w:val="c1"/>
          <w:rFonts w:eastAsia="Calibri"/>
          <w:color w:val="000000"/>
          <w:sz w:val="28"/>
          <w:szCs w:val="28"/>
        </w:rPr>
        <w:t>, дети и родители под руководством воспитателя выполняют движения в соответствии со словами песенки.</w:t>
      </w:r>
    </w:p>
    <w:p w:rsidR="000D426E" w:rsidRPr="003A2BD4" w:rsidRDefault="000D426E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D426E">
        <w:rPr>
          <w:rStyle w:val="c2"/>
          <w:bCs/>
          <w:color w:val="000000"/>
          <w:sz w:val="28"/>
          <w:szCs w:val="28"/>
        </w:rPr>
        <w:t>Воспитатель </w:t>
      </w:r>
      <w:r w:rsidRPr="003A2BD4">
        <w:rPr>
          <w:rStyle w:val="c1"/>
          <w:rFonts w:eastAsia="Calibri"/>
          <w:color w:val="000000"/>
          <w:sz w:val="28"/>
          <w:szCs w:val="28"/>
        </w:rPr>
        <w:t>приглашает родителей с малышами сесть на ковер по кругу и тоже садится в круг. Он предлагает родителям по возможности синхронно повторять слова и движения за ним.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Водичка, водичка, (Ладошки перед собой).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Умой мое личико, (Умываемся.)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Чтобы глазки блестели (Дотрагиваемся до глаз).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Чтобы щечки краснели, (Трем щеки.)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Чтоб смеялся роток, (Дотрагиваемся до рта).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Чтоб кусался зубок. (Показываем на зубки.)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Здравствуйте, глазки, глазки, глазки! (Руками показываем)  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Здравствуйте, ушки, ушки, ушки! (называемые части тела).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Здравствуй, носик, носик, носик!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Здравствуй, ротик, ротик, ротик!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Здравствуйте, ручки, ручки, ручки!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Здравствуйте, ножки, ножки, ножки!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Глазки смотрят, ушки слушают,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Ручки хлопают, ножки топают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Мы проснулись (3 раза), (Подпрыгнуть с малышом 3 раза).</w:t>
      </w:r>
    </w:p>
    <w:p w:rsid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rStyle w:val="c1"/>
          <w:rFonts w:eastAsia="Calibri"/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Маме с папой улыбнулись!</w:t>
      </w:r>
    </w:p>
    <w:p w:rsidR="000D426E" w:rsidRPr="003A2BD4" w:rsidRDefault="000D426E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A2BD4" w:rsidRPr="000D426E" w:rsidRDefault="003A2BD4" w:rsidP="003A2BD4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D426E">
        <w:rPr>
          <w:rStyle w:val="c2"/>
          <w:b/>
          <w:bCs/>
          <w:color w:val="000000"/>
          <w:sz w:val="28"/>
          <w:szCs w:val="28"/>
        </w:rPr>
        <w:t>Игра </w:t>
      </w:r>
      <w:r w:rsidR="000D426E">
        <w:rPr>
          <w:rStyle w:val="c1"/>
          <w:rFonts w:eastAsia="Calibri"/>
          <w:b/>
          <w:color w:val="000000"/>
          <w:sz w:val="28"/>
          <w:szCs w:val="28"/>
        </w:rPr>
        <w:t>«</w:t>
      </w:r>
      <w:r w:rsidRPr="000D426E">
        <w:rPr>
          <w:rStyle w:val="c1"/>
          <w:rFonts w:eastAsia="Calibri"/>
          <w:b/>
          <w:color w:val="000000"/>
          <w:sz w:val="28"/>
          <w:szCs w:val="28"/>
        </w:rPr>
        <w:t>Собери мячи в коробку».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D426E">
        <w:rPr>
          <w:rStyle w:val="c2"/>
          <w:bCs/>
          <w:color w:val="000000"/>
          <w:sz w:val="28"/>
          <w:szCs w:val="28"/>
        </w:rPr>
        <w:t>Воспитатель.</w:t>
      </w:r>
      <w:r w:rsidRPr="003A2BD4">
        <w:rPr>
          <w:rStyle w:val="c1"/>
          <w:rFonts w:eastAsia="Calibri"/>
          <w:color w:val="000000"/>
          <w:sz w:val="28"/>
          <w:szCs w:val="28"/>
        </w:rPr>
        <w:t> Вот коробочка стоит. Что в ней лежит? (Мячи). А мячи разбежались во все стороны (высыпает из коробки большие и маленькие мячи). Давайте соберем их в коробочку (называя малышу мяч, который он принес: большой или маленький, мячей столько же сколько малышей).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А как мячики прыгали? Давайте покажем</w:t>
      </w:r>
    </w:p>
    <w:p w:rsidR="003A2BD4" w:rsidRPr="000D426E" w:rsidRDefault="003A2BD4" w:rsidP="003A2BD4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D426E">
        <w:rPr>
          <w:rStyle w:val="c1"/>
          <w:rFonts w:eastAsia="Calibri"/>
          <w:b/>
          <w:color w:val="000000"/>
          <w:sz w:val="28"/>
          <w:szCs w:val="28"/>
        </w:rPr>
        <w:t>Игра «Прыгаем, как мячики».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Дети и родители в парах выполняют движения в соответствии с текстом по показу воспитателя.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Раз-два, скачет мячик! (Хлопают в ладоши. Прыгают.)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Раз-два, и мы поскачем!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Девочки и мальчики</w:t>
      </w:r>
    </w:p>
    <w:p w:rsid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rStyle w:val="c1"/>
          <w:rFonts w:eastAsia="Calibri"/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Прыгают, как мячики.</w:t>
      </w:r>
    </w:p>
    <w:p w:rsidR="000D426E" w:rsidRPr="003A2BD4" w:rsidRDefault="000D426E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0D426E">
        <w:rPr>
          <w:rStyle w:val="c2"/>
          <w:bCs/>
          <w:color w:val="000000"/>
          <w:sz w:val="28"/>
          <w:szCs w:val="28"/>
        </w:rPr>
        <w:lastRenderedPageBreak/>
        <w:t>Воспитатель.</w:t>
      </w:r>
      <w:r w:rsidRPr="003A2BD4">
        <w:rPr>
          <w:rStyle w:val="c2"/>
          <w:b/>
          <w:bCs/>
          <w:color w:val="000000"/>
          <w:sz w:val="28"/>
          <w:szCs w:val="28"/>
        </w:rPr>
        <w:t> </w:t>
      </w:r>
      <w:r w:rsidRPr="003A2BD4">
        <w:rPr>
          <w:rStyle w:val="c1"/>
          <w:rFonts w:eastAsia="Calibri"/>
          <w:color w:val="000000"/>
          <w:sz w:val="28"/>
          <w:szCs w:val="28"/>
        </w:rPr>
        <w:t>Молодцы, хорошо прыгали. Сегодня мы с вами будем лепить разноцветные мячи, а родители вам помогут (раздаем детям пластилин разного цвета).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-Погреем пластилин в руках, чтоб он стал мягким! А родители вам помогут! Вот так, хорошо. Будем отщипывать маленькие кусочки и скатывать из них шарики. (Родители помогают своим малышам.)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Воспитатель показывает каждому малышу, как катать пластилин. Дети и родители совместно выполняют задание.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-Вот какие молодцы наши дети! Вот какие замечательные у нас мамы (папы, бабушки, дедушки)!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- Ребята, послушайте: что это за звуки?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Раздается звук, потом мяуканье (мяу, мяу).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-Кто же к нам пришел? (Кошечка-киса)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-Вот какая киса! (Красивая, пушистая.) Давайте погладим кошечку –вот так.</w:t>
      </w:r>
    </w:p>
    <w:p w:rsid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rStyle w:val="c1"/>
          <w:rFonts w:eastAsia="Calibri"/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Воспитатель проходит мимо детей, предлагая погладить игрушку.  </w:t>
      </w:r>
    </w:p>
    <w:p w:rsidR="000D426E" w:rsidRPr="003A2BD4" w:rsidRDefault="000D426E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A2BD4" w:rsidRPr="000D426E" w:rsidRDefault="003A2BD4" w:rsidP="003A2BD4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D426E">
        <w:rPr>
          <w:rStyle w:val="c1"/>
          <w:rFonts w:eastAsia="Calibri"/>
          <w:b/>
          <w:color w:val="000000"/>
          <w:sz w:val="28"/>
          <w:szCs w:val="28"/>
        </w:rPr>
        <w:t>Описание мягкой игрушки «Кошка».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 xml:space="preserve">Посмотрим на кошку, </w:t>
      </w:r>
      <w:r w:rsidR="000D426E" w:rsidRPr="003A2BD4">
        <w:rPr>
          <w:rStyle w:val="c1"/>
          <w:rFonts w:eastAsia="Calibri"/>
          <w:color w:val="000000"/>
          <w:sz w:val="28"/>
          <w:szCs w:val="28"/>
        </w:rPr>
        <w:t>расскажем</w:t>
      </w:r>
      <w:r w:rsidRPr="003A2BD4">
        <w:rPr>
          <w:rStyle w:val="c1"/>
          <w:rFonts w:eastAsia="Calibri"/>
          <w:color w:val="000000"/>
          <w:sz w:val="28"/>
          <w:szCs w:val="28"/>
        </w:rPr>
        <w:t xml:space="preserve"> немножко: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Вот у кошки голова, а вот ее ушки прямо на макушке.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Вот ее лобик, вот ее носик, вот ее ротик, хвостик и животик.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Вот у кошки спинка – мягкая перинка.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Вот ее усики, маленькие кустики.  </w:t>
      </w:r>
    </w:p>
    <w:p w:rsid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rStyle w:val="c1"/>
          <w:rFonts w:eastAsia="Calibri"/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Вот ее лапки, а на них царапки.</w:t>
      </w:r>
    </w:p>
    <w:p w:rsidR="000D426E" w:rsidRPr="003A2BD4" w:rsidRDefault="000D426E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A2BD4" w:rsidRPr="000D426E" w:rsidRDefault="003A2BD4" w:rsidP="003A2BD4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D426E">
        <w:rPr>
          <w:rStyle w:val="c2"/>
          <w:b/>
          <w:bCs/>
          <w:color w:val="000000"/>
          <w:sz w:val="28"/>
          <w:szCs w:val="28"/>
        </w:rPr>
        <w:t>Игра </w:t>
      </w:r>
      <w:r w:rsidRPr="000D426E">
        <w:rPr>
          <w:rStyle w:val="c1"/>
          <w:rFonts w:eastAsia="Calibri"/>
          <w:b/>
          <w:color w:val="000000"/>
          <w:sz w:val="28"/>
          <w:szCs w:val="28"/>
        </w:rPr>
        <w:t>«Киса, Киса!</w:t>
      </w:r>
      <w:r w:rsidR="000D426E">
        <w:rPr>
          <w:rStyle w:val="c1"/>
          <w:rFonts w:eastAsia="Calibri"/>
          <w:b/>
          <w:color w:val="000000"/>
          <w:sz w:val="28"/>
          <w:szCs w:val="28"/>
        </w:rPr>
        <w:t xml:space="preserve"> </w:t>
      </w:r>
      <w:r w:rsidRPr="000D426E">
        <w:rPr>
          <w:rStyle w:val="c1"/>
          <w:rFonts w:eastAsia="Calibri"/>
          <w:b/>
          <w:color w:val="000000"/>
          <w:sz w:val="28"/>
          <w:szCs w:val="28"/>
        </w:rPr>
        <w:t>Брысь!»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- Давайте поиграем в кошечку! Когда кошечку гладят- «Киса! Киса!» д</w:t>
      </w:r>
      <w:r w:rsidR="000D426E">
        <w:rPr>
          <w:rStyle w:val="c1"/>
          <w:rFonts w:eastAsia="Calibri"/>
          <w:color w:val="000000"/>
          <w:sz w:val="28"/>
          <w:szCs w:val="28"/>
        </w:rPr>
        <w:t>ержите ладошки. А когда говорят</w:t>
      </w:r>
      <w:r w:rsidR="00644401">
        <w:rPr>
          <w:rStyle w:val="c1"/>
          <w:rFonts w:eastAsia="Calibri"/>
          <w:color w:val="000000"/>
          <w:sz w:val="28"/>
          <w:szCs w:val="28"/>
        </w:rPr>
        <w:t xml:space="preserve"> </w:t>
      </w:r>
      <w:r w:rsidRPr="003A2BD4">
        <w:rPr>
          <w:rStyle w:val="c1"/>
          <w:rFonts w:eastAsia="Calibri"/>
          <w:color w:val="000000"/>
          <w:sz w:val="28"/>
          <w:szCs w:val="28"/>
        </w:rPr>
        <w:t>«Брысь!» - быстро спрячьте ладошки за спину. Вот так.</w:t>
      </w:r>
    </w:p>
    <w:p w:rsid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rStyle w:val="c1"/>
          <w:rFonts w:eastAsia="Calibri"/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-Киса, киса! Брысь! (Игра повторяется 3-4 раза).</w:t>
      </w:r>
    </w:p>
    <w:p w:rsidR="000D426E" w:rsidRPr="003A2BD4" w:rsidRDefault="000D426E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2"/>
          <w:b/>
          <w:bCs/>
          <w:color w:val="000000"/>
          <w:sz w:val="28"/>
          <w:szCs w:val="28"/>
        </w:rPr>
        <w:t>Интерактивное чтение.</w:t>
      </w:r>
      <w:r w:rsidRPr="003A2BD4">
        <w:rPr>
          <w:rStyle w:val="c1"/>
          <w:rFonts w:eastAsia="Calibri"/>
          <w:color w:val="000000"/>
          <w:sz w:val="28"/>
          <w:szCs w:val="28"/>
        </w:rPr>
        <w:t> 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Работа с рисунком. «Кошку пальцем обведем». Обводим пальчиком малыша контур кошки, останавливая пальчик возле называемой части тела.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Кошку пальцем обведем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И до ушек мы дойдем.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Кошку пальцем обведем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И до спинки мы дойдем.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Кошку пальцем обведем  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И до хвостика дойдем.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Кошку пальцем обведем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И до лапок мы дойдем.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Педагог задает вопросы.  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-Где кошка?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-Где у кошки голова?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lastRenderedPageBreak/>
        <w:t>-Где у кошки ушки?</w:t>
      </w:r>
    </w:p>
    <w:p w:rsid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rStyle w:val="c1"/>
          <w:rFonts w:eastAsia="Calibri"/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-Где у кошки мордочка, глазки, спинка, лапки, хвостик?</w:t>
      </w:r>
    </w:p>
    <w:p w:rsidR="000D426E" w:rsidRPr="003A2BD4" w:rsidRDefault="000D426E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0D426E" w:rsidRPr="000D426E" w:rsidRDefault="003A2BD4" w:rsidP="003A2BD4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D426E">
        <w:rPr>
          <w:rStyle w:val="c2"/>
          <w:b/>
          <w:bCs/>
          <w:color w:val="000000"/>
          <w:sz w:val="28"/>
          <w:szCs w:val="28"/>
        </w:rPr>
        <w:t>Игра</w:t>
      </w:r>
      <w:r w:rsidRPr="000D426E">
        <w:rPr>
          <w:rStyle w:val="c1"/>
          <w:rFonts w:eastAsia="Calibri"/>
          <w:b/>
          <w:color w:val="000000"/>
          <w:sz w:val="28"/>
          <w:szCs w:val="28"/>
        </w:rPr>
        <w:t> «Догонялки с кошкой»  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Вышла кошка погулять (ведущая с кошкой ходит между детьми)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Хочет деток догонять.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Детки кошку увидали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И скорее побежали.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Мяу! Мяу! Догоню!</w:t>
      </w:r>
    </w:p>
    <w:p w:rsid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rStyle w:val="c1"/>
          <w:rFonts w:eastAsia="Calibri"/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Догоню-пощекочу!» -Дети убегают. Кошка их догоняет.</w:t>
      </w:r>
    </w:p>
    <w:p w:rsidR="000D426E" w:rsidRPr="003A2BD4" w:rsidRDefault="000D426E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2"/>
          <w:b/>
          <w:bCs/>
          <w:color w:val="000000"/>
          <w:sz w:val="28"/>
          <w:szCs w:val="28"/>
        </w:rPr>
        <w:t>Артикуляционная гимнастика, дыхательная гимнастика</w:t>
      </w:r>
      <w:r w:rsidRPr="003A2BD4">
        <w:rPr>
          <w:rStyle w:val="c1"/>
          <w:rFonts w:eastAsia="Calibri"/>
          <w:color w:val="000000"/>
          <w:sz w:val="28"/>
          <w:szCs w:val="28"/>
        </w:rPr>
        <w:t> 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Киса, киса!!! Подойди к нам близко.</w:t>
      </w:r>
    </w:p>
    <w:p w:rsid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rStyle w:val="c1"/>
          <w:rFonts w:eastAsia="Calibri"/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Вот сметаны миска, вот тарелка с молоком.</w:t>
      </w:r>
    </w:p>
    <w:p w:rsidR="000D426E" w:rsidRPr="003A2BD4" w:rsidRDefault="000D426E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A2BD4" w:rsidRPr="000D426E" w:rsidRDefault="003A2BD4" w:rsidP="003A2BD4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D426E">
        <w:rPr>
          <w:rStyle w:val="c2"/>
          <w:b/>
          <w:bCs/>
          <w:color w:val="000000"/>
          <w:sz w:val="28"/>
          <w:szCs w:val="28"/>
        </w:rPr>
        <w:t>Упражнение</w:t>
      </w:r>
      <w:r w:rsidRPr="000D426E">
        <w:rPr>
          <w:rStyle w:val="c1"/>
          <w:rFonts w:eastAsia="Calibri"/>
          <w:b/>
          <w:color w:val="000000"/>
          <w:sz w:val="28"/>
          <w:szCs w:val="28"/>
        </w:rPr>
        <w:t> «Дуем на ладошки»</w:t>
      </w:r>
    </w:p>
    <w:p w:rsid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rStyle w:val="c1"/>
          <w:rFonts w:eastAsia="Calibri"/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-Молочко горячее, давайте подуем на молоко, чтобы оно остыло.</w:t>
      </w:r>
    </w:p>
    <w:p w:rsidR="000D426E" w:rsidRPr="003A2BD4" w:rsidRDefault="000D426E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A2BD4" w:rsidRPr="000D426E" w:rsidRDefault="003A2BD4" w:rsidP="003A2BD4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D426E">
        <w:rPr>
          <w:rStyle w:val="c2"/>
          <w:b/>
          <w:bCs/>
          <w:color w:val="000000"/>
          <w:sz w:val="28"/>
          <w:szCs w:val="28"/>
        </w:rPr>
        <w:t>Упражнение</w:t>
      </w:r>
      <w:r w:rsidRPr="000D426E">
        <w:rPr>
          <w:rStyle w:val="c1"/>
          <w:rFonts w:eastAsia="Calibri"/>
          <w:b/>
          <w:color w:val="000000"/>
          <w:sz w:val="28"/>
          <w:szCs w:val="28"/>
        </w:rPr>
        <w:t> «Кошечка»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(Дети подставляют ладошки, как мисочки, и изображают, как кошечка лакает молоко).</w:t>
      </w:r>
    </w:p>
    <w:p w:rsid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rStyle w:val="c1"/>
          <w:rFonts w:eastAsia="Calibri"/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-Поела кошечка. Вкусно!</w:t>
      </w:r>
    </w:p>
    <w:p w:rsidR="000D426E" w:rsidRPr="003A2BD4" w:rsidRDefault="000D426E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A2BD4" w:rsidRPr="000D426E" w:rsidRDefault="003A2BD4" w:rsidP="003A2BD4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D426E">
        <w:rPr>
          <w:rStyle w:val="c2"/>
          <w:b/>
          <w:bCs/>
          <w:color w:val="000000"/>
          <w:sz w:val="28"/>
          <w:szCs w:val="28"/>
        </w:rPr>
        <w:t>Пальчиковая гимнастика</w:t>
      </w:r>
      <w:r w:rsidR="000D426E" w:rsidRPr="000D426E">
        <w:rPr>
          <w:rStyle w:val="c1"/>
          <w:rFonts w:eastAsia="Calibri"/>
          <w:b/>
          <w:color w:val="000000"/>
          <w:sz w:val="28"/>
          <w:szCs w:val="28"/>
        </w:rPr>
        <w:t> «</w:t>
      </w:r>
      <w:r w:rsidRPr="000D426E">
        <w:rPr>
          <w:rStyle w:val="c1"/>
          <w:rFonts w:eastAsia="Calibri"/>
          <w:b/>
          <w:color w:val="000000"/>
          <w:sz w:val="28"/>
          <w:szCs w:val="28"/>
        </w:rPr>
        <w:t>Кошечка» (болгарская потешка)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Прибежала кошечка-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Мяу, мяу, мяу! ( круговыми движениями пальцев погладить ладонь малыша)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Села у окошечка, мяу, мяу, мяу!!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Лапкой умывалась. (держимся за мизинец)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Ушки помыла, (держимся за безымянный палец)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Глазки помыла, (держимся за средний палец)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Брюшко помыла, (держимся за указательный палец)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Песню запела, (держимся за большой палец)</w:t>
      </w:r>
    </w:p>
    <w:p w:rsid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rStyle w:val="c1"/>
          <w:rFonts w:eastAsia="Calibri"/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Сметанки поела, сюда пришла и спать легла.</w:t>
      </w:r>
    </w:p>
    <w:p w:rsidR="000D426E" w:rsidRPr="003A2BD4" w:rsidRDefault="000D426E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A2BD4" w:rsidRPr="000D426E" w:rsidRDefault="003A2BD4" w:rsidP="003A2BD4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D426E">
        <w:rPr>
          <w:rStyle w:val="c2"/>
          <w:b/>
          <w:bCs/>
          <w:color w:val="000000"/>
          <w:sz w:val="28"/>
          <w:szCs w:val="28"/>
        </w:rPr>
        <w:t>Игра</w:t>
      </w:r>
      <w:r w:rsidRPr="000D426E">
        <w:rPr>
          <w:rStyle w:val="c1"/>
          <w:rFonts w:eastAsia="Calibri"/>
          <w:b/>
          <w:color w:val="000000"/>
          <w:sz w:val="28"/>
          <w:szCs w:val="28"/>
        </w:rPr>
        <w:t> «Скрути ленту»</w:t>
      </w:r>
    </w:p>
    <w:p w:rsid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rStyle w:val="c1"/>
          <w:rFonts w:eastAsia="Calibri"/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Детям раздаются палочки с прикрепленной лентой. Показать детям, как надо накрутить ленту на палку, а затем снова размотать. Дети наматываю ленту на палку.</w:t>
      </w:r>
    </w:p>
    <w:p w:rsidR="000D426E" w:rsidRPr="003A2BD4" w:rsidRDefault="000D426E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A2BD4" w:rsidRPr="000D426E" w:rsidRDefault="003A2BD4" w:rsidP="003A2BD4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0D426E">
        <w:rPr>
          <w:rStyle w:val="c2"/>
          <w:b/>
          <w:bCs/>
          <w:color w:val="000000"/>
          <w:sz w:val="28"/>
          <w:szCs w:val="28"/>
        </w:rPr>
        <w:t>Игра</w:t>
      </w:r>
      <w:r w:rsidRPr="000D426E">
        <w:rPr>
          <w:rStyle w:val="c1"/>
          <w:rFonts w:eastAsia="Calibri"/>
          <w:b/>
          <w:color w:val="000000"/>
          <w:sz w:val="28"/>
          <w:szCs w:val="28"/>
        </w:rPr>
        <w:t> с мячами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Ребенок и мама катают друг другу большой мяч под музыку Е. Железновой.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Игровое упражнение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Наша умная головка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Думала сегодня ловко. (погладить себя по головке)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lastRenderedPageBreak/>
        <w:t>Ушки все услышали, (погладить уши)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Глазки посмотрели, (погладить веки, поморгать глазками)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Ручки все исполнили, (погладить ладошки)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1"/>
          <w:rFonts w:eastAsia="Calibri"/>
          <w:color w:val="000000"/>
          <w:sz w:val="28"/>
          <w:szCs w:val="28"/>
        </w:rPr>
        <w:t>А ножки посидели (погладить ножки).</w:t>
      </w:r>
    </w:p>
    <w:p w:rsidR="003A2BD4" w:rsidRPr="003A2BD4" w:rsidRDefault="003A2BD4" w:rsidP="003A2BD4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A2BD4">
        <w:rPr>
          <w:rStyle w:val="c8"/>
          <w:b/>
          <w:bCs/>
          <w:color w:val="000000"/>
          <w:sz w:val="28"/>
          <w:szCs w:val="28"/>
        </w:rPr>
        <w:t>Подведение итогов.</w:t>
      </w:r>
    </w:p>
    <w:p w:rsidR="00C321B7" w:rsidRDefault="00481E6F" w:rsidP="000D426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8D1353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До скорой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новой </w:t>
      </w:r>
      <w:r w:rsidRPr="008D1353">
        <w:rPr>
          <w:rFonts w:ascii="Times New Roman" w:eastAsia="Times New Roman" w:hAnsi="Times New Roman"/>
          <w:b/>
          <w:sz w:val="28"/>
          <w:szCs w:val="28"/>
          <w:lang w:eastAsia="zh-CN"/>
        </w:rPr>
        <w:t>встречи, малыши!</w:t>
      </w:r>
    </w:p>
    <w:p w:rsidR="00644401" w:rsidRDefault="00644401" w:rsidP="00775FAC">
      <w:pPr>
        <w:pStyle w:val="c9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  <w:r>
        <w:rPr>
          <w:rStyle w:val="c8"/>
          <w:b/>
          <w:bCs/>
          <w:color w:val="000000"/>
          <w:sz w:val="28"/>
          <w:szCs w:val="28"/>
        </w:rPr>
        <w:t xml:space="preserve"> </w:t>
      </w:r>
    </w:p>
    <w:p w:rsidR="00775FAC" w:rsidRDefault="00775FAC" w:rsidP="00775FAC">
      <w:pPr>
        <w:pStyle w:val="c9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  <w:r>
        <w:rPr>
          <w:rStyle w:val="c8"/>
          <w:b/>
          <w:bCs/>
          <w:color w:val="000000"/>
          <w:sz w:val="28"/>
          <w:szCs w:val="28"/>
        </w:rPr>
        <w:t>Занятие 12</w:t>
      </w:r>
    </w:p>
    <w:p w:rsidR="00775FAC" w:rsidRDefault="00775FAC" w:rsidP="00775FAC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</w:rPr>
      </w:pPr>
      <w:r>
        <w:rPr>
          <w:rStyle w:val="c8"/>
          <w:b/>
          <w:bCs/>
          <w:color w:val="000000"/>
          <w:sz w:val="28"/>
          <w:szCs w:val="28"/>
        </w:rPr>
        <w:t xml:space="preserve">Тема занятия: «Кто в теремочке живет?» </w:t>
      </w:r>
    </w:p>
    <w:p w:rsidR="00775FAC" w:rsidRPr="00775FAC" w:rsidRDefault="00775FAC" w:rsidP="00775FAC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1"/>
          <w:rFonts w:ascii="Times New Roman" w:hAnsi="Times New Roman"/>
          <w:b/>
          <w:bCs/>
          <w:color w:val="000000"/>
          <w:sz w:val="28"/>
          <w:szCs w:val="28"/>
        </w:rPr>
        <w:t>Цель:</w:t>
      </w: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 формирование у детей раннего возраста интереса к русским народным сказкам на основе сказки «Теремок» расширять и обогащать словарный запас; развивать активное речевое общение детей и навыки  перевоплощения в сказочных героев, воспитывать дружеские взаимоотношения между детьми, чувство взаимопомощи</w:t>
      </w:r>
      <w:r w:rsidRPr="00775FAC">
        <w:rPr>
          <w:rFonts w:ascii="Times New Roman" w:hAnsi="Times New Roman"/>
          <w:color w:val="000000"/>
          <w:sz w:val="28"/>
          <w:szCs w:val="28"/>
        </w:rPr>
        <w:br/>
      </w:r>
      <w:r w:rsidRPr="00775FAC">
        <w:rPr>
          <w:rStyle w:val="c1"/>
          <w:rFonts w:ascii="Times New Roman" w:hAnsi="Times New Roman"/>
          <w:b/>
          <w:bCs/>
          <w:color w:val="000000"/>
          <w:sz w:val="28"/>
          <w:szCs w:val="28"/>
        </w:rPr>
        <w:t>Оборудование и материалы:</w:t>
      </w:r>
      <w:r w:rsidRPr="00775FAC">
        <w:rPr>
          <w:rFonts w:ascii="Times New Roman" w:hAnsi="Times New Roman"/>
          <w:color w:val="000000"/>
          <w:sz w:val="28"/>
          <w:szCs w:val="28"/>
        </w:rPr>
        <w:br/>
      </w: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Теремок, персонажи кукольного театра по сказке «Теремок», шапочки зайцев, заготовка шаблон на альбомном листе –банка для раскрашивания, желтая гуашь, кисточка, баночка с водой ,платочки для танца,</w:t>
      </w:r>
      <w:r>
        <w:rPr>
          <w:rStyle w:val="c3"/>
          <w:rFonts w:ascii="Times New Roman" w:hAnsi="Times New Roman"/>
          <w:color w:val="000000"/>
          <w:sz w:val="28"/>
          <w:szCs w:val="28"/>
        </w:rPr>
        <w:t xml:space="preserve"> </w:t>
      </w: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 xml:space="preserve">обручи. </w:t>
      </w:r>
      <w:r w:rsidRPr="00775FAC">
        <w:rPr>
          <w:rStyle w:val="c1"/>
          <w:rFonts w:ascii="Times New Roman" w:hAnsi="Times New Roman"/>
          <w:bCs/>
          <w:color w:val="000000"/>
          <w:sz w:val="28"/>
          <w:szCs w:val="28"/>
        </w:rPr>
        <w:t xml:space="preserve">Музыкальное сопровождение: </w:t>
      </w: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«Лягушка» Е. Железнова, детская песенка «Паровоз», плясовая мелодия.</w:t>
      </w:r>
    </w:p>
    <w:p w:rsidR="00775FAC" w:rsidRPr="00775FAC" w:rsidRDefault="00775FAC" w:rsidP="00775FAC">
      <w:pPr>
        <w:shd w:val="clear" w:color="auto" w:fill="FFFFFF"/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1"/>
          <w:rFonts w:ascii="Times New Roman" w:hAnsi="Times New Roman"/>
          <w:b/>
          <w:bCs/>
          <w:color w:val="000000"/>
          <w:sz w:val="28"/>
          <w:szCs w:val="28"/>
        </w:rPr>
        <w:t>Ход занятия:</w:t>
      </w:r>
    </w:p>
    <w:p w:rsidR="00775FAC" w:rsidRPr="00775FAC" w:rsidRDefault="00775FAC" w:rsidP="00775FAC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1"/>
          <w:rFonts w:ascii="Times New Roman" w:hAnsi="Times New Roman"/>
          <w:b/>
          <w:bCs/>
          <w:color w:val="000000"/>
          <w:sz w:val="28"/>
          <w:szCs w:val="28"/>
        </w:rPr>
        <w:t>Воспитатель</w:t>
      </w:r>
      <w:r w:rsidRPr="00775FAC">
        <w:rPr>
          <w:rStyle w:val="c1"/>
          <w:rFonts w:ascii="Times New Roman" w:hAnsi="Times New Roman"/>
          <w:bCs/>
          <w:color w:val="000000"/>
          <w:sz w:val="28"/>
          <w:szCs w:val="28"/>
        </w:rPr>
        <w:t>:(звонит в колокольчик) </w:t>
      </w: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ребятки, посмотрите, какой</w:t>
      </w:r>
      <w:r w:rsidRPr="00775FAC">
        <w:rPr>
          <w:rStyle w:val="c1"/>
          <w:rFonts w:ascii="Times New Roman" w:hAnsi="Times New Roman"/>
          <w:bCs/>
          <w:color w:val="000000"/>
          <w:sz w:val="28"/>
          <w:szCs w:val="28"/>
        </w:rPr>
        <w:t> </w:t>
      </w: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колокольчик я вам принесла, идите скорее ко мне, давайте послушаем как он звенит (звонит, подходит к 2-3детям ),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Колокольчик наш звенит, всем собраться он велит (дети подходят к воспитателю).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>Приветствие: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75FAC">
        <w:rPr>
          <w:rFonts w:ascii="Times New Roman" w:hAnsi="Times New Roman"/>
          <w:color w:val="000000"/>
          <w:sz w:val="28"/>
          <w:szCs w:val="28"/>
        </w:rPr>
        <w:t xml:space="preserve"> Дили-дили - дили-дили!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75FAC">
        <w:rPr>
          <w:rFonts w:ascii="Times New Roman" w:hAnsi="Times New Roman"/>
          <w:color w:val="000000"/>
          <w:sz w:val="28"/>
          <w:szCs w:val="28"/>
        </w:rPr>
        <w:t>Колокольчики звонили.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75FAC">
        <w:rPr>
          <w:rFonts w:ascii="Times New Roman" w:hAnsi="Times New Roman"/>
          <w:color w:val="000000"/>
          <w:sz w:val="28"/>
          <w:szCs w:val="28"/>
        </w:rPr>
        <w:t>Дили-дили –дили-дили!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75FAC">
        <w:rPr>
          <w:rFonts w:ascii="Times New Roman" w:hAnsi="Times New Roman"/>
          <w:color w:val="000000"/>
          <w:sz w:val="28"/>
          <w:szCs w:val="28"/>
        </w:rPr>
        <w:t>Колокольчики будили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75FAC">
        <w:rPr>
          <w:rFonts w:ascii="Times New Roman" w:hAnsi="Times New Roman"/>
          <w:color w:val="000000"/>
          <w:sz w:val="28"/>
          <w:szCs w:val="28"/>
        </w:rPr>
        <w:t>Всех зайчат и ежат, всех ленивых медвежат.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75FAC">
        <w:rPr>
          <w:rFonts w:ascii="Times New Roman" w:hAnsi="Times New Roman"/>
          <w:color w:val="000000"/>
          <w:sz w:val="28"/>
          <w:szCs w:val="28"/>
        </w:rPr>
        <w:t>И воробушек проснулся,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75FAC">
        <w:rPr>
          <w:rFonts w:ascii="Times New Roman" w:hAnsi="Times New Roman"/>
          <w:color w:val="000000"/>
          <w:sz w:val="28"/>
          <w:szCs w:val="28"/>
        </w:rPr>
        <w:t>И галчонок встрепенулся!</w:t>
      </w:r>
    </w:p>
    <w:p w:rsidR="00775FAC" w:rsidRPr="00775FAC" w:rsidRDefault="00775FAC" w:rsidP="00775FAC">
      <w:pPr>
        <w:shd w:val="clear" w:color="auto" w:fill="FFFFFF"/>
        <w:spacing w:after="0"/>
        <w:rPr>
          <w:rFonts w:ascii="Times New Roman" w:hAnsi="Times New Roman"/>
          <w:color w:val="000000"/>
          <w:sz w:val="28"/>
          <w:szCs w:val="28"/>
        </w:rPr>
      </w:pPr>
      <w:r w:rsidRPr="00775FAC">
        <w:rPr>
          <w:rFonts w:ascii="Times New Roman" w:hAnsi="Times New Roman"/>
          <w:color w:val="000000"/>
          <w:sz w:val="28"/>
          <w:szCs w:val="28"/>
        </w:rPr>
        <w:t>Динь, день! Динь, день!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75FAC">
        <w:rPr>
          <w:rFonts w:ascii="Times New Roman" w:hAnsi="Times New Roman"/>
          <w:color w:val="000000"/>
          <w:sz w:val="28"/>
          <w:szCs w:val="28"/>
        </w:rPr>
        <w:t>Начинаем новый день!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5FAC" w:rsidRPr="00775FAC" w:rsidRDefault="00775FAC" w:rsidP="00775FAC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 xml:space="preserve">Колокольчик нам говорит, что сейчас и мы на нашем </w:t>
      </w:r>
      <w:r>
        <w:rPr>
          <w:rStyle w:val="c3"/>
          <w:rFonts w:ascii="Times New Roman" w:hAnsi="Times New Roman"/>
          <w:color w:val="000000"/>
          <w:sz w:val="28"/>
          <w:szCs w:val="28"/>
        </w:rPr>
        <w:t>веселом паровозике отправимся в</w:t>
      </w: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 сказку! Хотите побывать в сказке? (ответы детей)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Приглашаю деток   в сказку, поиграть и погулять,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lastRenderedPageBreak/>
        <w:t>Много нового узнать.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Поедем в сказочное путешествие? (ответы детей)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b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Давайте построим наш веселый паровозик! Как мы его сделаем? (дети встают друг за другом). Как много вагончиков! Вот какой у нас паровоз получился! Внимание! Паровозик отправляется в сказку! (позвонить колокольчиком).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1"/>
          <w:rFonts w:ascii="Times New Roman" w:hAnsi="Times New Roman"/>
          <w:bCs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 xml:space="preserve"> (Дети вместе с воспитателем едут под песенку «Паровоз», выполняют движения, подпевают</w:t>
      </w:r>
      <w:r w:rsidRPr="00775FAC">
        <w:rPr>
          <w:rStyle w:val="c1"/>
          <w:rFonts w:ascii="Times New Roman" w:hAnsi="Times New Roman"/>
          <w:b/>
          <w:bCs/>
          <w:color w:val="000000"/>
          <w:sz w:val="28"/>
          <w:szCs w:val="28"/>
        </w:rPr>
        <w:t>).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Fonts w:eastAsia="Calibri"/>
          <w:sz w:val="28"/>
          <w:szCs w:val="28"/>
        </w:rPr>
      </w:pPr>
    </w:p>
    <w:p w:rsidR="00775FAC" w:rsidRPr="00775FAC" w:rsidRDefault="00775FAC" w:rsidP="00775FAC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1"/>
          <w:rFonts w:ascii="Times New Roman" w:hAnsi="Times New Roman"/>
          <w:b/>
          <w:bCs/>
          <w:color w:val="000000"/>
          <w:sz w:val="28"/>
          <w:szCs w:val="28"/>
        </w:rPr>
        <w:t>Воспитатель: </w:t>
      </w: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Остановка, мы приехали в сказку! Ребятки, посмотрите какая красивая сказочная полянка, как красиво вокруг (дети рассматривают),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Ребятки, посмотрите, стоит на полянке терем-теремок</w:t>
      </w:r>
      <w:r w:rsidRPr="00775FAC">
        <w:rPr>
          <w:rStyle w:val="c1"/>
          <w:rFonts w:ascii="Times New Roman" w:hAnsi="Times New Roman"/>
          <w:b/>
          <w:bCs/>
          <w:color w:val="000000"/>
          <w:sz w:val="28"/>
          <w:szCs w:val="28"/>
        </w:rPr>
        <w:t>, </w:t>
      </w: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он не низок, не высок - не высок. Давайте подойдем и посмотрим, что же там интересного! Кто там живет? </w:t>
      </w:r>
      <w:r w:rsidRPr="00775FAC">
        <w:rPr>
          <w:rStyle w:val="c1"/>
          <w:rFonts w:ascii="Times New Roman" w:hAnsi="Times New Roman"/>
          <w:bCs/>
          <w:color w:val="000000"/>
          <w:sz w:val="28"/>
          <w:szCs w:val="28"/>
        </w:rPr>
        <w:t>(Воспитатель с детьми идут к теремку)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>Давайте постучимся в теремок и спросим:</w:t>
      </w:r>
      <w:r w:rsidRPr="00775FAC">
        <w:rPr>
          <w:color w:val="000000"/>
          <w:sz w:val="28"/>
          <w:szCs w:val="28"/>
        </w:rPr>
        <w:br/>
      </w:r>
      <w:r w:rsidRPr="00775FAC">
        <w:rPr>
          <w:rStyle w:val="c3"/>
          <w:color w:val="000000"/>
          <w:sz w:val="28"/>
          <w:szCs w:val="28"/>
        </w:rPr>
        <w:t>Кто-кто в теремочке живет?</w:t>
      </w:r>
      <w:r w:rsidRPr="00775FAC">
        <w:rPr>
          <w:color w:val="000000"/>
          <w:sz w:val="28"/>
          <w:szCs w:val="28"/>
        </w:rPr>
        <w:br/>
      </w:r>
      <w:r w:rsidRPr="00775FAC">
        <w:rPr>
          <w:rStyle w:val="c3"/>
          <w:color w:val="000000"/>
          <w:sz w:val="28"/>
          <w:szCs w:val="28"/>
        </w:rPr>
        <w:t>Кто-кто  в  не высоком  живет? (дети вместе с воспитателем проговаривают слова)</w:t>
      </w:r>
      <w:r w:rsidRPr="00775FAC">
        <w:rPr>
          <w:color w:val="000000"/>
          <w:sz w:val="28"/>
          <w:szCs w:val="28"/>
        </w:rPr>
        <w:br/>
      </w:r>
      <w:r w:rsidRPr="00775FAC">
        <w:rPr>
          <w:rStyle w:val="c3"/>
          <w:color w:val="000000"/>
          <w:sz w:val="28"/>
          <w:szCs w:val="28"/>
        </w:rPr>
        <w:t>Пусть поиграет с нами тот</w:t>
      </w: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>,  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 xml:space="preserve">Кто в теремочке живет… </w:t>
      </w:r>
      <w:r w:rsidRPr="00775FAC">
        <w:rPr>
          <w:rStyle w:val="c1"/>
          <w:rFonts w:eastAsia="Calibri"/>
          <w:bCs/>
          <w:color w:val="000000"/>
          <w:sz w:val="28"/>
          <w:szCs w:val="28"/>
        </w:rPr>
        <w:t>(слышится кваканье)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>Воспитатель: </w:t>
      </w:r>
      <w:r w:rsidRPr="00775FAC">
        <w:rPr>
          <w:rStyle w:val="c3"/>
          <w:color w:val="000000"/>
          <w:sz w:val="28"/>
          <w:szCs w:val="28"/>
        </w:rPr>
        <w:t>Кто это, ребята?  (ответы детей)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1"/>
          <w:rFonts w:eastAsia="Calibri"/>
          <w:b/>
          <w:bCs/>
          <w:sz w:val="28"/>
          <w:szCs w:val="28"/>
        </w:rPr>
      </w:pP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>Дети: </w:t>
      </w:r>
      <w:r w:rsidRPr="00775FAC">
        <w:rPr>
          <w:rStyle w:val="c3"/>
          <w:color w:val="000000"/>
          <w:sz w:val="28"/>
          <w:szCs w:val="28"/>
        </w:rPr>
        <w:t>Лягушка! </w:t>
      </w:r>
      <w:r w:rsidRPr="00775FAC">
        <w:rPr>
          <w:rStyle w:val="c1"/>
          <w:rFonts w:eastAsia="Calibri"/>
          <w:bCs/>
          <w:color w:val="000000"/>
          <w:sz w:val="28"/>
          <w:szCs w:val="28"/>
        </w:rPr>
        <w:t>(Воспитатель достает из теремка лягушку).</w:t>
      </w:r>
      <w:r w:rsidRPr="00775FAC">
        <w:rPr>
          <w:rStyle w:val="c3"/>
          <w:color w:val="000000"/>
          <w:sz w:val="28"/>
          <w:szCs w:val="28"/>
        </w:rPr>
        <w:t> </w:t>
      </w:r>
      <w:r w:rsidRPr="00775FAC">
        <w:rPr>
          <w:color w:val="000000"/>
          <w:sz w:val="28"/>
          <w:szCs w:val="28"/>
        </w:rPr>
        <w:br/>
      </w: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>Лягушка:</w:t>
      </w:r>
      <w:r w:rsidRPr="00775FAC">
        <w:rPr>
          <w:rStyle w:val="c3"/>
          <w:color w:val="000000"/>
          <w:sz w:val="28"/>
          <w:szCs w:val="28"/>
        </w:rPr>
        <w:t> Здравствуйте, ребята! (дети здороваются, гладят лягушку)</w:t>
      </w: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> 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Fonts w:eastAsia="Calibri"/>
          <w:sz w:val="28"/>
          <w:szCs w:val="28"/>
        </w:rPr>
      </w:pP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>Воспитатель:</w:t>
      </w:r>
      <w:r w:rsidRPr="00775FAC">
        <w:rPr>
          <w:rStyle w:val="c3"/>
          <w:color w:val="000000"/>
          <w:sz w:val="28"/>
          <w:szCs w:val="28"/>
        </w:rPr>
        <w:t> Поиграем с лягушкой?</w:t>
      </w: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> </w:t>
      </w:r>
      <w:r w:rsidRPr="00775FAC">
        <w:rPr>
          <w:rStyle w:val="c3"/>
          <w:color w:val="000000"/>
          <w:sz w:val="28"/>
          <w:szCs w:val="28"/>
        </w:rPr>
        <w:t>Как лягушки прыгают? Вот так! (дети прыгают «как лягушки») Как поют? ( Ква -а-а-а!) (дети квакают).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1"/>
          <w:rFonts w:eastAsia="Calibri"/>
          <w:b/>
          <w:bCs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> </w:t>
      </w: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>Музыкально-ритмическое упражнение «Лягушка»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Fonts w:eastAsia="Calibri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>Вот лягушка по дорожке</w:t>
      </w:r>
      <w:r w:rsidRPr="00775FAC">
        <w:rPr>
          <w:color w:val="000000"/>
          <w:sz w:val="28"/>
          <w:szCs w:val="28"/>
        </w:rPr>
        <w:br/>
      </w:r>
      <w:r w:rsidRPr="00775FAC">
        <w:rPr>
          <w:rStyle w:val="c3"/>
          <w:color w:val="000000"/>
          <w:sz w:val="28"/>
          <w:szCs w:val="28"/>
        </w:rPr>
        <w:t>Скачет, вытянувши ножки.</w:t>
      </w:r>
      <w:r w:rsidRPr="00775FAC">
        <w:rPr>
          <w:color w:val="000000"/>
          <w:sz w:val="28"/>
          <w:szCs w:val="28"/>
        </w:rPr>
        <w:br/>
      </w:r>
      <w:r w:rsidRPr="00775FAC">
        <w:rPr>
          <w:rStyle w:val="c3"/>
          <w:color w:val="000000"/>
          <w:sz w:val="28"/>
          <w:szCs w:val="28"/>
        </w:rPr>
        <w:t>Ква- ква-ква, ква-ква!</w:t>
      </w:r>
      <w:r w:rsidRPr="00775FAC">
        <w:rPr>
          <w:color w:val="000000"/>
          <w:sz w:val="28"/>
          <w:szCs w:val="28"/>
        </w:rPr>
        <w:br/>
      </w:r>
      <w:r w:rsidRPr="00775FAC">
        <w:rPr>
          <w:rStyle w:val="c3"/>
          <w:color w:val="000000"/>
          <w:sz w:val="28"/>
          <w:szCs w:val="28"/>
        </w:rPr>
        <w:t>Скачет вытянувши ножки</w:t>
      </w: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>.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1"/>
          <w:rFonts w:ascii="Times New Roman" w:hAnsi="Times New Roman"/>
          <w:b/>
          <w:bCs/>
          <w:color w:val="000000"/>
          <w:sz w:val="28"/>
          <w:szCs w:val="28"/>
        </w:rPr>
        <w:t>Лягушка: </w:t>
      </w: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Какие веселые ребятки, мне очень понравилось с вами играть!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>Воспитатель: Кто же еще в теремочке живет? </w:t>
      </w:r>
      <w:r w:rsidRPr="00775FAC">
        <w:rPr>
          <w:rStyle w:val="c3"/>
          <w:color w:val="000000"/>
          <w:sz w:val="28"/>
          <w:szCs w:val="28"/>
        </w:rPr>
        <w:t>Давайте вместе спросим:</w:t>
      </w:r>
      <w:r w:rsidRPr="00775FAC">
        <w:rPr>
          <w:color w:val="000000"/>
          <w:sz w:val="28"/>
          <w:szCs w:val="28"/>
        </w:rPr>
        <w:br/>
      </w:r>
      <w:r w:rsidRPr="00775FAC">
        <w:rPr>
          <w:rStyle w:val="c3"/>
          <w:color w:val="000000"/>
          <w:sz w:val="28"/>
          <w:szCs w:val="28"/>
        </w:rPr>
        <w:t>Кто-кто в теремочке живет?</w:t>
      </w:r>
      <w:r w:rsidRPr="00775FAC">
        <w:rPr>
          <w:color w:val="000000"/>
          <w:sz w:val="28"/>
          <w:szCs w:val="28"/>
        </w:rPr>
        <w:br/>
      </w:r>
      <w:r w:rsidRPr="00775FAC">
        <w:rPr>
          <w:rStyle w:val="c3"/>
          <w:color w:val="000000"/>
          <w:sz w:val="28"/>
          <w:szCs w:val="28"/>
        </w:rPr>
        <w:t>Кто-кто  в  не высоком  живет? (дети вместе с воспитателем проговаривают слова)</w:t>
      </w:r>
      <w:r w:rsidRPr="00775FAC">
        <w:rPr>
          <w:color w:val="000000"/>
          <w:sz w:val="28"/>
          <w:szCs w:val="28"/>
        </w:rPr>
        <w:br/>
      </w:r>
      <w:r w:rsidRPr="00775FAC">
        <w:rPr>
          <w:rStyle w:val="c3"/>
          <w:color w:val="000000"/>
          <w:sz w:val="28"/>
          <w:szCs w:val="28"/>
        </w:rPr>
        <w:t>Пусть поиграет с нами тот</w:t>
      </w: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>,  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>Кто в теремочке живет…</w:t>
      </w: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 xml:space="preserve"> </w:t>
      </w:r>
      <w:r w:rsidRPr="00775FAC">
        <w:rPr>
          <w:rStyle w:val="c1"/>
          <w:rFonts w:eastAsia="Calibri"/>
          <w:bCs/>
          <w:color w:val="000000"/>
          <w:sz w:val="28"/>
          <w:szCs w:val="28"/>
        </w:rPr>
        <w:t>(слышится писк)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sz w:val="28"/>
          <w:szCs w:val="28"/>
        </w:rPr>
      </w:pP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>Воспитатель: </w:t>
      </w:r>
      <w:r w:rsidRPr="00775FAC">
        <w:rPr>
          <w:rStyle w:val="c3"/>
          <w:color w:val="000000"/>
          <w:sz w:val="28"/>
          <w:szCs w:val="28"/>
        </w:rPr>
        <w:t>Кто это, ребята?  (ответы детей)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>Появляется мышонок. Здоровается с ребятами и предлагает им потанцевать с платочками.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b/>
          <w:color w:val="000000"/>
          <w:sz w:val="28"/>
          <w:szCs w:val="28"/>
        </w:rPr>
      </w:pPr>
      <w:r w:rsidRPr="00775FAC">
        <w:rPr>
          <w:rStyle w:val="c3"/>
          <w:b/>
          <w:color w:val="000000"/>
          <w:sz w:val="28"/>
          <w:szCs w:val="28"/>
        </w:rPr>
        <w:t>Танец с платочками. (слова А. Ануфриевой, плясовая мелодия)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>Исходная позиция: дети стоят врассыпную, держа платок за петельку в 1 уголке.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lastRenderedPageBreak/>
        <w:t>Дети идут в одном направлении, держа высоко над собой свой платок.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>1.У кого в руках платочек,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 xml:space="preserve">   Тот пойдет ко мне в кружочек.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 xml:space="preserve">   И платочек всем покажет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 xml:space="preserve">   И так весело промашет.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>Дети кружатся вокруг себя с платочком.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>Припев: вот так вот платок какой, покружись над головой /2 раза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>Дети берут платок за 2 уголка, поднимают и опускают перед собой.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>2.Мы возьмем за уголочки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 xml:space="preserve">   Наши яркие платочки.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 xml:space="preserve">   И поднимем выше, выше,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 xml:space="preserve">   И опустим ниже, ниже.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>Припев: повтор слов и движений.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>Дети приседают на корточки и прячутся за платок, держа за 2 уголочка.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>3.Сядем тихо мы в кружочек,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 xml:space="preserve">   Спрячемся за свой платочек,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 xml:space="preserve">   А потом, а потом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 xml:space="preserve">   Всех ребяток мы найдем.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>Припев: повтор слов и движений.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>Кладут платочки на голову. Выполняют прямую пружинку, руки на поясе.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>4.Как похожи на цветочки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 xml:space="preserve">   Наши яркие платочки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 xml:space="preserve">   И ребята наши тоже 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 xml:space="preserve">   На цветочки все похожи.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>Припев: снова кружатся.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>На окончании кланяются с платочком.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>Мышка: спасибо вам ребятки, что вы со мной поплясали. Собирает платочки у детей.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3"/>
          <w:color w:val="000000"/>
          <w:sz w:val="28"/>
          <w:szCs w:val="28"/>
        </w:rPr>
      </w:pP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 xml:space="preserve">Воспитатель: </w:t>
      </w:r>
      <w:r w:rsidRPr="00775FAC">
        <w:rPr>
          <w:rStyle w:val="c1"/>
          <w:rFonts w:eastAsia="Calibri"/>
          <w:bCs/>
          <w:color w:val="000000"/>
          <w:sz w:val="28"/>
          <w:szCs w:val="28"/>
        </w:rPr>
        <w:t>Кто же еще в теремочке живет?</w:t>
      </w: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> </w:t>
      </w:r>
      <w:r w:rsidRPr="00775FAC">
        <w:rPr>
          <w:rStyle w:val="c3"/>
          <w:color w:val="000000"/>
          <w:sz w:val="28"/>
          <w:szCs w:val="28"/>
        </w:rPr>
        <w:t>Давайте вместе спросим:</w:t>
      </w:r>
      <w:r w:rsidRPr="00775FAC">
        <w:rPr>
          <w:color w:val="000000"/>
          <w:sz w:val="28"/>
          <w:szCs w:val="28"/>
        </w:rPr>
        <w:br/>
      </w:r>
      <w:r w:rsidRPr="00775FAC">
        <w:rPr>
          <w:rStyle w:val="c3"/>
          <w:color w:val="000000"/>
          <w:sz w:val="28"/>
          <w:szCs w:val="28"/>
        </w:rPr>
        <w:t>Кто-кто в теремочке живет?</w:t>
      </w:r>
      <w:r w:rsidRPr="00775FAC">
        <w:rPr>
          <w:color w:val="000000"/>
          <w:sz w:val="28"/>
          <w:szCs w:val="28"/>
        </w:rPr>
        <w:br/>
      </w:r>
      <w:r w:rsidRPr="00775FAC">
        <w:rPr>
          <w:rStyle w:val="c3"/>
          <w:color w:val="000000"/>
          <w:sz w:val="28"/>
          <w:szCs w:val="28"/>
        </w:rPr>
        <w:t>Кто-кто  в  не высоком  живет? (дети вместе с воспитателем проговаривают слова)</w:t>
      </w:r>
      <w:r w:rsidRPr="00775FAC">
        <w:rPr>
          <w:color w:val="000000"/>
          <w:sz w:val="28"/>
          <w:szCs w:val="28"/>
        </w:rPr>
        <w:br/>
      </w:r>
      <w:r w:rsidRPr="00775FAC">
        <w:rPr>
          <w:rStyle w:val="c3"/>
          <w:color w:val="000000"/>
          <w:sz w:val="28"/>
          <w:szCs w:val="28"/>
        </w:rPr>
        <w:t>Пусть поиграет с нами тот</w:t>
      </w: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>,  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rStyle w:val="c1"/>
          <w:rFonts w:eastAsia="Calibri"/>
          <w:bCs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lastRenderedPageBreak/>
        <w:t xml:space="preserve">Кто в теремочке живет… </w:t>
      </w:r>
      <w:r w:rsidRPr="00775FAC">
        <w:rPr>
          <w:rStyle w:val="c1"/>
          <w:rFonts w:eastAsia="Calibri"/>
          <w:bCs/>
          <w:color w:val="000000"/>
          <w:sz w:val="28"/>
          <w:szCs w:val="28"/>
        </w:rPr>
        <w:t>(показываются из-за теремка длинные ушки)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Ребятки, чьи это ушки? (ответы детей)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Из-за теремка появляется зайчик и здоровается с ребятами.</w:t>
      </w:r>
    </w:p>
    <w:p w:rsidR="00775FAC" w:rsidRPr="00775FAC" w:rsidRDefault="00775FAC" w:rsidP="00775FAC">
      <w:pPr>
        <w:shd w:val="clear" w:color="auto" w:fill="FFFFFF"/>
        <w:spacing w:after="0"/>
        <w:rPr>
          <w:rStyle w:val="c3"/>
          <w:rFonts w:ascii="Times New Roman" w:hAnsi="Times New Roman"/>
          <w:sz w:val="28"/>
          <w:szCs w:val="28"/>
        </w:rPr>
      </w:pPr>
      <w:r w:rsidRPr="00775FAC">
        <w:rPr>
          <w:rStyle w:val="c1"/>
          <w:rFonts w:ascii="Times New Roman" w:hAnsi="Times New Roman"/>
          <w:b/>
          <w:bCs/>
          <w:color w:val="000000"/>
          <w:sz w:val="28"/>
          <w:szCs w:val="28"/>
        </w:rPr>
        <w:t xml:space="preserve">Воспитатель: </w:t>
      </w:r>
      <w:r>
        <w:rPr>
          <w:rStyle w:val="c3"/>
          <w:rFonts w:ascii="Times New Roman" w:hAnsi="Times New Roman"/>
          <w:color w:val="000000"/>
          <w:sz w:val="28"/>
          <w:szCs w:val="28"/>
        </w:rPr>
        <w:t xml:space="preserve">ребятки, посмотрите, </w:t>
      </w: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какие у зайки ушки? Какие они? (длинные).</w:t>
      </w:r>
      <w:r>
        <w:rPr>
          <w:rStyle w:val="c3"/>
          <w:rFonts w:ascii="Times New Roman" w:hAnsi="Times New Roman"/>
          <w:color w:val="000000"/>
          <w:sz w:val="28"/>
          <w:szCs w:val="28"/>
        </w:rPr>
        <w:t xml:space="preserve"> </w:t>
      </w: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Давайте поднимем ручки кверху и покажем какие у него длинные ушки.</w:t>
      </w:r>
    </w:p>
    <w:p w:rsidR="00775FAC" w:rsidRPr="00775FAC" w:rsidRDefault="00775FAC" w:rsidP="00775FAC">
      <w:pPr>
        <w:shd w:val="clear" w:color="auto" w:fill="FFFFFF"/>
        <w:tabs>
          <w:tab w:val="left" w:pos="2834"/>
        </w:tabs>
        <w:spacing w:after="0"/>
        <w:jc w:val="both"/>
        <w:rPr>
          <w:rStyle w:val="c3"/>
          <w:rFonts w:ascii="Times New Roman" w:hAnsi="Times New Roman"/>
          <w:b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b/>
          <w:color w:val="000000"/>
          <w:sz w:val="28"/>
          <w:szCs w:val="28"/>
        </w:rPr>
        <w:t xml:space="preserve"> Разминка «Зайка серенький»</w:t>
      </w:r>
    </w:p>
    <w:p w:rsidR="00775FAC" w:rsidRPr="00775FAC" w:rsidRDefault="00775FAC" w:rsidP="00775FAC">
      <w:pPr>
        <w:shd w:val="clear" w:color="auto" w:fill="FFFFFF"/>
        <w:tabs>
          <w:tab w:val="left" w:pos="2834"/>
        </w:tabs>
        <w:spacing w:after="0"/>
        <w:jc w:val="both"/>
        <w:rPr>
          <w:rStyle w:val="c3"/>
          <w:rFonts w:ascii="Times New Roman" w:hAnsi="Times New Roman"/>
          <w:b/>
          <w:color w:val="000000"/>
          <w:sz w:val="28"/>
          <w:szCs w:val="28"/>
        </w:rPr>
      </w:pPr>
    </w:p>
    <w:p w:rsidR="00775FAC" w:rsidRPr="00775FAC" w:rsidRDefault="00775FAC" w:rsidP="00775FAC">
      <w:pPr>
        <w:shd w:val="clear" w:color="auto" w:fill="FFFFFF"/>
        <w:tabs>
          <w:tab w:val="left" w:pos="2834"/>
        </w:tabs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Зайка серенький сидит</w:t>
      </w:r>
    </w:p>
    <w:p w:rsidR="00775FAC" w:rsidRPr="00775FAC" w:rsidRDefault="00775FAC" w:rsidP="00775FAC">
      <w:pPr>
        <w:shd w:val="clear" w:color="auto" w:fill="FFFFFF"/>
        <w:tabs>
          <w:tab w:val="left" w:pos="2834"/>
        </w:tabs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И ушами шевелит (делают ручками ушки на голове и ими шевелят)</w:t>
      </w:r>
    </w:p>
    <w:p w:rsidR="00775FAC" w:rsidRPr="00775FAC" w:rsidRDefault="00775FAC" w:rsidP="00775FAC">
      <w:pPr>
        <w:shd w:val="clear" w:color="auto" w:fill="FFFFFF"/>
        <w:tabs>
          <w:tab w:val="left" w:pos="2834"/>
        </w:tabs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Вот так, вот так</w:t>
      </w:r>
    </w:p>
    <w:p w:rsidR="00775FAC" w:rsidRPr="00775FAC" w:rsidRDefault="00775FAC" w:rsidP="00775FAC">
      <w:pPr>
        <w:shd w:val="clear" w:color="auto" w:fill="FFFFFF"/>
        <w:tabs>
          <w:tab w:val="left" w:pos="2834"/>
        </w:tabs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И ушами шевелит (2 строки 2 раза)</w:t>
      </w:r>
    </w:p>
    <w:p w:rsidR="00775FAC" w:rsidRPr="00775FAC" w:rsidRDefault="00775FAC" w:rsidP="00775FAC">
      <w:pPr>
        <w:shd w:val="clear" w:color="auto" w:fill="FFFFFF"/>
        <w:tabs>
          <w:tab w:val="left" w:pos="2834"/>
        </w:tabs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Зайке холодно сидеть</w:t>
      </w:r>
    </w:p>
    <w:p w:rsidR="00775FAC" w:rsidRPr="00775FAC" w:rsidRDefault="00775FAC" w:rsidP="00775FAC">
      <w:pPr>
        <w:shd w:val="clear" w:color="auto" w:fill="FFFFFF"/>
        <w:tabs>
          <w:tab w:val="left" w:pos="2834"/>
        </w:tabs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Надо лапочки погреть (хлопают в ладоши)</w:t>
      </w:r>
    </w:p>
    <w:p w:rsidR="00775FAC" w:rsidRPr="00775FAC" w:rsidRDefault="00775FAC" w:rsidP="00775FAC">
      <w:pPr>
        <w:shd w:val="clear" w:color="auto" w:fill="FFFFFF"/>
        <w:tabs>
          <w:tab w:val="left" w:pos="2834"/>
        </w:tabs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Вот так, вот так</w:t>
      </w:r>
    </w:p>
    <w:p w:rsidR="00775FAC" w:rsidRPr="00775FAC" w:rsidRDefault="00775FAC" w:rsidP="00775FAC">
      <w:pPr>
        <w:shd w:val="clear" w:color="auto" w:fill="FFFFFF"/>
        <w:tabs>
          <w:tab w:val="left" w:pos="2834"/>
        </w:tabs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Надо лапочки погреть (2 строки 2 раза)</w:t>
      </w:r>
    </w:p>
    <w:p w:rsidR="00775FAC" w:rsidRPr="00775FAC" w:rsidRDefault="00775FAC" w:rsidP="00775FAC">
      <w:pPr>
        <w:shd w:val="clear" w:color="auto" w:fill="FFFFFF"/>
        <w:tabs>
          <w:tab w:val="left" w:pos="2834"/>
        </w:tabs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Зайке холодно стоять</w:t>
      </w:r>
    </w:p>
    <w:p w:rsidR="00775FAC" w:rsidRPr="00775FAC" w:rsidRDefault="00775FAC" w:rsidP="00775FAC">
      <w:pPr>
        <w:shd w:val="clear" w:color="auto" w:fill="FFFFFF"/>
        <w:tabs>
          <w:tab w:val="left" w:pos="2834"/>
        </w:tabs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Надо зайке поскакать (прыгают)</w:t>
      </w:r>
    </w:p>
    <w:p w:rsidR="00775FAC" w:rsidRPr="00775FAC" w:rsidRDefault="00775FAC" w:rsidP="00775FAC">
      <w:pPr>
        <w:shd w:val="clear" w:color="auto" w:fill="FFFFFF"/>
        <w:tabs>
          <w:tab w:val="left" w:pos="2834"/>
        </w:tabs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Вот так, вот так</w:t>
      </w:r>
    </w:p>
    <w:p w:rsidR="00775FAC" w:rsidRPr="00775FAC" w:rsidRDefault="00775FAC" w:rsidP="00775FAC">
      <w:pPr>
        <w:shd w:val="clear" w:color="auto" w:fill="FFFFFF"/>
        <w:tabs>
          <w:tab w:val="left" w:pos="2834"/>
        </w:tabs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Надо зайке поскакать (2 строки 2 раза).</w:t>
      </w:r>
    </w:p>
    <w:p w:rsidR="00775FAC" w:rsidRPr="00775FAC" w:rsidRDefault="00775FAC" w:rsidP="00775FAC">
      <w:pPr>
        <w:shd w:val="clear" w:color="auto" w:fill="FFFFFF"/>
        <w:tabs>
          <w:tab w:val="left" w:pos="2834"/>
        </w:tabs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</w:p>
    <w:p w:rsidR="00775FAC" w:rsidRPr="00775FAC" w:rsidRDefault="00775FAC" w:rsidP="00775FAC">
      <w:pPr>
        <w:shd w:val="clear" w:color="auto" w:fill="FFFFFF"/>
        <w:tabs>
          <w:tab w:val="left" w:pos="2834"/>
        </w:tabs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b/>
          <w:color w:val="000000"/>
          <w:sz w:val="28"/>
          <w:szCs w:val="28"/>
        </w:rPr>
        <w:t>Зайчик:</w:t>
      </w: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 xml:space="preserve"> как здорово вы ребятки умеете скакать.</w:t>
      </w:r>
    </w:p>
    <w:p w:rsidR="00775FAC" w:rsidRPr="00775FAC" w:rsidRDefault="00775FAC" w:rsidP="00775FAC">
      <w:pPr>
        <w:shd w:val="clear" w:color="auto" w:fill="FFFFFF"/>
        <w:tabs>
          <w:tab w:val="left" w:pos="2834"/>
        </w:tabs>
        <w:spacing w:after="0"/>
        <w:jc w:val="both"/>
        <w:rPr>
          <w:rStyle w:val="c3"/>
          <w:rFonts w:ascii="Times New Roman" w:hAnsi="Times New Roman"/>
          <w:b/>
          <w:color w:val="000000"/>
          <w:sz w:val="28"/>
          <w:szCs w:val="28"/>
        </w:rPr>
      </w:pP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>Воспитатель: Кто же еще в теремочке живет? </w:t>
      </w:r>
      <w:r w:rsidRPr="00775FAC">
        <w:rPr>
          <w:rStyle w:val="c3"/>
          <w:color w:val="000000"/>
          <w:sz w:val="28"/>
          <w:szCs w:val="28"/>
        </w:rPr>
        <w:t>Давайте вместе спросим:</w:t>
      </w:r>
      <w:r w:rsidRPr="00775FAC">
        <w:rPr>
          <w:color w:val="000000"/>
          <w:sz w:val="28"/>
          <w:szCs w:val="28"/>
        </w:rPr>
        <w:br/>
      </w:r>
      <w:r w:rsidRPr="00775FAC">
        <w:rPr>
          <w:rStyle w:val="c3"/>
          <w:color w:val="000000"/>
          <w:sz w:val="28"/>
          <w:szCs w:val="28"/>
        </w:rPr>
        <w:t>Кто-кто в теремочке живет?</w:t>
      </w:r>
      <w:r w:rsidRPr="00775FAC">
        <w:rPr>
          <w:color w:val="000000"/>
          <w:sz w:val="28"/>
          <w:szCs w:val="28"/>
        </w:rPr>
        <w:br/>
      </w:r>
      <w:r w:rsidRPr="00775FAC">
        <w:rPr>
          <w:rStyle w:val="c3"/>
          <w:color w:val="000000"/>
          <w:sz w:val="28"/>
          <w:szCs w:val="28"/>
        </w:rPr>
        <w:t>Кто-кто  в  не высоком  живет? (дети вместе с воспитателем проговаривают слова)</w:t>
      </w:r>
      <w:r w:rsidRPr="00775FAC">
        <w:rPr>
          <w:color w:val="000000"/>
          <w:sz w:val="28"/>
          <w:szCs w:val="28"/>
        </w:rPr>
        <w:br/>
      </w:r>
      <w:r w:rsidRPr="00775FAC">
        <w:rPr>
          <w:rStyle w:val="c3"/>
          <w:color w:val="000000"/>
          <w:sz w:val="28"/>
          <w:szCs w:val="28"/>
        </w:rPr>
        <w:t>Пусть поиграет с нами тот</w:t>
      </w: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>,  </w:t>
      </w: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775FAC">
        <w:rPr>
          <w:rStyle w:val="c3"/>
          <w:color w:val="000000"/>
          <w:sz w:val="28"/>
          <w:szCs w:val="28"/>
        </w:rPr>
        <w:t xml:space="preserve">Кто в теремочке живет? </w:t>
      </w:r>
      <w:r w:rsidRPr="00775FAC">
        <w:rPr>
          <w:rStyle w:val="c1"/>
          <w:rFonts w:eastAsia="Calibri"/>
          <w:bCs/>
          <w:color w:val="000000"/>
          <w:sz w:val="28"/>
          <w:szCs w:val="28"/>
        </w:rPr>
        <w:t>(показывается из-за теремка длинный, рыжий хвост). Кто это, ребятки? (лиса)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sz w:val="28"/>
          <w:szCs w:val="28"/>
        </w:rPr>
      </w:pPr>
      <w:r w:rsidRPr="00775FAC">
        <w:rPr>
          <w:rStyle w:val="c1"/>
          <w:rFonts w:ascii="Times New Roman" w:hAnsi="Times New Roman"/>
          <w:b/>
          <w:bCs/>
          <w:color w:val="000000"/>
          <w:sz w:val="28"/>
          <w:szCs w:val="28"/>
        </w:rPr>
        <w:t>Воспитатель: </w:t>
      </w: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Ой, какая лисичка красивая, пушистая, какая шубка у нее мягкая, вот какая! Дети гладят лисичку.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Лиса: мне так нравится, когда вы меня гладите.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b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 xml:space="preserve"> </w:t>
      </w:r>
      <w:r w:rsidRPr="00775FAC">
        <w:rPr>
          <w:rStyle w:val="c3"/>
          <w:rFonts w:ascii="Times New Roman" w:hAnsi="Times New Roman"/>
          <w:b/>
          <w:color w:val="000000"/>
          <w:sz w:val="28"/>
          <w:szCs w:val="28"/>
        </w:rPr>
        <w:t>Массаж «Наши спинки»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Дети поворачиваются спиной к маме и мамы выполняют массаж спины ребенку.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Дети спинку подставляют,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И со спинками играют.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Похлопывание ладонями по спине.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lastRenderedPageBreak/>
        <w:t>Постукивание пальцами по спине.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Поколачивание кулачками.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Поглаживание ладонями.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Потом мама и ребенок меняются местами, и ребенок делает маме массаж.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>Воспитатель:</w:t>
      </w:r>
      <w:r>
        <w:rPr>
          <w:rStyle w:val="c1"/>
          <w:rFonts w:eastAsia="Calibri"/>
          <w:b/>
          <w:bCs/>
          <w:color w:val="000000"/>
          <w:sz w:val="28"/>
          <w:szCs w:val="28"/>
        </w:rPr>
        <w:t xml:space="preserve"> </w:t>
      </w:r>
      <w:r w:rsidRPr="00775FAC">
        <w:rPr>
          <w:rStyle w:val="c1"/>
          <w:rFonts w:eastAsia="Calibri"/>
          <w:bCs/>
          <w:color w:val="000000"/>
          <w:sz w:val="28"/>
          <w:szCs w:val="28"/>
        </w:rPr>
        <w:t>кто же еще в теремочке живет?</w:t>
      </w: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> </w:t>
      </w:r>
      <w:r w:rsidRPr="00775FAC">
        <w:rPr>
          <w:rStyle w:val="c3"/>
          <w:color w:val="000000"/>
          <w:sz w:val="28"/>
          <w:szCs w:val="28"/>
        </w:rPr>
        <w:t>Давайте вместе спросим:</w:t>
      </w:r>
      <w:r w:rsidRPr="00775FAC">
        <w:rPr>
          <w:color w:val="000000"/>
          <w:sz w:val="28"/>
          <w:szCs w:val="28"/>
        </w:rPr>
        <w:br/>
      </w:r>
      <w:r w:rsidRPr="00775FAC">
        <w:rPr>
          <w:rStyle w:val="c3"/>
          <w:color w:val="000000"/>
          <w:sz w:val="28"/>
          <w:szCs w:val="28"/>
        </w:rPr>
        <w:t>Кто-кто в теремочке живет?</w:t>
      </w:r>
      <w:r w:rsidRPr="00775FAC">
        <w:rPr>
          <w:color w:val="000000"/>
          <w:sz w:val="28"/>
          <w:szCs w:val="28"/>
        </w:rPr>
        <w:br/>
      </w:r>
      <w:r w:rsidRPr="00775FAC">
        <w:rPr>
          <w:rStyle w:val="c3"/>
          <w:color w:val="000000"/>
          <w:sz w:val="28"/>
          <w:szCs w:val="28"/>
        </w:rPr>
        <w:t>Кто-кто  в  не высоком  живет? (дети вместе с воспитателем проговаривают слова)</w:t>
      </w:r>
      <w:r w:rsidRPr="00775FAC">
        <w:rPr>
          <w:color w:val="000000"/>
          <w:sz w:val="28"/>
          <w:szCs w:val="28"/>
        </w:rPr>
        <w:br/>
      </w:r>
      <w:r w:rsidRPr="00775FAC">
        <w:rPr>
          <w:rStyle w:val="c3"/>
          <w:color w:val="000000"/>
          <w:sz w:val="28"/>
          <w:szCs w:val="28"/>
        </w:rPr>
        <w:t>Пусть поиграет с нами тот</w:t>
      </w: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>,  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Кто в теремочке живет…(из теремка слышится вой)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775FAC">
        <w:rPr>
          <w:rStyle w:val="c1"/>
          <w:rFonts w:ascii="Times New Roman" w:hAnsi="Times New Roman"/>
          <w:b/>
          <w:bCs/>
          <w:color w:val="000000"/>
          <w:sz w:val="28"/>
          <w:szCs w:val="28"/>
        </w:rPr>
        <w:t>В: </w:t>
      </w: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Кто это, ребятки?(ответы детей)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sz w:val="28"/>
          <w:szCs w:val="28"/>
        </w:rPr>
      </w:pPr>
      <w:r w:rsidRPr="00775FAC">
        <w:rPr>
          <w:rStyle w:val="c1"/>
          <w:rFonts w:ascii="Times New Roman" w:hAnsi="Times New Roman"/>
          <w:b/>
          <w:bCs/>
          <w:color w:val="000000"/>
          <w:sz w:val="28"/>
          <w:szCs w:val="28"/>
        </w:rPr>
        <w:t>Воспитатель: </w:t>
      </w: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Как волк воет? (дети изображают вой волка).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Из теремка появляется волк.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b/>
          <w:color w:val="000000"/>
          <w:sz w:val="28"/>
          <w:szCs w:val="28"/>
        </w:rPr>
        <w:t>Волк:</w:t>
      </w: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 xml:space="preserve"> здравствуйте ребятки, я очень люблю играть в догонялки. Поиграете со мной?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b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b/>
          <w:color w:val="000000"/>
          <w:sz w:val="28"/>
          <w:szCs w:val="28"/>
        </w:rPr>
        <w:t>Подвижная игра «Зайцы и волк»</w:t>
      </w:r>
    </w:p>
    <w:p w:rsidR="00775FAC" w:rsidRPr="00775FAC" w:rsidRDefault="00775FAC" w:rsidP="00775FAC">
      <w:pPr>
        <w:shd w:val="clear" w:color="auto" w:fill="FFFFFF"/>
        <w:spacing w:after="0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Дети одевают шапочки зайцев, на полу раскладываются обручи по количеству детей-домик для зайца.</w:t>
      </w:r>
    </w:p>
    <w:p w:rsidR="00775FAC" w:rsidRPr="00775FAC" w:rsidRDefault="00775FAC" w:rsidP="00775FAC">
      <w:pPr>
        <w:shd w:val="clear" w:color="auto" w:fill="FFFFFF"/>
        <w:spacing w:after="0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По сигналу воспитателя зайцы –дети начинают прыгать на лужайке имитируя, что кушают травку, Воспитатель говорит слова:</w:t>
      </w:r>
    </w:p>
    <w:p w:rsidR="00775FAC" w:rsidRPr="00775FAC" w:rsidRDefault="00775FAC" w:rsidP="00775FAC">
      <w:pPr>
        <w:shd w:val="clear" w:color="auto" w:fill="FFFFFF"/>
        <w:spacing w:after="0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«Зайцы скачут-скок, скок, скок, -на зеленый на лужок,</w:t>
      </w:r>
    </w:p>
    <w:p w:rsidR="00775FAC" w:rsidRPr="00775FAC" w:rsidRDefault="00775FAC" w:rsidP="00775FAC">
      <w:pPr>
        <w:shd w:val="clear" w:color="auto" w:fill="FFFFFF"/>
        <w:spacing w:after="0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Травку щиплют, слушают, не идет ли волк?»</w:t>
      </w:r>
    </w:p>
    <w:p w:rsidR="00775FAC" w:rsidRPr="00775FAC" w:rsidRDefault="00775FAC" w:rsidP="00775FAC">
      <w:pPr>
        <w:shd w:val="clear" w:color="auto" w:fill="FFFFFF"/>
        <w:spacing w:after="0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Как только раздается рык волка, все зайцы убегают в свои домики-обручи.</w:t>
      </w:r>
    </w:p>
    <w:p w:rsidR="00775FAC" w:rsidRPr="00775FAC" w:rsidRDefault="00775FAC" w:rsidP="00775FAC">
      <w:pPr>
        <w:shd w:val="clear" w:color="auto" w:fill="FFFFFF"/>
        <w:spacing w:after="0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Воспитатель: понравилось вам играть с волком в догонялки?</w:t>
      </w:r>
    </w:p>
    <w:p w:rsidR="00775FAC" w:rsidRPr="00775FAC" w:rsidRDefault="00775FAC" w:rsidP="00775FAC">
      <w:pPr>
        <w:shd w:val="clear" w:color="auto" w:fill="FFFFFF"/>
        <w:spacing w:after="0"/>
        <w:rPr>
          <w:rStyle w:val="c3"/>
          <w:rFonts w:ascii="Times New Roman" w:hAnsi="Times New Roman"/>
          <w:color w:val="000000"/>
          <w:sz w:val="28"/>
          <w:szCs w:val="28"/>
        </w:rPr>
      </w:pPr>
    </w:p>
    <w:p w:rsidR="00775FAC" w:rsidRPr="00775FAC" w:rsidRDefault="00775FAC" w:rsidP="00775FAC">
      <w:pPr>
        <w:pStyle w:val="c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 xml:space="preserve">Воспитатель: </w:t>
      </w:r>
      <w:r w:rsidRPr="00775FAC">
        <w:rPr>
          <w:rStyle w:val="c1"/>
          <w:rFonts w:eastAsia="Calibri"/>
          <w:bCs/>
          <w:color w:val="000000"/>
          <w:sz w:val="28"/>
          <w:szCs w:val="28"/>
        </w:rPr>
        <w:t>кто же еще в теремочке живет?</w:t>
      </w: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> </w:t>
      </w:r>
      <w:r w:rsidRPr="00775FAC">
        <w:rPr>
          <w:rStyle w:val="c3"/>
          <w:color w:val="000000"/>
          <w:sz w:val="28"/>
          <w:szCs w:val="28"/>
        </w:rPr>
        <w:t>Давайте вместе спросим:</w:t>
      </w:r>
      <w:r w:rsidRPr="00775FAC">
        <w:rPr>
          <w:color w:val="000000"/>
          <w:sz w:val="28"/>
          <w:szCs w:val="28"/>
        </w:rPr>
        <w:br/>
      </w:r>
      <w:r w:rsidRPr="00775FAC">
        <w:rPr>
          <w:rStyle w:val="c3"/>
          <w:color w:val="000000"/>
          <w:sz w:val="28"/>
          <w:szCs w:val="28"/>
        </w:rPr>
        <w:t>Кто-кто в теремочке живет?</w:t>
      </w:r>
      <w:r w:rsidRPr="00775FAC">
        <w:rPr>
          <w:color w:val="000000"/>
          <w:sz w:val="28"/>
          <w:szCs w:val="28"/>
        </w:rPr>
        <w:br/>
      </w:r>
      <w:r w:rsidRPr="00775FAC">
        <w:rPr>
          <w:rStyle w:val="c3"/>
          <w:color w:val="000000"/>
          <w:sz w:val="28"/>
          <w:szCs w:val="28"/>
        </w:rPr>
        <w:t>Кто-кто  в  не высоком  живет? (дети вместе с воспитателем проговаривают слова)</w:t>
      </w:r>
      <w:r w:rsidRPr="00775FAC">
        <w:rPr>
          <w:color w:val="000000"/>
          <w:sz w:val="28"/>
          <w:szCs w:val="28"/>
        </w:rPr>
        <w:br/>
      </w:r>
      <w:r w:rsidRPr="00775FAC">
        <w:rPr>
          <w:rStyle w:val="c3"/>
          <w:color w:val="000000"/>
          <w:sz w:val="28"/>
          <w:szCs w:val="28"/>
        </w:rPr>
        <w:t>Пусть поиграет с нами тот</w:t>
      </w:r>
      <w:r w:rsidRPr="00775FAC">
        <w:rPr>
          <w:rStyle w:val="c1"/>
          <w:rFonts w:eastAsia="Calibri"/>
          <w:b/>
          <w:bCs/>
          <w:color w:val="000000"/>
          <w:sz w:val="28"/>
          <w:szCs w:val="28"/>
        </w:rPr>
        <w:t>,  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Кто в теремочке живет…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Из теремка выходит грустный мишка.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Воспитатель: ребята кто это? (дети отвечают). Почему ты мишка такой грустный.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Медведь: я только проснулся, весна приближается, и я очень голоден.</w:t>
      </w:r>
    </w:p>
    <w:p w:rsidR="00775FAC" w:rsidRPr="00775FAC" w:rsidRDefault="00775FAC" w:rsidP="00775FAC">
      <w:pPr>
        <w:shd w:val="clear" w:color="auto" w:fill="FFFFFF"/>
        <w:spacing w:after="0"/>
        <w:rPr>
          <w:rStyle w:val="c1"/>
          <w:rFonts w:ascii="Times New Roman" w:hAnsi="Times New Roman"/>
          <w:bCs/>
          <w:sz w:val="28"/>
          <w:szCs w:val="28"/>
        </w:rPr>
      </w:pPr>
      <w:r w:rsidRPr="00775FAC">
        <w:rPr>
          <w:rStyle w:val="c1"/>
          <w:rFonts w:ascii="Times New Roman" w:hAnsi="Times New Roman"/>
          <w:b/>
          <w:bCs/>
          <w:color w:val="000000"/>
          <w:sz w:val="28"/>
          <w:szCs w:val="28"/>
        </w:rPr>
        <w:t xml:space="preserve">Воспитатель: </w:t>
      </w:r>
      <w:r w:rsidRPr="00775FAC">
        <w:rPr>
          <w:rStyle w:val="c1"/>
          <w:rFonts w:ascii="Times New Roman" w:hAnsi="Times New Roman"/>
          <w:bCs/>
          <w:color w:val="000000"/>
          <w:sz w:val="28"/>
          <w:szCs w:val="28"/>
        </w:rPr>
        <w:t>ребята, а что любит мишка? (ответы детей).Не плачь мишка мы угостим тебя вкусным медом.</w:t>
      </w:r>
    </w:p>
    <w:p w:rsidR="00775FAC" w:rsidRPr="00775FAC" w:rsidRDefault="00775FAC" w:rsidP="00775FAC">
      <w:pPr>
        <w:shd w:val="clear" w:color="auto" w:fill="FFFFFF"/>
        <w:spacing w:after="0"/>
        <w:rPr>
          <w:rStyle w:val="c1"/>
          <w:rFonts w:ascii="Times New Roman" w:hAnsi="Times New Roman"/>
          <w:bCs/>
          <w:color w:val="000000"/>
          <w:sz w:val="28"/>
          <w:szCs w:val="28"/>
        </w:rPr>
      </w:pPr>
    </w:p>
    <w:p w:rsidR="00775FAC" w:rsidRPr="00775FAC" w:rsidRDefault="00775FAC" w:rsidP="00775FAC">
      <w:pPr>
        <w:shd w:val="clear" w:color="auto" w:fill="FFFFFF"/>
        <w:spacing w:after="0"/>
        <w:rPr>
          <w:rStyle w:val="c3"/>
          <w:rFonts w:ascii="Times New Roman" w:hAnsi="Times New Roman"/>
          <w:b/>
          <w:sz w:val="28"/>
          <w:szCs w:val="28"/>
        </w:rPr>
      </w:pPr>
      <w:r w:rsidRPr="00775FAC">
        <w:rPr>
          <w:rStyle w:val="c1"/>
          <w:rFonts w:ascii="Times New Roman" w:hAnsi="Times New Roman"/>
          <w:b/>
          <w:bCs/>
          <w:color w:val="000000"/>
          <w:sz w:val="28"/>
          <w:szCs w:val="28"/>
        </w:rPr>
        <w:lastRenderedPageBreak/>
        <w:t>Рисование «Мед для медвежонка»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 w:rsidRPr="00775FAC">
        <w:rPr>
          <w:rFonts w:ascii="Times New Roman" w:hAnsi="Times New Roman"/>
          <w:color w:val="000000"/>
          <w:sz w:val="28"/>
          <w:szCs w:val="28"/>
        </w:rPr>
        <w:t>Дети раскрашивают банку в желтый цвет. И угощают медведя.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1"/>
          <w:rFonts w:ascii="Times New Roman" w:hAnsi="Times New Roman"/>
          <w:b/>
          <w:bCs/>
          <w:sz w:val="28"/>
          <w:szCs w:val="28"/>
        </w:rPr>
      </w:pPr>
      <w:r w:rsidRPr="00775FAC">
        <w:rPr>
          <w:rFonts w:ascii="Times New Roman" w:hAnsi="Times New Roman"/>
          <w:color w:val="000000"/>
          <w:sz w:val="28"/>
          <w:szCs w:val="28"/>
        </w:rPr>
        <w:t>Медведь благодарит детей.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sz w:val="28"/>
          <w:szCs w:val="28"/>
        </w:rPr>
      </w:pPr>
      <w:r w:rsidRPr="00775FAC">
        <w:rPr>
          <w:rStyle w:val="c1"/>
          <w:rFonts w:ascii="Times New Roman" w:hAnsi="Times New Roman"/>
          <w:b/>
          <w:bCs/>
          <w:color w:val="000000"/>
          <w:sz w:val="28"/>
          <w:szCs w:val="28"/>
        </w:rPr>
        <w:t xml:space="preserve"> Воспитатель: </w:t>
      </w: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Как нам сегодня весело!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 xml:space="preserve"> Как интересно было в сказке! </w:t>
      </w:r>
    </w:p>
    <w:p w:rsidR="00775FAC" w:rsidRP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Вам понравилось играть на сказочной полянке? В гости к какой сказке мы ходили?</w:t>
      </w:r>
    </w:p>
    <w:p w:rsidR="00775FAC" w:rsidRDefault="00775FAC" w:rsidP="00775FAC">
      <w:pPr>
        <w:shd w:val="clear" w:color="auto" w:fill="FFFFFF"/>
        <w:spacing w:after="0"/>
        <w:jc w:val="both"/>
        <w:rPr>
          <w:rStyle w:val="c3"/>
          <w:rFonts w:ascii="Times New Roman" w:hAnsi="Times New Roman"/>
          <w:color w:val="000000"/>
          <w:sz w:val="28"/>
          <w:szCs w:val="28"/>
        </w:rPr>
      </w:pP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 xml:space="preserve"> Погуляла детвора, вот и в группу нам пора! Вот и наш паровозик!  Все прощаются с героями сказки, садятся в паровозик</w:t>
      </w:r>
      <w:r>
        <w:rPr>
          <w:rStyle w:val="c3"/>
          <w:rFonts w:ascii="Times New Roman" w:hAnsi="Times New Roman"/>
          <w:color w:val="000000"/>
          <w:sz w:val="28"/>
          <w:szCs w:val="28"/>
        </w:rPr>
        <w:t xml:space="preserve"> (</w:t>
      </w:r>
      <w:r w:rsidRPr="00775FAC">
        <w:rPr>
          <w:rStyle w:val="c3"/>
          <w:rFonts w:ascii="Times New Roman" w:hAnsi="Times New Roman"/>
          <w:color w:val="000000"/>
          <w:sz w:val="28"/>
          <w:szCs w:val="28"/>
        </w:rPr>
        <w:t>дети с воспитателем уезжают).</w:t>
      </w:r>
    </w:p>
    <w:p w:rsidR="00775FAC" w:rsidRDefault="00775FAC" w:rsidP="00775FA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theme="minorBidi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Свободная деятельность родителей и детей </w:t>
      </w:r>
    </w:p>
    <w:p w:rsidR="00775FAC" w:rsidRDefault="00775FAC" w:rsidP="00775FAC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i/>
          <w:sz w:val="28"/>
          <w:szCs w:val="28"/>
          <w:lang w:eastAsia="zh-CN"/>
        </w:rPr>
        <w:t>Свободная игровая деятельность детей и освоение окружающего пространства. 10 мин. Общение родителей с педагогами, ответы на возникшие вопросы.</w:t>
      </w:r>
    </w:p>
    <w:p w:rsidR="00775FAC" w:rsidRDefault="00775FAC" w:rsidP="00775FA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775FAC" w:rsidRPr="00B376BF" w:rsidRDefault="00775FAC" w:rsidP="00644401">
      <w:pPr>
        <w:spacing w:after="0"/>
        <w:rPr>
          <w:rFonts w:ascii="Times New Roman" w:eastAsiaTheme="minorHAnsi" w:hAnsi="Times New Roman"/>
          <w:sz w:val="28"/>
          <w:szCs w:val="28"/>
        </w:rPr>
      </w:pPr>
      <w:r w:rsidRPr="00B376BF">
        <w:rPr>
          <w:rFonts w:ascii="Times New Roman" w:hAnsi="Times New Roman"/>
          <w:sz w:val="28"/>
          <w:szCs w:val="28"/>
        </w:rPr>
        <w:t>Мы играли,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76BF">
        <w:rPr>
          <w:rFonts w:ascii="Times New Roman" w:hAnsi="Times New Roman"/>
          <w:sz w:val="28"/>
          <w:szCs w:val="28"/>
        </w:rPr>
        <w:t>веселились,</w:t>
      </w:r>
    </w:p>
    <w:p w:rsidR="00775FAC" w:rsidRPr="00B376BF" w:rsidRDefault="00775FAC" w:rsidP="0064440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Рисовали</w:t>
      </w:r>
      <w:r w:rsidRPr="00B376B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76BF">
        <w:rPr>
          <w:rFonts w:ascii="Times New Roman" w:hAnsi="Times New Roman"/>
          <w:sz w:val="28"/>
          <w:szCs w:val="28"/>
        </w:rPr>
        <w:t>и резвились.</w:t>
      </w:r>
    </w:p>
    <w:p w:rsidR="00775FAC" w:rsidRPr="00B376BF" w:rsidRDefault="00775FAC" w:rsidP="00644401">
      <w:pPr>
        <w:spacing w:after="0"/>
        <w:rPr>
          <w:rFonts w:ascii="Times New Roman" w:hAnsi="Times New Roman"/>
          <w:sz w:val="28"/>
          <w:szCs w:val="28"/>
        </w:rPr>
      </w:pPr>
      <w:r w:rsidRPr="00B376BF">
        <w:rPr>
          <w:rFonts w:ascii="Times New Roman" w:hAnsi="Times New Roman"/>
          <w:sz w:val="28"/>
          <w:szCs w:val="28"/>
        </w:rPr>
        <w:t>А теперь пришла пора</w:t>
      </w:r>
    </w:p>
    <w:p w:rsidR="00775FAC" w:rsidRPr="00B376BF" w:rsidRDefault="00775FAC" w:rsidP="00644401">
      <w:pPr>
        <w:spacing w:after="0"/>
        <w:rPr>
          <w:rFonts w:ascii="Times New Roman" w:hAnsi="Times New Roman"/>
          <w:sz w:val="28"/>
          <w:szCs w:val="28"/>
        </w:rPr>
      </w:pPr>
      <w:r w:rsidRPr="00B376BF">
        <w:rPr>
          <w:rFonts w:ascii="Times New Roman" w:hAnsi="Times New Roman"/>
          <w:sz w:val="28"/>
          <w:szCs w:val="28"/>
        </w:rPr>
        <w:t>Попрощаться нам друзья!</w:t>
      </w:r>
    </w:p>
    <w:p w:rsidR="00775FAC" w:rsidRDefault="00775FAC" w:rsidP="00644401">
      <w:pPr>
        <w:spacing w:after="0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376BF">
        <w:rPr>
          <w:rFonts w:ascii="Times New Roman" w:hAnsi="Times New Roman"/>
          <w:sz w:val="28"/>
          <w:szCs w:val="28"/>
        </w:rPr>
        <w:t>До свидания!!!</w:t>
      </w:r>
    </w:p>
    <w:p w:rsidR="00FD263C" w:rsidRDefault="00FD263C" w:rsidP="000D426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FD263C" w:rsidRPr="00DF343F" w:rsidRDefault="00FD263C" w:rsidP="00FD263C">
      <w:pPr>
        <w:suppressAutoHyphens/>
        <w:spacing w:after="0" w:line="240" w:lineRule="auto"/>
        <w:ind w:left="106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DF343F">
        <w:rPr>
          <w:rFonts w:ascii="Times New Roman" w:eastAsia="Times New Roman" w:hAnsi="Times New Roman"/>
          <w:b/>
          <w:sz w:val="28"/>
          <w:szCs w:val="28"/>
          <w:lang w:eastAsia="zh-CN"/>
        </w:rPr>
        <w:t>Занятие 1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3</w:t>
      </w:r>
      <w:r w:rsidRPr="00DF343F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. </w:t>
      </w:r>
    </w:p>
    <w:p w:rsidR="00FD263C" w:rsidRDefault="00FD263C" w:rsidP="00FD263C">
      <w:pPr>
        <w:pStyle w:val="c7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sz w:val="28"/>
          <w:szCs w:val="28"/>
        </w:rPr>
      </w:pPr>
      <w:r w:rsidRPr="00DF343F">
        <w:rPr>
          <w:b/>
          <w:sz w:val="28"/>
          <w:szCs w:val="28"/>
          <w:lang w:eastAsia="zh-CN"/>
        </w:rPr>
        <w:t xml:space="preserve">Тема занятия: </w:t>
      </w:r>
      <w:r>
        <w:rPr>
          <w:rStyle w:val="c2"/>
          <w:b/>
          <w:bCs/>
          <w:sz w:val="28"/>
          <w:szCs w:val="28"/>
        </w:rPr>
        <w:t>«Мамочка любимая</w:t>
      </w:r>
      <w:r w:rsidRPr="00DF343F">
        <w:rPr>
          <w:rStyle w:val="c2"/>
          <w:b/>
          <w:bCs/>
          <w:sz w:val="28"/>
          <w:szCs w:val="28"/>
        </w:rPr>
        <w:t>!»</w:t>
      </w:r>
    </w:p>
    <w:p w:rsidR="00FD263C" w:rsidRPr="00382428" w:rsidRDefault="00FD263C" w:rsidP="00FD263C">
      <w:pPr>
        <w:pStyle w:val="c7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shd w:val="clear" w:color="auto" w:fill="FFFFFF"/>
        </w:rPr>
      </w:pPr>
      <w:r w:rsidRPr="003D3D7E">
        <w:rPr>
          <w:rStyle w:val="ac"/>
          <w:color w:val="333333"/>
          <w:sz w:val="28"/>
          <w:szCs w:val="28"/>
          <w:shd w:val="clear" w:color="auto" w:fill="FFFFFF"/>
        </w:rPr>
        <w:t>Цель:</w:t>
      </w:r>
      <w:r w:rsidR="00382428">
        <w:rPr>
          <w:rStyle w:val="ac"/>
          <w:color w:val="333333"/>
          <w:sz w:val="28"/>
          <w:szCs w:val="28"/>
          <w:shd w:val="clear" w:color="auto" w:fill="FFFFFF"/>
        </w:rPr>
        <w:t xml:space="preserve"> </w:t>
      </w:r>
      <w:r w:rsidR="00382428" w:rsidRPr="00382428">
        <w:rPr>
          <w:rStyle w:val="ac"/>
          <w:b w:val="0"/>
          <w:color w:val="333333"/>
          <w:sz w:val="28"/>
          <w:szCs w:val="28"/>
          <w:shd w:val="clear" w:color="auto" w:fill="FFFFFF"/>
        </w:rPr>
        <w:t>формировать у дет</w:t>
      </w:r>
      <w:r w:rsidR="00C9271D">
        <w:rPr>
          <w:rStyle w:val="ac"/>
          <w:b w:val="0"/>
          <w:color w:val="333333"/>
          <w:sz w:val="28"/>
          <w:szCs w:val="28"/>
          <w:shd w:val="clear" w:color="auto" w:fill="FFFFFF"/>
        </w:rPr>
        <w:t>ей умение выражать любовь к само</w:t>
      </w:r>
      <w:r w:rsidR="00382428" w:rsidRPr="00382428">
        <w:rPr>
          <w:rStyle w:val="ac"/>
          <w:b w:val="0"/>
          <w:color w:val="333333"/>
          <w:sz w:val="28"/>
          <w:szCs w:val="28"/>
          <w:shd w:val="clear" w:color="auto" w:fill="FFFFFF"/>
        </w:rPr>
        <w:t>му близкому и родному человеку-маме.</w:t>
      </w:r>
      <w:r w:rsidR="00382428">
        <w:rPr>
          <w:rStyle w:val="ac"/>
          <w:b w:val="0"/>
          <w:color w:val="333333"/>
          <w:sz w:val="28"/>
          <w:szCs w:val="28"/>
          <w:shd w:val="clear" w:color="auto" w:fill="FFFFFF"/>
        </w:rPr>
        <w:t xml:space="preserve"> </w:t>
      </w:r>
      <w:r w:rsidR="00382428" w:rsidRPr="00382428">
        <w:rPr>
          <w:rStyle w:val="ac"/>
          <w:b w:val="0"/>
          <w:color w:val="333333"/>
          <w:sz w:val="28"/>
          <w:szCs w:val="28"/>
          <w:shd w:val="clear" w:color="auto" w:fill="FFFFFF"/>
        </w:rPr>
        <w:t>Воспитывать доброе,</w:t>
      </w:r>
      <w:r w:rsidR="00382428">
        <w:rPr>
          <w:rStyle w:val="ac"/>
          <w:b w:val="0"/>
          <w:color w:val="333333"/>
          <w:sz w:val="28"/>
          <w:szCs w:val="28"/>
          <w:shd w:val="clear" w:color="auto" w:fill="FFFFFF"/>
        </w:rPr>
        <w:t xml:space="preserve"> </w:t>
      </w:r>
      <w:r w:rsidR="00382428" w:rsidRPr="00382428">
        <w:rPr>
          <w:rStyle w:val="ac"/>
          <w:b w:val="0"/>
          <w:color w:val="333333"/>
          <w:sz w:val="28"/>
          <w:szCs w:val="28"/>
          <w:shd w:val="clear" w:color="auto" w:fill="FFFFFF"/>
        </w:rPr>
        <w:t>внимательное отношение к маме.</w:t>
      </w:r>
      <w:r w:rsidRPr="00382428">
        <w:rPr>
          <w:b/>
          <w:color w:val="333333"/>
          <w:sz w:val="28"/>
          <w:szCs w:val="28"/>
          <w:shd w:val="clear" w:color="auto" w:fill="FFFFFF"/>
        </w:rPr>
        <w:t> </w:t>
      </w:r>
    </w:p>
    <w:p w:rsidR="00FD263C" w:rsidRPr="00382428" w:rsidRDefault="00FD263C" w:rsidP="005437F8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 w:rsidRPr="003D3D7E">
        <w:rPr>
          <w:rStyle w:val="ac"/>
          <w:color w:val="333333"/>
          <w:sz w:val="28"/>
          <w:szCs w:val="28"/>
          <w:shd w:val="clear" w:color="auto" w:fill="FFFFFF"/>
        </w:rPr>
        <w:t>Оборудование</w:t>
      </w:r>
      <w:r>
        <w:rPr>
          <w:rStyle w:val="ac"/>
          <w:color w:val="333333"/>
          <w:sz w:val="28"/>
          <w:szCs w:val="28"/>
          <w:shd w:val="clear" w:color="auto" w:fill="FFFFFF"/>
        </w:rPr>
        <w:t xml:space="preserve"> и материалы</w:t>
      </w:r>
      <w:r w:rsidR="00382428">
        <w:rPr>
          <w:rStyle w:val="ad"/>
          <w:i w:val="0"/>
          <w:color w:val="333333"/>
          <w:sz w:val="28"/>
          <w:szCs w:val="28"/>
          <w:shd w:val="clear" w:color="auto" w:fill="FFFFFF"/>
        </w:rPr>
        <w:t>: говорящая кукла</w:t>
      </w:r>
      <w:r w:rsidR="00B55E2E">
        <w:rPr>
          <w:rStyle w:val="ad"/>
          <w:i w:val="0"/>
          <w:color w:val="333333"/>
          <w:sz w:val="28"/>
          <w:szCs w:val="28"/>
          <w:shd w:val="clear" w:color="auto" w:fill="FFFFFF"/>
        </w:rPr>
        <w:t xml:space="preserve"> Даша</w:t>
      </w:r>
      <w:r w:rsidR="00382428">
        <w:rPr>
          <w:rStyle w:val="ad"/>
          <w:i w:val="0"/>
          <w:color w:val="333333"/>
          <w:sz w:val="28"/>
          <w:szCs w:val="28"/>
          <w:shd w:val="clear" w:color="auto" w:fill="FFFFFF"/>
        </w:rPr>
        <w:t>,</w:t>
      </w:r>
      <w:r w:rsidR="0013181D">
        <w:rPr>
          <w:rStyle w:val="ad"/>
          <w:i w:val="0"/>
          <w:color w:val="333333"/>
          <w:sz w:val="28"/>
          <w:szCs w:val="28"/>
          <w:shd w:val="clear" w:color="auto" w:fill="FFFFFF"/>
        </w:rPr>
        <w:t xml:space="preserve"> </w:t>
      </w:r>
      <w:r w:rsidR="00882139">
        <w:rPr>
          <w:rStyle w:val="ad"/>
          <w:i w:val="0"/>
          <w:color w:val="333333"/>
          <w:sz w:val="28"/>
          <w:szCs w:val="28"/>
          <w:shd w:val="clear" w:color="auto" w:fill="FFFFFF"/>
        </w:rPr>
        <w:t>мяч,</w:t>
      </w:r>
      <w:r w:rsidR="005437F8" w:rsidRPr="005437F8">
        <w:rPr>
          <w:b/>
          <w:color w:val="333333"/>
          <w:sz w:val="28"/>
          <w:szCs w:val="28"/>
          <w:shd w:val="clear" w:color="auto" w:fill="FFFFFF"/>
        </w:rPr>
        <w:t xml:space="preserve"> </w:t>
      </w:r>
      <w:r w:rsidR="005437F8">
        <w:rPr>
          <w:color w:val="333333"/>
          <w:sz w:val="28"/>
          <w:szCs w:val="28"/>
          <w:shd w:val="clear" w:color="auto" w:fill="FFFFFF"/>
        </w:rPr>
        <w:t>д</w:t>
      </w:r>
      <w:r w:rsidR="005437F8" w:rsidRPr="005437F8">
        <w:rPr>
          <w:color w:val="333333"/>
          <w:sz w:val="28"/>
          <w:szCs w:val="28"/>
          <w:shd w:val="clear" w:color="auto" w:fill="FFFFFF"/>
        </w:rPr>
        <w:t>идактическая игра «Чей малыш»</w:t>
      </w:r>
      <w:r w:rsidR="005437F8">
        <w:rPr>
          <w:color w:val="333333"/>
          <w:sz w:val="28"/>
          <w:szCs w:val="28"/>
          <w:shd w:val="clear" w:color="auto" w:fill="FFFFFF"/>
        </w:rPr>
        <w:t>,</w:t>
      </w:r>
      <w:r w:rsidR="0013181D">
        <w:rPr>
          <w:rStyle w:val="ad"/>
          <w:i w:val="0"/>
          <w:color w:val="333333"/>
          <w:sz w:val="28"/>
          <w:szCs w:val="28"/>
          <w:shd w:val="clear" w:color="auto" w:fill="FFFFFF"/>
        </w:rPr>
        <w:t xml:space="preserve"> ветка мимозы, лист бумаги с зеленой веточкой, гуашь желтого цвета, вода в баночке, ватные палочки.</w:t>
      </w:r>
    </w:p>
    <w:p w:rsidR="00FD263C" w:rsidRPr="00DF343F" w:rsidRDefault="00FD263C" w:rsidP="00FD263C">
      <w:pPr>
        <w:pStyle w:val="c7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sz w:val="28"/>
          <w:szCs w:val="28"/>
        </w:rPr>
      </w:pPr>
    </w:p>
    <w:p w:rsidR="00FD263C" w:rsidRDefault="00FD263C" w:rsidP="00FD263C">
      <w:pPr>
        <w:pStyle w:val="c7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FF0000"/>
          <w:sz w:val="28"/>
          <w:szCs w:val="28"/>
        </w:rPr>
      </w:pPr>
    </w:p>
    <w:p w:rsidR="00FD263C" w:rsidRDefault="00FD263C" w:rsidP="00FD263C">
      <w:pPr>
        <w:pStyle w:val="ab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color w:val="333333"/>
          <w:sz w:val="28"/>
          <w:szCs w:val="28"/>
          <w:shd w:val="clear" w:color="auto" w:fill="FFFFFF"/>
        </w:rPr>
        <w:t>Ход занятия:</w:t>
      </w:r>
    </w:p>
    <w:p w:rsidR="00382428" w:rsidRDefault="00382428" w:rsidP="00382428">
      <w:pPr>
        <w:pStyle w:val="ab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color w:val="333333"/>
          <w:sz w:val="28"/>
          <w:szCs w:val="28"/>
          <w:shd w:val="clear" w:color="auto" w:fill="FFFFFF"/>
        </w:rPr>
        <w:t>Приветствие:</w:t>
      </w:r>
    </w:p>
    <w:p w:rsidR="00382428" w:rsidRPr="00382428" w:rsidRDefault="00382428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382428">
        <w:rPr>
          <w:color w:val="333333"/>
          <w:sz w:val="28"/>
          <w:szCs w:val="28"/>
          <w:shd w:val="clear" w:color="auto" w:fill="FFFFFF"/>
        </w:rPr>
        <w:t>Собрали мы в дружный круг (встают в круг)</w:t>
      </w:r>
    </w:p>
    <w:p w:rsidR="00382428" w:rsidRPr="00382428" w:rsidRDefault="00382428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382428">
        <w:rPr>
          <w:color w:val="333333"/>
          <w:sz w:val="28"/>
          <w:szCs w:val="28"/>
          <w:shd w:val="clear" w:color="auto" w:fill="FFFFFF"/>
        </w:rPr>
        <w:t>Я твой друг (руки к груди)</w:t>
      </w:r>
    </w:p>
    <w:p w:rsidR="00382428" w:rsidRPr="00382428" w:rsidRDefault="00382428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382428">
        <w:rPr>
          <w:color w:val="333333"/>
          <w:sz w:val="28"/>
          <w:szCs w:val="28"/>
          <w:shd w:val="clear" w:color="auto" w:fill="FFFFFF"/>
        </w:rPr>
        <w:t>И ты мой друг (протягивают руки друг к другу)</w:t>
      </w:r>
    </w:p>
    <w:p w:rsidR="00382428" w:rsidRPr="00382428" w:rsidRDefault="00382428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382428">
        <w:rPr>
          <w:color w:val="333333"/>
          <w:sz w:val="28"/>
          <w:szCs w:val="28"/>
          <w:shd w:val="clear" w:color="auto" w:fill="FFFFFF"/>
        </w:rPr>
        <w:t>Крепко за руки возьмемся (берутся за руки)</w:t>
      </w:r>
    </w:p>
    <w:p w:rsidR="00382428" w:rsidRPr="00382428" w:rsidRDefault="00382428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382428">
        <w:rPr>
          <w:color w:val="333333"/>
          <w:sz w:val="28"/>
          <w:szCs w:val="28"/>
          <w:shd w:val="clear" w:color="auto" w:fill="FFFFFF"/>
        </w:rPr>
        <w:t>И друг другу улыбнемся (улыбаются)</w:t>
      </w:r>
    </w:p>
    <w:p w:rsidR="00382428" w:rsidRDefault="00382428" w:rsidP="00382428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 w:rsidRPr="00382428">
        <w:rPr>
          <w:color w:val="333333"/>
          <w:sz w:val="28"/>
          <w:szCs w:val="28"/>
          <w:shd w:val="clear" w:color="auto" w:fill="FFFFFF"/>
        </w:rPr>
        <w:t>Всем, всем доброе утро!</w:t>
      </w:r>
    </w:p>
    <w:p w:rsidR="00382428" w:rsidRDefault="00382428" w:rsidP="00382428">
      <w:pPr>
        <w:pStyle w:val="ab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  <w:shd w:val="clear" w:color="auto" w:fill="FFFFFF"/>
        </w:rPr>
      </w:pPr>
      <w:r w:rsidRPr="00382428">
        <w:rPr>
          <w:b/>
          <w:color w:val="333333"/>
          <w:sz w:val="28"/>
          <w:szCs w:val="28"/>
          <w:shd w:val="clear" w:color="auto" w:fill="FFFFFF"/>
        </w:rPr>
        <w:t>Сюрпризный момент:</w:t>
      </w:r>
    </w:p>
    <w:p w:rsidR="00882139" w:rsidRDefault="00382428" w:rsidP="00382428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>
        <w:rPr>
          <w:b/>
          <w:color w:val="333333"/>
          <w:sz w:val="28"/>
          <w:szCs w:val="28"/>
          <w:shd w:val="clear" w:color="auto" w:fill="FFFFFF"/>
        </w:rPr>
        <w:lastRenderedPageBreak/>
        <w:t xml:space="preserve">Воспитатель: </w:t>
      </w:r>
      <w:r w:rsidRPr="00382428">
        <w:rPr>
          <w:color w:val="333333"/>
          <w:sz w:val="28"/>
          <w:szCs w:val="28"/>
          <w:shd w:val="clear" w:color="auto" w:fill="FFFFFF"/>
        </w:rPr>
        <w:t>дети,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382428">
        <w:rPr>
          <w:color w:val="333333"/>
          <w:sz w:val="28"/>
          <w:szCs w:val="28"/>
          <w:shd w:val="clear" w:color="auto" w:fill="FFFFFF"/>
        </w:rPr>
        <w:t>посмотрите кто у нас сегодня в гостях,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382428">
        <w:rPr>
          <w:color w:val="333333"/>
          <w:sz w:val="28"/>
          <w:szCs w:val="28"/>
          <w:shd w:val="clear" w:color="auto" w:fill="FFFFFF"/>
        </w:rPr>
        <w:t>это кукла</w:t>
      </w:r>
      <w:r w:rsidR="00B55E2E">
        <w:rPr>
          <w:color w:val="333333"/>
          <w:sz w:val="28"/>
          <w:szCs w:val="28"/>
          <w:shd w:val="clear" w:color="auto" w:fill="FFFFFF"/>
        </w:rPr>
        <w:t xml:space="preserve"> Даша</w:t>
      </w:r>
      <w:r w:rsidRPr="00382428">
        <w:rPr>
          <w:color w:val="333333"/>
          <w:sz w:val="28"/>
          <w:szCs w:val="28"/>
          <w:shd w:val="clear" w:color="auto" w:fill="FFFFFF"/>
        </w:rPr>
        <w:t>,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382428">
        <w:rPr>
          <w:color w:val="333333"/>
          <w:sz w:val="28"/>
          <w:szCs w:val="28"/>
          <w:shd w:val="clear" w:color="auto" w:fill="FFFFFF"/>
        </w:rPr>
        <w:t>она умеет разговаривать.</w:t>
      </w:r>
      <w:r w:rsidR="00882139">
        <w:rPr>
          <w:color w:val="333333"/>
          <w:sz w:val="28"/>
          <w:szCs w:val="28"/>
          <w:shd w:val="clear" w:color="auto" w:fill="FFFFFF"/>
        </w:rPr>
        <w:t xml:space="preserve"> </w:t>
      </w:r>
      <w:r w:rsidRPr="00382428">
        <w:rPr>
          <w:color w:val="333333"/>
          <w:sz w:val="28"/>
          <w:szCs w:val="28"/>
          <w:shd w:val="clear" w:color="auto" w:fill="FFFFFF"/>
        </w:rPr>
        <w:t>(</w:t>
      </w:r>
      <w:r w:rsidR="00882139">
        <w:rPr>
          <w:color w:val="333333"/>
          <w:sz w:val="28"/>
          <w:szCs w:val="28"/>
          <w:shd w:val="clear" w:color="auto" w:fill="FFFFFF"/>
        </w:rPr>
        <w:t>воспитатель нажимает на куклу,</w:t>
      </w:r>
      <w:r w:rsidR="00B55E2E">
        <w:rPr>
          <w:color w:val="333333"/>
          <w:sz w:val="28"/>
          <w:szCs w:val="28"/>
          <w:shd w:val="clear" w:color="auto" w:fill="FFFFFF"/>
        </w:rPr>
        <w:t xml:space="preserve"> </w:t>
      </w:r>
      <w:r w:rsidR="00882139">
        <w:rPr>
          <w:color w:val="333333"/>
          <w:sz w:val="28"/>
          <w:szCs w:val="28"/>
          <w:shd w:val="clear" w:color="auto" w:fill="FFFFFF"/>
        </w:rPr>
        <w:t>кукла произносит слово «мама»).</w:t>
      </w:r>
      <w:r w:rsidR="00B55E2E">
        <w:rPr>
          <w:color w:val="333333"/>
          <w:sz w:val="28"/>
          <w:szCs w:val="28"/>
          <w:shd w:val="clear" w:color="auto" w:fill="FFFFFF"/>
        </w:rPr>
        <w:t xml:space="preserve"> </w:t>
      </w:r>
      <w:r w:rsidR="00882139">
        <w:rPr>
          <w:color w:val="333333"/>
          <w:sz w:val="28"/>
          <w:szCs w:val="28"/>
          <w:shd w:val="clear" w:color="auto" w:fill="FFFFFF"/>
        </w:rPr>
        <w:t>Что кукла говорит?</w:t>
      </w:r>
    </w:p>
    <w:p w:rsidR="00382428" w:rsidRDefault="00882139" w:rsidP="00382428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Давайте вместе произнесем это прекрасное слово (дети повторяют слово «мама»).</w:t>
      </w:r>
    </w:p>
    <w:p w:rsidR="00882139" w:rsidRDefault="00882139" w:rsidP="00382428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Воспитатель: Много мам на белом свете,</w:t>
      </w:r>
    </w:p>
    <w:p w:rsidR="00882139" w:rsidRDefault="00882139" w:rsidP="00382428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                       Всей душой их любят дети.</w:t>
      </w:r>
    </w:p>
    <w:p w:rsidR="00882139" w:rsidRDefault="00882139" w:rsidP="00382428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                       Только мама есть одна,</w:t>
      </w:r>
    </w:p>
    <w:p w:rsidR="00882139" w:rsidRDefault="00882139" w:rsidP="00382428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                        Всех дороже мне она.</w:t>
      </w:r>
    </w:p>
    <w:p w:rsidR="00882139" w:rsidRDefault="00882139" w:rsidP="00382428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                        Кто она? Отвечу я:</w:t>
      </w:r>
    </w:p>
    <w:p w:rsidR="00882139" w:rsidRDefault="00882139" w:rsidP="00382428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                        Это мамочка моя.</w:t>
      </w:r>
    </w:p>
    <w:p w:rsidR="00882139" w:rsidRDefault="00882139" w:rsidP="00882139">
      <w:pPr>
        <w:pStyle w:val="ab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color w:val="333333"/>
          <w:sz w:val="28"/>
          <w:szCs w:val="28"/>
          <w:shd w:val="clear" w:color="auto" w:fill="FFFFFF"/>
        </w:rPr>
        <w:t>Игра «Вопрос-ответ»</w:t>
      </w:r>
    </w:p>
    <w:p w:rsidR="00882139" w:rsidRPr="00882139" w:rsidRDefault="00882139" w:rsidP="00882139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 w:rsidRPr="00882139">
        <w:rPr>
          <w:color w:val="333333"/>
          <w:sz w:val="28"/>
          <w:szCs w:val="28"/>
          <w:shd w:val="clear" w:color="auto" w:fill="FFFFFF"/>
        </w:rPr>
        <w:t>Я буду задавать вопросы, а вы отвечайте мне вместе –мамочка!</w:t>
      </w:r>
    </w:p>
    <w:p w:rsidR="00882139" w:rsidRPr="00882139" w:rsidRDefault="00882139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882139">
        <w:rPr>
          <w:color w:val="333333"/>
          <w:sz w:val="28"/>
          <w:szCs w:val="28"/>
          <w:shd w:val="clear" w:color="auto" w:fill="FFFFFF"/>
        </w:rPr>
        <w:t>-</w:t>
      </w:r>
      <w:r>
        <w:rPr>
          <w:color w:val="333333"/>
          <w:sz w:val="28"/>
          <w:szCs w:val="28"/>
          <w:shd w:val="clear" w:color="auto" w:fill="FFFFFF"/>
        </w:rPr>
        <w:t>Кто пришел ко мне с утра?</w:t>
      </w:r>
    </w:p>
    <w:p w:rsidR="00882139" w:rsidRPr="00882139" w:rsidRDefault="00882139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-</w:t>
      </w:r>
      <w:r w:rsidRPr="00882139">
        <w:rPr>
          <w:color w:val="333333"/>
          <w:sz w:val="28"/>
          <w:szCs w:val="28"/>
          <w:shd w:val="clear" w:color="auto" w:fill="FFFFFF"/>
        </w:rPr>
        <w:t>Мамочка!</w:t>
      </w:r>
    </w:p>
    <w:p w:rsidR="00882139" w:rsidRPr="00882139" w:rsidRDefault="00882139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882139">
        <w:rPr>
          <w:color w:val="333333"/>
          <w:sz w:val="28"/>
          <w:szCs w:val="28"/>
          <w:shd w:val="clear" w:color="auto" w:fill="FFFFFF"/>
        </w:rPr>
        <w:t>-Кто сказал: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882139">
        <w:rPr>
          <w:color w:val="333333"/>
          <w:sz w:val="28"/>
          <w:szCs w:val="28"/>
          <w:shd w:val="clear" w:color="auto" w:fill="FFFFFF"/>
        </w:rPr>
        <w:t>Вставать пора</w:t>
      </w:r>
      <w:r>
        <w:rPr>
          <w:color w:val="333333"/>
          <w:sz w:val="28"/>
          <w:szCs w:val="28"/>
          <w:shd w:val="clear" w:color="auto" w:fill="FFFFFF"/>
        </w:rPr>
        <w:t>!»</w:t>
      </w:r>
    </w:p>
    <w:p w:rsidR="00882139" w:rsidRPr="00882139" w:rsidRDefault="00882139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-</w:t>
      </w:r>
      <w:r w:rsidRPr="00882139">
        <w:rPr>
          <w:color w:val="333333"/>
          <w:sz w:val="28"/>
          <w:szCs w:val="28"/>
          <w:shd w:val="clear" w:color="auto" w:fill="FFFFFF"/>
        </w:rPr>
        <w:t>Мамочка!</w:t>
      </w:r>
    </w:p>
    <w:p w:rsidR="00882139" w:rsidRPr="00882139" w:rsidRDefault="00882139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882139">
        <w:rPr>
          <w:color w:val="333333"/>
          <w:sz w:val="28"/>
          <w:szCs w:val="28"/>
          <w:shd w:val="clear" w:color="auto" w:fill="FFFFFF"/>
        </w:rPr>
        <w:t>-Кто косички мне заплел?</w:t>
      </w:r>
    </w:p>
    <w:p w:rsidR="00882139" w:rsidRPr="00882139" w:rsidRDefault="00882139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-</w:t>
      </w:r>
      <w:r w:rsidRPr="00882139">
        <w:rPr>
          <w:color w:val="333333"/>
          <w:sz w:val="28"/>
          <w:szCs w:val="28"/>
          <w:shd w:val="clear" w:color="auto" w:fill="FFFFFF"/>
        </w:rPr>
        <w:t>Мамочка!</w:t>
      </w:r>
    </w:p>
    <w:p w:rsidR="00882139" w:rsidRPr="00882139" w:rsidRDefault="00882139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882139">
        <w:rPr>
          <w:color w:val="333333"/>
          <w:sz w:val="28"/>
          <w:szCs w:val="28"/>
          <w:shd w:val="clear" w:color="auto" w:fill="FFFFFF"/>
        </w:rPr>
        <w:t>-Кто же в садик нас собрал?</w:t>
      </w:r>
    </w:p>
    <w:p w:rsidR="00882139" w:rsidRPr="00882139" w:rsidRDefault="00882139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>-</w:t>
      </w:r>
      <w:r w:rsidRPr="00882139">
        <w:rPr>
          <w:color w:val="333333"/>
          <w:sz w:val="28"/>
          <w:szCs w:val="28"/>
          <w:shd w:val="clear" w:color="auto" w:fill="FFFFFF"/>
        </w:rPr>
        <w:t>Мамочка!</w:t>
      </w:r>
    </w:p>
    <w:p w:rsidR="00882139" w:rsidRPr="00882139" w:rsidRDefault="00882139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882139">
        <w:rPr>
          <w:color w:val="333333"/>
          <w:sz w:val="28"/>
          <w:szCs w:val="28"/>
          <w:shd w:val="clear" w:color="auto" w:fill="FFFFFF"/>
        </w:rPr>
        <w:t>-Кто меня поцеловал?</w:t>
      </w:r>
    </w:p>
    <w:p w:rsidR="00882139" w:rsidRPr="00882139" w:rsidRDefault="00882139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 -</w:t>
      </w:r>
      <w:r w:rsidRPr="00882139">
        <w:rPr>
          <w:color w:val="333333"/>
          <w:sz w:val="28"/>
          <w:szCs w:val="28"/>
          <w:shd w:val="clear" w:color="auto" w:fill="FFFFFF"/>
        </w:rPr>
        <w:t>Мамочка!</w:t>
      </w:r>
    </w:p>
    <w:p w:rsidR="00882139" w:rsidRPr="00882139" w:rsidRDefault="00882139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882139">
        <w:rPr>
          <w:color w:val="333333"/>
          <w:sz w:val="28"/>
          <w:szCs w:val="28"/>
          <w:shd w:val="clear" w:color="auto" w:fill="FFFFFF"/>
        </w:rPr>
        <w:t>-Кто же дома все убрал?</w:t>
      </w:r>
    </w:p>
    <w:p w:rsidR="00882139" w:rsidRPr="00882139" w:rsidRDefault="00882139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 -</w:t>
      </w:r>
      <w:r w:rsidRPr="00882139">
        <w:rPr>
          <w:color w:val="333333"/>
          <w:sz w:val="28"/>
          <w:szCs w:val="28"/>
          <w:shd w:val="clear" w:color="auto" w:fill="FFFFFF"/>
        </w:rPr>
        <w:t>Мамочка!</w:t>
      </w:r>
    </w:p>
    <w:p w:rsidR="00882139" w:rsidRPr="00882139" w:rsidRDefault="00882139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882139">
        <w:rPr>
          <w:color w:val="333333"/>
          <w:sz w:val="28"/>
          <w:szCs w:val="28"/>
          <w:shd w:val="clear" w:color="auto" w:fill="FFFFFF"/>
        </w:rPr>
        <w:t>-Кто на свете лучше всех?</w:t>
      </w:r>
    </w:p>
    <w:p w:rsidR="00882139" w:rsidRDefault="00882139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882139">
        <w:rPr>
          <w:color w:val="333333"/>
          <w:sz w:val="28"/>
          <w:szCs w:val="28"/>
          <w:shd w:val="clear" w:color="auto" w:fill="FFFFFF"/>
        </w:rPr>
        <w:t>Мамочка!</w:t>
      </w:r>
    </w:p>
    <w:p w:rsidR="00B55E2E" w:rsidRDefault="00B55E2E" w:rsidP="00882139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 w:rsidRPr="00882139">
        <w:rPr>
          <w:b/>
          <w:color w:val="333333"/>
          <w:sz w:val="28"/>
          <w:szCs w:val="28"/>
          <w:shd w:val="clear" w:color="auto" w:fill="FFFFFF"/>
        </w:rPr>
        <w:t>Игра с мячом «Назови имя своей мамы»</w:t>
      </w:r>
    </w:p>
    <w:p w:rsidR="00882139" w:rsidRPr="00382428" w:rsidRDefault="00882139" w:rsidP="00382428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>
        <w:rPr>
          <w:color w:val="333333"/>
          <w:sz w:val="28"/>
          <w:szCs w:val="28"/>
          <w:shd w:val="clear" w:color="auto" w:fill="FFFFFF"/>
        </w:rPr>
        <w:t xml:space="preserve">Для следующей игры </w:t>
      </w:r>
      <w:r w:rsidR="00B55E2E">
        <w:rPr>
          <w:color w:val="333333"/>
          <w:sz w:val="28"/>
          <w:szCs w:val="28"/>
          <w:shd w:val="clear" w:color="auto" w:fill="FFFFFF"/>
        </w:rPr>
        <w:t>кукла Даша нам принесла мячик. Вы должны сказать имя своей мамы и передать другому.</w:t>
      </w:r>
    </w:p>
    <w:p w:rsidR="00FD263C" w:rsidRDefault="00FD263C" w:rsidP="00B55E2E">
      <w:pPr>
        <w:pStyle w:val="ab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color w:val="333333"/>
          <w:sz w:val="28"/>
          <w:szCs w:val="28"/>
          <w:shd w:val="clear" w:color="auto" w:fill="FFFFFF"/>
        </w:rPr>
        <w:t>Физкультминутка:</w:t>
      </w:r>
    </w:p>
    <w:p w:rsidR="00FD263C" w:rsidRPr="00B55E2E" w:rsidRDefault="00FD263C" w:rsidP="00B55E2E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 w:rsidRPr="00B55E2E">
        <w:rPr>
          <w:color w:val="333333"/>
          <w:sz w:val="28"/>
          <w:szCs w:val="28"/>
          <w:shd w:val="clear" w:color="auto" w:fill="FFFFFF"/>
        </w:rPr>
        <w:t>Дружно маме помогаем-</w:t>
      </w:r>
      <w:r w:rsidR="00644401">
        <w:rPr>
          <w:color w:val="333333"/>
          <w:sz w:val="28"/>
          <w:szCs w:val="28"/>
          <w:shd w:val="clear" w:color="auto" w:fill="FFFFFF"/>
        </w:rPr>
        <w:t xml:space="preserve"> </w:t>
      </w:r>
      <w:r w:rsidRPr="00B55E2E">
        <w:rPr>
          <w:color w:val="333333"/>
          <w:sz w:val="28"/>
          <w:szCs w:val="28"/>
          <w:shd w:val="clear" w:color="auto" w:fill="FFFFFF"/>
        </w:rPr>
        <w:t>(маршируем)</w:t>
      </w:r>
    </w:p>
    <w:p w:rsidR="00FD263C" w:rsidRPr="00B55E2E" w:rsidRDefault="00FD263C" w:rsidP="00B55E2E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 w:rsidRPr="00B55E2E">
        <w:rPr>
          <w:color w:val="333333"/>
          <w:sz w:val="28"/>
          <w:szCs w:val="28"/>
          <w:shd w:val="clear" w:color="auto" w:fill="FFFFFF"/>
        </w:rPr>
        <w:t>Пыль повсюду вытираем-</w:t>
      </w:r>
      <w:r w:rsidR="00644401">
        <w:rPr>
          <w:color w:val="333333"/>
          <w:sz w:val="28"/>
          <w:szCs w:val="28"/>
          <w:shd w:val="clear" w:color="auto" w:fill="FFFFFF"/>
        </w:rPr>
        <w:t xml:space="preserve"> </w:t>
      </w:r>
      <w:r w:rsidRPr="00B55E2E">
        <w:rPr>
          <w:color w:val="333333"/>
          <w:sz w:val="28"/>
          <w:szCs w:val="28"/>
          <w:shd w:val="clear" w:color="auto" w:fill="FFFFFF"/>
        </w:rPr>
        <w:t>(движение руками по кругу)</w:t>
      </w:r>
    </w:p>
    <w:p w:rsidR="00FD263C" w:rsidRPr="00B55E2E" w:rsidRDefault="00FD263C" w:rsidP="00B55E2E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 w:rsidRPr="00B55E2E">
        <w:rPr>
          <w:color w:val="333333"/>
          <w:sz w:val="28"/>
          <w:szCs w:val="28"/>
          <w:shd w:val="clear" w:color="auto" w:fill="FFFFFF"/>
        </w:rPr>
        <w:t>Мы белье теперь стираем-</w:t>
      </w:r>
      <w:r w:rsidR="00644401">
        <w:rPr>
          <w:color w:val="333333"/>
          <w:sz w:val="28"/>
          <w:szCs w:val="28"/>
          <w:shd w:val="clear" w:color="auto" w:fill="FFFFFF"/>
        </w:rPr>
        <w:t xml:space="preserve"> </w:t>
      </w:r>
      <w:r w:rsidRPr="00B55E2E">
        <w:rPr>
          <w:color w:val="333333"/>
          <w:sz w:val="28"/>
          <w:szCs w:val="28"/>
          <w:shd w:val="clear" w:color="auto" w:fill="FFFFFF"/>
        </w:rPr>
        <w:t>(движение руками вверх-вниз),</w:t>
      </w:r>
    </w:p>
    <w:p w:rsidR="00FD263C" w:rsidRPr="00B55E2E" w:rsidRDefault="00FD263C" w:rsidP="00B55E2E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 w:rsidRPr="00B55E2E">
        <w:rPr>
          <w:color w:val="333333"/>
          <w:sz w:val="28"/>
          <w:szCs w:val="28"/>
          <w:shd w:val="clear" w:color="auto" w:fill="FFFFFF"/>
        </w:rPr>
        <w:t>Полощем,</w:t>
      </w:r>
      <w:r w:rsidR="00B55E2E" w:rsidRPr="00B55E2E">
        <w:rPr>
          <w:color w:val="333333"/>
          <w:sz w:val="28"/>
          <w:szCs w:val="28"/>
          <w:shd w:val="clear" w:color="auto" w:fill="FFFFFF"/>
        </w:rPr>
        <w:t xml:space="preserve"> </w:t>
      </w:r>
      <w:r w:rsidRPr="00B55E2E">
        <w:rPr>
          <w:color w:val="333333"/>
          <w:sz w:val="28"/>
          <w:szCs w:val="28"/>
          <w:shd w:val="clear" w:color="auto" w:fill="FFFFFF"/>
        </w:rPr>
        <w:t>отжимаем-</w:t>
      </w:r>
      <w:r w:rsidR="00644401">
        <w:rPr>
          <w:color w:val="333333"/>
          <w:sz w:val="28"/>
          <w:szCs w:val="28"/>
          <w:shd w:val="clear" w:color="auto" w:fill="FFFFFF"/>
        </w:rPr>
        <w:t xml:space="preserve"> </w:t>
      </w:r>
      <w:r w:rsidRPr="00B55E2E">
        <w:rPr>
          <w:color w:val="333333"/>
          <w:sz w:val="28"/>
          <w:szCs w:val="28"/>
          <w:shd w:val="clear" w:color="auto" w:fill="FFFFFF"/>
        </w:rPr>
        <w:t>(движение р</w:t>
      </w:r>
      <w:r w:rsidR="00B55E2E" w:rsidRPr="00B55E2E">
        <w:rPr>
          <w:color w:val="333333"/>
          <w:sz w:val="28"/>
          <w:szCs w:val="28"/>
          <w:shd w:val="clear" w:color="auto" w:fill="FFFFFF"/>
        </w:rPr>
        <w:t>у</w:t>
      </w:r>
      <w:r w:rsidRPr="00B55E2E">
        <w:rPr>
          <w:color w:val="333333"/>
          <w:sz w:val="28"/>
          <w:szCs w:val="28"/>
          <w:shd w:val="clear" w:color="auto" w:fill="FFFFFF"/>
        </w:rPr>
        <w:t>ками вправо-влево).</w:t>
      </w:r>
    </w:p>
    <w:p w:rsidR="00FD263C" w:rsidRPr="00B55E2E" w:rsidRDefault="00FD263C" w:rsidP="00B55E2E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 w:rsidRPr="00B55E2E">
        <w:rPr>
          <w:color w:val="333333"/>
          <w:sz w:val="28"/>
          <w:szCs w:val="28"/>
          <w:shd w:val="clear" w:color="auto" w:fill="FFFFFF"/>
        </w:rPr>
        <w:t>И бегом за молоком</w:t>
      </w:r>
      <w:r w:rsidR="00B55E2E" w:rsidRPr="00B55E2E">
        <w:rPr>
          <w:color w:val="333333"/>
          <w:sz w:val="28"/>
          <w:szCs w:val="28"/>
          <w:shd w:val="clear" w:color="auto" w:fill="FFFFFF"/>
        </w:rPr>
        <w:t xml:space="preserve"> </w:t>
      </w:r>
      <w:r w:rsidRPr="00B55E2E">
        <w:rPr>
          <w:color w:val="333333"/>
          <w:sz w:val="28"/>
          <w:szCs w:val="28"/>
          <w:shd w:val="clear" w:color="auto" w:fill="FFFFFF"/>
        </w:rPr>
        <w:t>(бежим на месте).</w:t>
      </w:r>
    </w:p>
    <w:p w:rsidR="00FD263C" w:rsidRPr="00B55E2E" w:rsidRDefault="00FD263C" w:rsidP="00B55E2E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 w:rsidRPr="00B55E2E">
        <w:rPr>
          <w:color w:val="333333"/>
          <w:sz w:val="28"/>
          <w:szCs w:val="28"/>
          <w:shd w:val="clear" w:color="auto" w:fill="FFFFFF"/>
        </w:rPr>
        <w:lastRenderedPageBreak/>
        <w:t>Маму вечером встречаем-(разводим руками)</w:t>
      </w:r>
    </w:p>
    <w:p w:rsidR="00FD263C" w:rsidRPr="00B55E2E" w:rsidRDefault="00FD263C" w:rsidP="00B55E2E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 w:rsidRPr="00B55E2E">
        <w:rPr>
          <w:color w:val="333333"/>
          <w:sz w:val="28"/>
          <w:szCs w:val="28"/>
          <w:shd w:val="clear" w:color="auto" w:fill="FFFFFF"/>
        </w:rPr>
        <w:t>Двери настежь открываем</w:t>
      </w:r>
    </w:p>
    <w:p w:rsidR="00FD263C" w:rsidRDefault="00FD263C" w:rsidP="00B55E2E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 w:rsidRPr="00B55E2E">
        <w:rPr>
          <w:color w:val="333333"/>
          <w:sz w:val="28"/>
          <w:szCs w:val="28"/>
          <w:shd w:val="clear" w:color="auto" w:fill="FFFFFF"/>
        </w:rPr>
        <w:t>Маму крепко обнимаем-(дети обнимают маму).</w:t>
      </w:r>
    </w:p>
    <w:p w:rsidR="0013181D" w:rsidRPr="001E6AF2" w:rsidRDefault="001E6AF2" w:rsidP="00B55E2E">
      <w:pPr>
        <w:pStyle w:val="ab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  <w:shd w:val="clear" w:color="auto" w:fill="FFFFFF"/>
        </w:rPr>
      </w:pPr>
      <w:r w:rsidRPr="001E6AF2">
        <w:rPr>
          <w:b/>
          <w:color w:val="333333"/>
          <w:sz w:val="28"/>
          <w:szCs w:val="28"/>
          <w:shd w:val="clear" w:color="auto" w:fill="FFFFFF"/>
        </w:rPr>
        <w:t>Песня «Пирожки». Музыка А. Филиппенко. Слова Н.Кукловской</w:t>
      </w:r>
    </w:p>
    <w:p w:rsidR="00B55E2E" w:rsidRDefault="00B55E2E" w:rsidP="00B55E2E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 w:rsidRPr="00B55E2E">
        <w:rPr>
          <w:b/>
          <w:color w:val="333333"/>
          <w:sz w:val="28"/>
          <w:szCs w:val="28"/>
          <w:shd w:val="clear" w:color="auto" w:fill="FFFFFF"/>
        </w:rPr>
        <w:t>Воспитатель:</w:t>
      </w:r>
      <w:r>
        <w:rPr>
          <w:color w:val="333333"/>
          <w:sz w:val="28"/>
          <w:szCs w:val="28"/>
          <w:shd w:val="clear" w:color="auto" w:fill="FFFFFF"/>
        </w:rPr>
        <w:t xml:space="preserve"> ребята, а кто еще есть в вашей семье? (дети с помощью родителей называют членов своей семьи)</w:t>
      </w:r>
    </w:p>
    <w:p w:rsidR="00B55E2E" w:rsidRDefault="00B55E2E" w:rsidP="00B55E2E">
      <w:pPr>
        <w:pStyle w:val="ab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  <w:shd w:val="clear" w:color="auto" w:fill="FFFFFF"/>
        </w:rPr>
      </w:pPr>
      <w:r w:rsidRPr="00B55E2E">
        <w:rPr>
          <w:b/>
          <w:color w:val="333333"/>
          <w:sz w:val="28"/>
          <w:szCs w:val="28"/>
          <w:shd w:val="clear" w:color="auto" w:fill="FFFFFF"/>
        </w:rPr>
        <w:t>Пальчиковая игра: «Семья»</w:t>
      </w:r>
    </w:p>
    <w:p w:rsidR="00B55E2E" w:rsidRPr="0013181D" w:rsidRDefault="00B55E2E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13181D">
        <w:rPr>
          <w:color w:val="333333"/>
          <w:sz w:val="28"/>
          <w:szCs w:val="28"/>
          <w:shd w:val="clear" w:color="auto" w:fill="FFFFFF"/>
        </w:rPr>
        <w:t>Этот пальчик-дедушка,</w:t>
      </w:r>
    </w:p>
    <w:p w:rsidR="00B55E2E" w:rsidRPr="0013181D" w:rsidRDefault="00B55E2E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13181D">
        <w:rPr>
          <w:color w:val="333333"/>
          <w:sz w:val="28"/>
          <w:szCs w:val="28"/>
          <w:shd w:val="clear" w:color="auto" w:fill="FFFFFF"/>
        </w:rPr>
        <w:t>Этот пальчик –бабушка,</w:t>
      </w:r>
    </w:p>
    <w:p w:rsidR="00B55E2E" w:rsidRPr="0013181D" w:rsidRDefault="00B55E2E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13181D">
        <w:rPr>
          <w:color w:val="333333"/>
          <w:sz w:val="28"/>
          <w:szCs w:val="28"/>
          <w:shd w:val="clear" w:color="auto" w:fill="FFFFFF"/>
        </w:rPr>
        <w:t>Этот пальчик-папочка,</w:t>
      </w:r>
    </w:p>
    <w:p w:rsidR="00B55E2E" w:rsidRPr="0013181D" w:rsidRDefault="00B55E2E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13181D">
        <w:rPr>
          <w:color w:val="333333"/>
          <w:sz w:val="28"/>
          <w:szCs w:val="28"/>
          <w:shd w:val="clear" w:color="auto" w:fill="FFFFFF"/>
        </w:rPr>
        <w:t>Этот пальчик –мамочка,</w:t>
      </w:r>
    </w:p>
    <w:p w:rsidR="00B55E2E" w:rsidRPr="0013181D" w:rsidRDefault="00B55E2E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13181D">
        <w:rPr>
          <w:color w:val="333333"/>
          <w:sz w:val="28"/>
          <w:szCs w:val="28"/>
          <w:shd w:val="clear" w:color="auto" w:fill="FFFFFF"/>
        </w:rPr>
        <w:t>Это пальчик –я.</w:t>
      </w:r>
    </w:p>
    <w:p w:rsidR="00B55E2E" w:rsidRPr="00B55E2E" w:rsidRDefault="00B55E2E" w:rsidP="00644401">
      <w:pPr>
        <w:pStyle w:val="ab"/>
        <w:shd w:val="clear" w:color="auto" w:fill="FFFFFF"/>
        <w:spacing w:before="0" w:beforeAutospacing="0" w:after="0" w:afterAutospacing="0"/>
        <w:rPr>
          <w:b/>
          <w:color w:val="333333"/>
          <w:sz w:val="28"/>
          <w:szCs w:val="28"/>
          <w:shd w:val="clear" w:color="auto" w:fill="FFFFFF"/>
        </w:rPr>
      </w:pPr>
      <w:r w:rsidRPr="0013181D">
        <w:rPr>
          <w:color w:val="333333"/>
          <w:sz w:val="28"/>
          <w:szCs w:val="28"/>
          <w:shd w:val="clear" w:color="auto" w:fill="FFFFFF"/>
        </w:rPr>
        <w:t>Вот и вся моя семья.</w:t>
      </w:r>
    </w:p>
    <w:p w:rsidR="001E6AF2" w:rsidRPr="005437F8" w:rsidRDefault="001E6AF2" w:rsidP="00976032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>
        <w:rPr>
          <w:b/>
          <w:color w:val="333333"/>
          <w:sz w:val="28"/>
          <w:szCs w:val="28"/>
          <w:shd w:val="clear" w:color="auto" w:fill="FFFFFF"/>
        </w:rPr>
        <w:t xml:space="preserve">Воспитатель: </w:t>
      </w:r>
      <w:r w:rsidRPr="005437F8">
        <w:rPr>
          <w:color w:val="333333"/>
          <w:sz w:val="28"/>
          <w:szCs w:val="28"/>
          <w:shd w:val="clear" w:color="auto" w:fill="FFFFFF"/>
        </w:rPr>
        <w:t>ребята, а как вы думаете, мамы есть у всех?</w:t>
      </w:r>
    </w:p>
    <w:p w:rsidR="001E6AF2" w:rsidRPr="005437F8" w:rsidRDefault="005437F8" w:rsidP="00976032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 w:rsidRPr="005437F8">
        <w:rPr>
          <w:color w:val="333333"/>
          <w:sz w:val="28"/>
          <w:szCs w:val="28"/>
          <w:shd w:val="clear" w:color="auto" w:fill="FFFFFF"/>
        </w:rPr>
        <w:t>А у животных есть мамы?</w:t>
      </w:r>
    </w:p>
    <w:p w:rsidR="005437F8" w:rsidRDefault="005437F8" w:rsidP="00976032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 w:rsidRPr="005437F8">
        <w:rPr>
          <w:color w:val="333333"/>
          <w:sz w:val="28"/>
          <w:szCs w:val="28"/>
          <w:shd w:val="clear" w:color="auto" w:fill="FFFFFF"/>
        </w:rPr>
        <w:t>Давайте поможем малышам из игры найти свою маму.</w:t>
      </w:r>
    </w:p>
    <w:p w:rsidR="005437F8" w:rsidRDefault="005437F8" w:rsidP="005437F8">
      <w:pPr>
        <w:pStyle w:val="ab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color w:val="333333"/>
          <w:sz w:val="28"/>
          <w:szCs w:val="28"/>
          <w:shd w:val="clear" w:color="auto" w:fill="FFFFFF"/>
        </w:rPr>
        <w:t>Дидактическая игра «Чей малыш»</w:t>
      </w:r>
    </w:p>
    <w:p w:rsidR="00D526E6" w:rsidRDefault="00D526E6" w:rsidP="005437F8">
      <w:pPr>
        <w:pStyle w:val="ab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  <w:shd w:val="clear" w:color="auto" w:fill="FFFFFF"/>
        </w:rPr>
      </w:pPr>
      <w:r w:rsidRPr="00C9271D">
        <w:rPr>
          <w:color w:val="333333"/>
          <w:sz w:val="28"/>
          <w:szCs w:val="28"/>
          <w:shd w:val="clear" w:color="auto" w:fill="FFFFFF"/>
        </w:rPr>
        <w:t xml:space="preserve">Соединяют </w:t>
      </w:r>
      <w:r w:rsidR="00C9271D">
        <w:rPr>
          <w:color w:val="333333"/>
          <w:sz w:val="28"/>
          <w:szCs w:val="28"/>
          <w:shd w:val="clear" w:color="auto" w:fill="FFFFFF"/>
        </w:rPr>
        <w:t>парно картинки мама и малы</w:t>
      </w:r>
      <w:r w:rsidRPr="00C9271D">
        <w:rPr>
          <w:color w:val="333333"/>
          <w:sz w:val="28"/>
          <w:szCs w:val="28"/>
          <w:shd w:val="clear" w:color="auto" w:fill="FFFFFF"/>
        </w:rPr>
        <w:t>ш.</w:t>
      </w:r>
      <w:r w:rsidR="00C9271D">
        <w:rPr>
          <w:color w:val="333333"/>
          <w:sz w:val="28"/>
          <w:szCs w:val="28"/>
          <w:shd w:val="clear" w:color="auto" w:fill="FFFFFF"/>
        </w:rPr>
        <w:t xml:space="preserve"> </w:t>
      </w:r>
      <w:r w:rsidRPr="00C9271D">
        <w:rPr>
          <w:color w:val="333333"/>
          <w:sz w:val="28"/>
          <w:szCs w:val="28"/>
          <w:shd w:val="clear" w:color="auto" w:fill="FFFFFF"/>
        </w:rPr>
        <w:t>Проговаривают название детенышей</w:t>
      </w:r>
      <w:r>
        <w:rPr>
          <w:b/>
          <w:color w:val="333333"/>
          <w:sz w:val="28"/>
          <w:szCs w:val="28"/>
          <w:shd w:val="clear" w:color="auto" w:fill="FFFFFF"/>
        </w:rPr>
        <w:t>.</w:t>
      </w:r>
    </w:p>
    <w:p w:rsidR="00D526E6" w:rsidRDefault="00D526E6" w:rsidP="005437F8">
      <w:pPr>
        <w:pStyle w:val="ab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color w:val="333333"/>
          <w:sz w:val="28"/>
          <w:szCs w:val="28"/>
          <w:shd w:val="clear" w:color="auto" w:fill="FFFFFF"/>
        </w:rPr>
        <w:t xml:space="preserve">Чтение </w:t>
      </w:r>
      <w:r w:rsidR="00C9271D">
        <w:rPr>
          <w:b/>
          <w:color w:val="333333"/>
          <w:sz w:val="28"/>
          <w:szCs w:val="28"/>
          <w:shd w:val="clear" w:color="auto" w:fill="FFFFFF"/>
        </w:rPr>
        <w:t>стихотворения Людмилы Мехед.</w:t>
      </w:r>
    </w:p>
    <w:p w:rsidR="00D526E6" w:rsidRPr="00C9271D" w:rsidRDefault="00D526E6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C9271D">
        <w:rPr>
          <w:color w:val="333333"/>
          <w:sz w:val="28"/>
          <w:szCs w:val="28"/>
          <w:shd w:val="clear" w:color="auto" w:fill="FFFFFF"/>
        </w:rPr>
        <w:t>Есть у всех зверей детишки,</w:t>
      </w:r>
    </w:p>
    <w:p w:rsidR="00D526E6" w:rsidRPr="00C9271D" w:rsidRDefault="00D526E6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C9271D">
        <w:rPr>
          <w:color w:val="333333"/>
          <w:sz w:val="28"/>
          <w:szCs w:val="28"/>
          <w:shd w:val="clear" w:color="auto" w:fill="FFFFFF"/>
        </w:rPr>
        <w:t>Мы про них читали в книжках.</w:t>
      </w:r>
    </w:p>
    <w:p w:rsidR="00D526E6" w:rsidRPr="00C9271D" w:rsidRDefault="00D526E6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C9271D">
        <w:rPr>
          <w:color w:val="333333"/>
          <w:sz w:val="28"/>
          <w:szCs w:val="28"/>
          <w:shd w:val="clear" w:color="auto" w:fill="FFFFFF"/>
        </w:rPr>
        <w:t>У коровушки-теленок,</w:t>
      </w:r>
    </w:p>
    <w:p w:rsidR="00D526E6" w:rsidRPr="00C9271D" w:rsidRDefault="00D526E6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C9271D">
        <w:rPr>
          <w:color w:val="333333"/>
          <w:sz w:val="28"/>
          <w:szCs w:val="28"/>
          <w:shd w:val="clear" w:color="auto" w:fill="FFFFFF"/>
        </w:rPr>
        <w:t>А у козочки-козленок.</w:t>
      </w:r>
    </w:p>
    <w:p w:rsidR="00D526E6" w:rsidRPr="00C9271D" w:rsidRDefault="00D526E6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C9271D">
        <w:rPr>
          <w:color w:val="333333"/>
          <w:sz w:val="28"/>
          <w:szCs w:val="28"/>
          <w:shd w:val="clear" w:color="auto" w:fill="FFFFFF"/>
        </w:rPr>
        <w:t>Есть у курочки цыпленок,</w:t>
      </w:r>
    </w:p>
    <w:p w:rsidR="005437F8" w:rsidRPr="00C9271D" w:rsidRDefault="00D526E6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C9271D">
        <w:rPr>
          <w:color w:val="333333"/>
          <w:sz w:val="28"/>
          <w:szCs w:val="28"/>
          <w:shd w:val="clear" w:color="auto" w:fill="FFFFFF"/>
        </w:rPr>
        <w:t>У лошадки –жеребенок,</w:t>
      </w:r>
    </w:p>
    <w:p w:rsidR="00D526E6" w:rsidRPr="00C9271D" w:rsidRDefault="00D526E6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C9271D">
        <w:rPr>
          <w:color w:val="333333"/>
          <w:sz w:val="28"/>
          <w:szCs w:val="28"/>
          <w:shd w:val="clear" w:color="auto" w:fill="FFFFFF"/>
        </w:rPr>
        <w:t>У зайчихи есть –зайчата,</w:t>
      </w:r>
    </w:p>
    <w:p w:rsidR="00D526E6" w:rsidRPr="00C9271D" w:rsidRDefault="00D526E6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C9271D">
        <w:rPr>
          <w:color w:val="333333"/>
          <w:sz w:val="28"/>
          <w:szCs w:val="28"/>
          <w:shd w:val="clear" w:color="auto" w:fill="FFFFFF"/>
        </w:rPr>
        <w:t>А у белочки-бельчата.</w:t>
      </w:r>
    </w:p>
    <w:p w:rsidR="00D526E6" w:rsidRPr="00C9271D" w:rsidRDefault="00D526E6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C9271D">
        <w:rPr>
          <w:color w:val="333333"/>
          <w:sz w:val="28"/>
          <w:szCs w:val="28"/>
          <w:shd w:val="clear" w:color="auto" w:fill="FFFFFF"/>
        </w:rPr>
        <w:t>А у нашей кошки Мурки</w:t>
      </w:r>
    </w:p>
    <w:p w:rsidR="00D526E6" w:rsidRPr="00C9271D" w:rsidRDefault="00D526E6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C9271D">
        <w:rPr>
          <w:color w:val="333333"/>
          <w:sz w:val="28"/>
          <w:szCs w:val="28"/>
          <w:shd w:val="clear" w:color="auto" w:fill="FFFFFF"/>
        </w:rPr>
        <w:t>Есть котенок очень юркий.</w:t>
      </w:r>
    </w:p>
    <w:p w:rsidR="00D526E6" w:rsidRPr="00C9271D" w:rsidRDefault="00D526E6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C9271D">
        <w:rPr>
          <w:color w:val="333333"/>
          <w:sz w:val="28"/>
          <w:szCs w:val="28"/>
          <w:shd w:val="clear" w:color="auto" w:fill="FFFFFF"/>
        </w:rPr>
        <w:t>Всех зверей не перечесть!</w:t>
      </w:r>
    </w:p>
    <w:p w:rsidR="00D526E6" w:rsidRPr="00C9271D" w:rsidRDefault="00D526E6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C9271D">
        <w:rPr>
          <w:color w:val="333333"/>
          <w:sz w:val="28"/>
          <w:szCs w:val="28"/>
          <w:shd w:val="clear" w:color="auto" w:fill="FFFFFF"/>
        </w:rPr>
        <w:t>Но у всех детишки есть!</w:t>
      </w:r>
    </w:p>
    <w:p w:rsidR="00D526E6" w:rsidRPr="00C9271D" w:rsidRDefault="00D526E6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C9271D">
        <w:rPr>
          <w:color w:val="333333"/>
          <w:sz w:val="28"/>
          <w:szCs w:val="28"/>
          <w:shd w:val="clear" w:color="auto" w:fill="FFFFFF"/>
        </w:rPr>
        <w:t>Мамы любят малышей,</w:t>
      </w:r>
    </w:p>
    <w:p w:rsidR="00D526E6" w:rsidRPr="00C9271D" w:rsidRDefault="00D526E6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C9271D">
        <w:rPr>
          <w:color w:val="333333"/>
          <w:sz w:val="28"/>
          <w:szCs w:val="28"/>
          <w:shd w:val="clear" w:color="auto" w:fill="FFFFFF"/>
        </w:rPr>
        <w:t>С ними возятся весь день</w:t>
      </w:r>
      <w:r w:rsidR="00C9271D" w:rsidRPr="00C9271D">
        <w:rPr>
          <w:color w:val="333333"/>
          <w:sz w:val="28"/>
          <w:szCs w:val="28"/>
          <w:shd w:val="clear" w:color="auto" w:fill="FFFFFF"/>
        </w:rPr>
        <w:t>.</w:t>
      </w:r>
    </w:p>
    <w:p w:rsidR="00C9271D" w:rsidRPr="00C9271D" w:rsidRDefault="00C9271D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C9271D">
        <w:rPr>
          <w:color w:val="333333"/>
          <w:sz w:val="28"/>
          <w:szCs w:val="28"/>
          <w:shd w:val="clear" w:color="auto" w:fill="FFFFFF"/>
        </w:rPr>
        <w:t xml:space="preserve">Учат пищу добывать </w:t>
      </w:r>
    </w:p>
    <w:p w:rsidR="00C9271D" w:rsidRDefault="00C9271D" w:rsidP="00644401">
      <w:pPr>
        <w:pStyle w:val="ab"/>
        <w:shd w:val="clear" w:color="auto" w:fill="FFFFFF"/>
        <w:spacing w:before="0" w:beforeAutospacing="0" w:after="0" w:afterAutospacing="0"/>
        <w:rPr>
          <w:color w:val="333333"/>
          <w:sz w:val="28"/>
          <w:szCs w:val="28"/>
          <w:shd w:val="clear" w:color="auto" w:fill="FFFFFF"/>
        </w:rPr>
      </w:pPr>
      <w:r w:rsidRPr="00C9271D">
        <w:rPr>
          <w:color w:val="333333"/>
          <w:sz w:val="28"/>
          <w:szCs w:val="28"/>
          <w:shd w:val="clear" w:color="auto" w:fill="FFFFFF"/>
        </w:rPr>
        <w:t>От опасностей сбегать.</w:t>
      </w:r>
    </w:p>
    <w:p w:rsidR="00C9271D" w:rsidRDefault="00C9271D" w:rsidP="00976032">
      <w:pPr>
        <w:pStyle w:val="ab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  <w:shd w:val="clear" w:color="auto" w:fill="FFFFFF"/>
        </w:rPr>
      </w:pPr>
      <w:r>
        <w:rPr>
          <w:b/>
          <w:color w:val="333333"/>
          <w:sz w:val="28"/>
          <w:szCs w:val="28"/>
          <w:shd w:val="clear" w:color="auto" w:fill="FFFFFF"/>
        </w:rPr>
        <w:t xml:space="preserve">Воспитатель: </w:t>
      </w:r>
      <w:r w:rsidRPr="00C9271D">
        <w:rPr>
          <w:color w:val="333333"/>
          <w:sz w:val="28"/>
          <w:szCs w:val="28"/>
          <w:shd w:val="clear" w:color="auto" w:fill="FFFFFF"/>
        </w:rPr>
        <w:t>давайте нарисуем подарок для наших мам</w:t>
      </w:r>
      <w:r>
        <w:rPr>
          <w:color w:val="333333"/>
          <w:sz w:val="28"/>
          <w:szCs w:val="28"/>
          <w:shd w:val="clear" w:color="auto" w:fill="FFFFFF"/>
        </w:rPr>
        <w:t>.</w:t>
      </w:r>
    </w:p>
    <w:p w:rsidR="00C9271D" w:rsidRDefault="00C9271D" w:rsidP="00976032">
      <w:pPr>
        <w:pStyle w:val="ab"/>
        <w:shd w:val="clear" w:color="auto" w:fill="FFFFFF"/>
        <w:spacing w:before="0" w:beforeAutospacing="0" w:after="150" w:afterAutospacing="0"/>
        <w:rPr>
          <w:b/>
          <w:color w:val="333333"/>
          <w:sz w:val="28"/>
          <w:szCs w:val="28"/>
          <w:shd w:val="clear" w:color="auto" w:fill="FFFFFF"/>
        </w:rPr>
      </w:pPr>
      <w:r w:rsidRPr="00C9271D">
        <w:rPr>
          <w:b/>
          <w:color w:val="333333"/>
          <w:sz w:val="28"/>
          <w:szCs w:val="28"/>
          <w:shd w:val="clear" w:color="auto" w:fill="FFFFFF"/>
        </w:rPr>
        <w:t>Рисование «Веточка мимозы»</w:t>
      </w:r>
    </w:p>
    <w:p w:rsidR="00C9271D" w:rsidRPr="00B556D2" w:rsidRDefault="00C9271D" w:rsidP="00C9271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lastRenderedPageBreak/>
        <w:t xml:space="preserve">Свободная деятельность родителей и детей </w:t>
      </w:r>
    </w:p>
    <w:p w:rsidR="00C9271D" w:rsidRPr="00B556D2" w:rsidRDefault="00C9271D" w:rsidP="00C9271D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Свободная игровая деятельность детей и освоение окружающего пространства. 10 мин. Общение родителей с педагог</w:t>
      </w:r>
      <w:r>
        <w:rPr>
          <w:rFonts w:ascii="Times New Roman" w:eastAsia="Times New Roman" w:hAnsi="Times New Roman"/>
          <w:i/>
          <w:sz w:val="28"/>
          <w:szCs w:val="28"/>
          <w:lang w:eastAsia="zh-CN"/>
        </w:rPr>
        <w:t>ами, ответы на возникшие вопросы.</w:t>
      </w:r>
    </w:p>
    <w:p w:rsidR="00C9271D" w:rsidRPr="00B556D2" w:rsidRDefault="00C9271D" w:rsidP="00C9271D">
      <w:pPr>
        <w:suppressAutoHyphens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Все мы весело играли,</w:t>
      </w:r>
    </w:p>
    <w:p w:rsidR="00C9271D" w:rsidRPr="00B556D2" w:rsidRDefault="00C9271D" w:rsidP="00C9271D">
      <w:pPr>
        <w:suppressAutoHyphens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Дети очень все устали,</w:t>
      </w:r>
    </w:p>
    <w:p w:rsidR="00C9271D" w:rsidRPr="00B556D2" w:rsidRDefault="00C9271D" w:rsidP="00C9271D">
      <w:pPr>
        <w:suppressAutoHyphens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Уходить нам всем пора,</w:t>
      </w:r>
    </w:p>
    <w:p w:rsidR="00C9271D" w:rsidRPr="00B556D2" w:rsidRDefault="00C9271D" w:rsidP="00C9271D">
      <w:pPr>
        <w:suppressAutoHyphens/>
        <w:spacing w:after="0" w:line="240" w:lineRule="auto"/>
        <w:ind w:left="1069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Скажем дружно все «Ура»!</w:t>
      </w:r>
    </w:p>
    <w:p w:rsidR="00C9271D" w:rsidRPr="00B556D2" w:rsidRDefault="00C9271D" w:rsidP="00C9271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(</w:t>
      </w:r>
      <w:r w:rsidRPr="00B556D2">
        <w:rPr>
          <w:rFonts w:ascii="Times New Roman" w:eastAsia="Times New Roman" w:hAnsi="Times New Roman"/>
          <w:i/>
          <w:sz w:val="28"/>
          <w:szCs w:val="28"/>
          <w:lang w:eastAsia="zh-CN"/>
        </w:rPr>
        <w:t>Утробина К.К. «Заниматель</w:t>
      </w:r>
      <w:r>
        <w:rPr>
          <w:rFonts w:ascii="Times New Roman" w:eastAsia="Times New Roman" w:hAnsi="Times New Roman"/>
          <w:i/>
          <w:sz w:val="28"/>
          <w:szCs w:val="28"/>
          <w:lang w:eastAsia="zh-CN"/>
        </w:rPr>
        <w:t>ная физкультура в детском саду»).</w:t>
      </w:r>
    </w:p>
    <w:p w:rsidR="00C9271D" w:rsidRDefault="00C9271D" w:rsidP="00C9271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3D3D7E" w:rsidRDefault="003D3D7E" w:rsidP="00644401">
      <w:pPr>
        <w:pStyle w:val="c7"/>
        <w:shd w:val="clear" w:color="auto" w:fill="FFFFFF"/>
        <w:spacing w:before="0" w:beforeAutospacing="0" w:after="0" w:afterAutospacing="0"/>
        <w:rPr>
          <w:rStyle w:val="c2"/>
          <w:b/>
          <w:bCs/>
          <w:color w:val="FF0000"/>
          <w:sz w:val="28"/>
          <w:szCs w:val="28"/>
        </w:rPr>
      </w:pPr>
    </w:p>
    <w:p w:rsidR="003D3D7E" w:rsidRPr="00DF343F" w:rsidRDefault="003D3D7E" w:rsidP="003D3D7E">
      <w:pPr>
        <w:suppressAutoHyphens/>
        <w:spacing w:after="0" w:line="240" w:lineRule="auto"/>
        <w:ind w:left="106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bookmarkStart w:id="6" w:name="_Hlk200399127"/>
      <w:r w:rsidRPr="00DF343F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Занятие </w:t>
      </w:r>
      <w:r w:rsidR="00DF343F" w:rsidRPr="00DF343F">
        <w:rPr>
          <w:rFonts w:ascii="Times New Roman" w:eastAsia="Times New Roman" w:hAnsi="Times New Roman"/>
          <w:b/>
          <w:sz w:val="28"/>
          <w:szCs w:val="28"/>
          <w:lang w:eastAsia="zh-CN"/>
        </w:rPr>
        <w:t>1</w:t>
      </w:r>
      <w:r w:rsidR="00F24CCB" w:rsidRPr="00DF343F">
        <w:rPr>
          <w:rFonts w:ascii="Times New Roman" w:eastAsia="Times New Roman" w:hAnsi="Times New Roman"/>
          <w:b/>
          <w:sz w:val="28"/>
          <w:szCs w:val="28"/>
          <w:lang w:eastAsia="zh-CN"/>
        </w:rPr>
        <w:t>4</w:t>
      </w:r>
      <w:r w:rsidRPr="00DF343F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. </w:t>
      </w:r>
    </w:p>
    <w:p w:rsidR="003D3D7E" w:rsidRPr="00DF343F" w:rsidRDefault="003D3D7E" w:rsidP="003D3D7E">
      <w:pPr>
        <w:pStyle w:val="c7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sz w:val="28"/>
          <w:szCs w:val="28"/>
        </w:rPr>
      </w:pPr>
      <w:r w:rsidRPr="00DF343F">
        <w:rPr>
          <w:b/>
          <w:sz w:val="28"/>
          <w:szCs w:val="28"/>
          <w:lang w:eastAsia="zh-CN"/>
        </w:rPr>
        <w:t xml:space="preserve">Тема занятия: </w:t>
      </w:r>
      <w:r w:rsidRPr="00DF343F">
        <w:rPr>
          <w:rStyle w:val="c2"/>
          <w:b/>
          <w:bCs/>
          <w:sz w:val="28"/>
          <w:szCs w:val="28"/>
        </w:rPr>
        <w:t>«Весна пришла!»</w:t>
      </w:r>
    </w:p>
    <w:p w:rsidR="003D3D7E" w:rsidRDefault="003D3D7E" w:rsidP="003D3D7E">
      <w:pPr>
        <w:pStyle w:val="c7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FF0000"/>
          <w:sz w:val="28"/>
          <w:szCs w:val="28"/>
        </w:rPr>
      </w:pPr>
    </w:p>
    <w:bookmarkEnd w:id="6"/>
    <w:p w:rsidR="003D3D7E" w:rsidRPr="003D3D7E" w:rsidRDefault="003D3D7E" w:rsidP="00E14374">
      <w:pPr>
        <w:pStyle w:val="ab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8"/>
          <w:szCs w:val="28"/>
        </w:rPr>
      </w:pPr>
      <w:r w:rsidRPr="003D3D7E">
        <w:rPr>
          <w:rStyle w:val="ac"/>
          <w:color w:val="333333"/>
          <w:sz w:val="28"/>
          <w:szCs w:val="28"/>
          <w:shd w:val="clear" w:color="auto" w:fill="FFFFFF"/>
        </w:rPr>
        <w:t>Цель:</w:t>
      </w:r>
      <w:r w:rsidR="00E14374">
        <w:rPr>
          <w:color w:val="333333"/>
          <w:sz w:val="28"/>
          <w:szCs w:val="28"/>
          <w:shd w:val="clear" w:color="auto" w:fill="FFFFFF"/>
        </w:rPr>
        <w:t> дать детям представления о весенних изменениях в природе, формировать интерес к явлениям природы, в</w:t>
      </w:r>
      <w:r w:rsidRPr="003D3D7E">
        <w:rPr>
          <w:color w:val="333333"/>
          <w:sz w:val="28"/>
          <w:szCs w:val="28"/>
          <w:shd w:val="clear" w:color="auto" w:fill="FFFFFF"/>
        </w:rPr>
        <w:t>оспитывать положительное отношение к живой и неживой природе.</w:t>
      </w:r>
    </w:p>
    <w:p w:rsid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3D3D7E">
        <w:rPr>
          <w:rStyle w:val="ac"/>
          <w:color w:val="333333"/>
          <w:sz w:val="28"/>
          <w:szCs w:val="28"/>
          <w:shd w:val="clear" w:color="auto" w:fill="FFFFFF"/>
        </w:rPr>
        <w:t>Оборудование</w:t>
      </w:r>
      <w:r w:rsidR="00E14374">
        <w:rPr>
          <w:rStyle w:val="ac"/>
          <w:color w:val="333333"/>
          <w:sz w:val="28"/>
          <w:szCs w:val="28"/>
          <w:shd w:val="clear" w:color="auto" w:fill="FFFFFF"/>
        </w:rPr>
        <w:t xml:space="preserve"> и материалы</w:t>
      </w:r>
      <w:r w:rsidRPr="003D3D7E">
        <w:rPr>
          <w:rStyle w:val="ad"/>
          <w:color w:val="333333"/>
          <w:sz w:val="28"/>
          <w:szCs w:val="28"/>
          <w:shd w:val="clear" w:color="auto" w:fill="FFFFFF"/>
        </w:rPr>
        <w:t>:</w:t>
      </w:r>
      <w:r w:rsidRPr="003D3D7E">
        <w:rPr>
          <w:color w:val="333333"/>
          <w:sz w:val="28"/>
          <w:szCs w:val="28"/>
          <w:shd w:val="clear" w:color="auto" w:fill="FFFFFF"/>
        </w:rPr>
        <w:t> аудиозапись с голосами птиц, музыка «Дождь», «Солнышко»; яркий зонт, колечки с лентами, солнце, прикрепленное к палочке, тучка с капельками на ниточке, маски - ободки воробья и зайки, цветные шаблоны морковок из бумаги, прищепки, ленточки разных цветов.</w:t>
      </w:r>
    </w:p>
    <w:p w:rsidR="00E14374" w:rsidRPr="00E14374" w:rsidRDefault="00E14374" w:rsidP="00E14374">
      <w:pPr>
        <w:pStyle w:val="ab"/>
        <w:shd w:val="clear" w:color="auto" w:fill="FFFFFF"/>
        <w:spacing w:before="0" w:beforeAutospacing="0" w:after="150" w:afterAutospacing="0"/>
        <w:jc w:val="center"/>
        <w:rPr>
          <w:rFonts w:ascii="Helvetica" w:hAnsi="Helvetica"/>
          <w:b/>
          <w:color w:val="333333"/>
          <w:sz w:val="28"/>
          <w:szCs w:val="28"/>
        </w:rPr>
      </w:pPr>
      <w:r w:rsidRPr="00E14374">
        <w:rPr>
          <w:b/>
          <w:color w:val="333333"/>
          <w:sz w:val="28"/>
          <w:szCs w:val="28"/>
          <w:shd w:val="clear" w:color="auto" w:fill="FFFFFF"/>
        </w:rPr>
        <w:t>Ход занятия: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На участке группы дети с мамами, впереди воспитатель. Звучит весенняя мелодия вальса.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rStyle w:val="ac"/>
          <w:color w:val="333333"/>
          <w:sz w:val="28"/>
          <w:szCs w:val="28"/>
          <w:shd w:val="clear" w:color="auto" w:fill="FFFFFF"/>
        </w:rPr>
        <w:t>Воспитатель:</w:t>
      </w:r>
      <w:r w:rsidRPr="003D3D7E">
        <w:rPr>
          <w:color w:val="333333"/>
          <w:sz w:val="28"/>
          <w:szCs w:val="28"/>
          <w:shd w:val="clear" w:color="auto" w:fill="FFFFFF"/>
        </w:rPr>
        <w:br/>
        <w:t>Посмотрите, как красиво на нашем участке, как в настоящем лесу.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Если все зазеленело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И в полях звучит ручей,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Если солнце ярче светит,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Если птицам не до сна,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Если стал теплее ветер,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Значит, к нам пришла весна.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rStyle w:val="ac"/>
          <w:color w:val="333333"/>
          <w:sz w:val="28"/>
          <w:szCs w:val="28"/>
          <w:shd w:val="clear" w:color="auto" w:fill="FFFFFF"/>
        </w:rPr>
        <w:t>Воспитатель:</w:t>
      </w:r>
      <w:r w:rsidRPr="003D3D7E">
        <w:rPr>
          <w:color w:val="333333"/>
          <w:sz w:val="28"/>
          <w:szCs w:val="28"/>
          <w:shd w:val="clear" w:color="auto" w:fill="FFFFFF"/>
        </w:rPr>
        <w:t> Вы хотите погулять в весеннем лесу?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rStyle w:val="ad"/>
          <w:color w:val="333333"/>
          <w:sz w:val="28"/>
          <w:szCs w:val="28"/>
          <w:shd w:val="clear" w:color="auto" w:fill="FFFFFF"/>
        </w:rPr>
        <w:t>Мамы и дети отвечают.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rStyle w:val="ac"/>
          <w:color w:val="333333"/>
          <w:sz w:val="28"/>
          <w:szCs w:val="28"/>
          <w:shd w:val="clear" w:color="auto" w:fill="FFFFFF"/>
        </w:rPr>
        <w:t>Воспитатель:</w:t>
      </w:r>
      <w:r w:rsidRPr="003D3D7E">
        <w:rPr>
          <w:color w:val="333333"/>
          <w:sz w:val="28"/>
          <w:szCs w:val="28"/>
          <w:shd w:val="clear" w:color="auto" w:fill="FFFFFF"/>
        </w:rPr>
        <w:t> Слышите, как щебечут птички?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На поляну «влетает» воробей.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rStyle w:val="ad"/>
          <w:b/>
          <w:bCs/>
          <w:color w:val="333333"/>
          <w:sz w:val="28"/>
          <w:szCs w:val="28"/>
          <w:shd w:val="clear" w:color="auto" w:fill="FFFFFF"/>
        </w:rPr>
        <w:t>Воробей:</w:t>
      </w:r>
      <w:r w:rsidRPr="003D3D7E">
        <w:rPr>
          <w:color w:val="333333"/>
          <w:sz w:val="28"/>
          <w:szCs w:val="28"/>
          <w:shd w:val="clear" w:color="auto" w:fill="FFFFFF"/>
        </w:rPr>
        <w:t> Чик-чирик, чик-чирик!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Воробьишка - озорник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Солнцу теплому так рад,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lastRenderedPageBreak/>
        <w:t>Я приветствую ребят!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rStyle w:val="ac"/>
          <w:color w:val="333333"/>
          <w:sz w:val="28"/>
          <w:szCs w:val="28"/>
          <w:shd w:val="clear" w:color="auto" w:fill="FFFFFF"/>
        </w:rPr>
        <w:t>Воспитатель: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Капели звенят, Ребят веселят.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 xml:space="preserve">Птицы песни поют </w:t>
      </w:r>
      <w:r w:rsidR="00E342B3">
        <w:rPr>
          <w:color w:val="333333"/>
          <w:sz w:val="28"/>
          <w:szCs w:val="28"/>
          <w:shd w:val="clear" w:color="auto" w:fill="FFFFFF"/>
        </w:rPr>
        <w:t>и</w:t>
      </w:r>
      <w:r w:rsidRPr="003D3D7E">
        <w:rPr>
          <w:color w:val="333333"/>
          <w:sz w:val="28"/>
          <w:szCs w:val="28"/>
          <w:shd w:val="clear" w:color="auto" w:fill="FFFFFF"/>
        </w:rPr>
        <w:t>грать нас зовут.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rStyle w:val="ad"/>
          <w:b/>
          <w:bCs/>
          <w:color w:val="333333"/>
          <w:sz w:val="28"/>
          <w:szCs w:val="28"/>
          <w:shd w:val="clear" w:color="auto" w:fill="FFFFFF"/>
        </w:rPr>
        <w:t>Воробей</w:t>
      </w:r>
      <w:r w:rsidRPr="003D3D7E">
        <w:rPr>
          <w:color w:val="333333"/>
          <w:sz w:val="28"/>
          <w:szCs w:val="28"/>
          <w:shd w:val="clear" w:color="auto" w:fill="FFFFFF"/>
        </w:rPr>
        <w:t> приглашает малышей к себе и предлагает им побыть воробушками. Каждому ребёнку мамы раздают ленточки на колечках - «султанчики».</w:t>
      </w:r>
    </w:p>
    <w:p w:rsidR="003D3D7E" w:rsidRPr="00E342B3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b/>
          <w:i/>
          <w:color w:val="333333"/>
          <w:sz w:val="28"/>
          <w:szCs w:val="28"/>
        </w:rPr>
      </w:pPr>
      <w:r w:rsidRPr="00E342B3">
        <w:rPr>
          <w:rStyle w:val="ad"/>
          <w:b/>
          <w:i w:val="0"/>
          <w:color w:val="333333"/>
          <w:sz w:val="28"/>
          <w:szCs w:val="28"/>
          <w:shd w:val="clear" w:color="auto" w:fill="FFFFFF"/>
        </w:rPr>
        <w:t>Игра «Птички»: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Вот летели птички,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Птички-невелички, </w:t>
      </w:r>
      <w:r w:rsidRPr="003D3D7E">
        <w:rPr>
          <w:rStyle w:val="ad"/>
          <w:color w:val="333333"/>
          <w:sz w:val="28"/>
          <w:szCs w:val="28"/>
          <w:shd w:val="clear" w:color="auto" w:fill="FFFFFF"/>
        </w:rPr>
        <w:t>Бегают по кругу, машут «крыльями»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Все летали, все летали,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Крыльями махали.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На дорожку сели,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Зернышки поели</w:t>
      </w:r>
      <w:r w:rsidRPr="003D3D7E">
        <w:rPr>
          <w:rStyle w:val="ad"/>
          <w:color w:val="333333"/>
          <w:sz w:val="28"/>
          <w:szCs w:val="28"/>
          <w:shd w:val="clear" w:color="auto" w:fill="FFFFFF"/>
        </w:rPr>
        <w:t>, Приседают и стучат по полу колечками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Клю-клю, клю-клю,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Как я зернышки люблю.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Перышки почистим,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Чтобы стали чище, </w:t>
      </w:r>
      <w:r w:rsidRPr="003D3D7E">
        <w:rPr>
          <w:rStyle w:val="ad"/>
          <w:color w:val="333333"/>
          <w:sz w:val="28"/>
          <w:szCs w:val="28"/>
          <w:shd w:val="clear" w:color="auto" w:fill="FFFFFF"/>
        </w:rPr>
        <w:t>Гладим колечком по руке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Вот так, вот так,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Чтобы стали чище.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Вдруг собачка прибежала, </w:t>
      </w:r>
      <w:r w:rsidRPr="003D3D7E">
        <w:rPr>
          <w:rStyle w:val="ad"/>
          <w:b/>
          <w:bCs/>
          <w:color w:val="333333"/>
          <w:sz w:val="28"/>
          <w:szCs w:val="28"/>
          <w:shd w:val="clear" w:color="auto" w:fill="FFFFFF"/>
        </w:rPr>
        <w:t>Воспитатель берет собачку - игрушку, имитирует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И всех пташек распугала. </w:t>
      </w:r>
      <w:r w:rsidRPr="003D3D7E">
        <w:rPr>
          <w:rStyle w:val="ad"/>
          <w:color w:val="333333"/>
          <w:sz w:val="28"/>
          <w:szCs w:val="28"/>
          <w:shd w:val="clear" w:color="auto" w:fill="FFFFFF"/>
        </w:rPr>
        <w:t>лай собаки «гав-гав». Дети бегут к мамам, на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rStyle w:val="ad"/>
          <w:color w:val="333333"/>
          <w:sz w:val="28"/>
          <w:szCs w:val="28"/>
          <w:shd w:val="clear" w:color="auto" w:fill="FFFFFF"/>
        </w:rPr>
        <w:t>стульчики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rStyle w:val="ac"/>
          <w:color w:val="333333"/>
          <w:sz w:val="28"/>
          <w:szCs w:val="28"/>
          <w:shd w:val="clear" w:color="auto" w:fill="FFFFFF"/>
        </w:rPr>
        <w:t>Воспитатель:</w:t>
      </w:r>
      <w:r w:rsidRPr="003D3D7E">
        <w:rPr>
          <w:color w:val="333333"/>
          <w:sz w:val="28"/>
          <w:szCs w:val="28"/>
          <w:shd w:val="clear" w:color="auto" w:fill="FFFFFF"/>
        </w:rPr>
        <w:t> Молодцы, все птички спрятались в гнездышки, пойдем дальше гулять по лесу. Ребята, посмотрите какой домик на полянке. Подойдем к нему и узнаем, кто там живет.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rStyle w:val="ad"/>
          <w:color w:val="333333"/>
          <w:sz w:val="28"/>
          <w:szCs w:val="28"/>
          <w:shd w:val="clear" w:color="auto" w:fill="FFFFFF"/>
        </w:rPr>
        <w:t>Из домика выбегает </w:t>
      </w:r>
      <w:r w:rsidRPr="003D3D7E">
        <w:rPr>
          <w:rStyle w:val="ad"/>
          <w:b/>
          <w:bCs/>
          <w:color w:val="333333"/>
          <w:sz w:val="28"/>
          <w:szCs w:val="28"/>
          <w:shd w:val="clear" w:color="auto" w:fill="FFFFFF"/>
        </w:rPr>
        <w:t>зайка: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Я веселый зайчик,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Зайчик – побегайчик,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На полянке весной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Я веселый, озорной,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Буду с вами играть,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rStyle w:val="ad"/>
          <w:b/>
          <w:bCs/>
          <w:color w:val="333333"/>
          <w:sz w:val="28"/>
          <w:szCs w:val="28"/>
          <w:shd w:val="clear" w:color="auto" w:fill="FFFFFF"/>
        </w:rPr>
        <w:t>Зайка </w:t>
      </w:r>
      <w:r w:rsidRPr="003D3D7E">
        <w:rPr>
          <w:rStyle w:val="ad"/>
          <w:color w:val="333333"/>
          <w:sz w:val="28"/>
          <w:szCs w:val="28"/>
          <w:shd w:val="clear" w:color="auto" w:fill="FFFFFF"/>
        </w:rPr>
        <w:t>подходит к домику: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lastRenderedPageBreak/>
        <w:t>Солнышко яркое,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Солнышко жаркое,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Выйди, солнышко скорей,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Будет детям веселей!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rStyle w:val="ad"/>
          <w:color w:val="333333"/>
          <w:sz w:val="28"/>
          <w:szCs w:val="28"/>
          <w:shd w:val="clear" w:color="auto" w:fill="FFFFFF"/>
        </w:rPr>
        <w:t>Из-за домика появляется солнышко на палочке.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Зайка радуется и хлопает в ладоши.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Смотрит солнышко в окошко,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Смотрит прямо в нашу комнату.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Мы захлопаем в ладошки,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Очень рады солнышку.</w:t>
      </w:r>
    </w:p>
    <w:p w:rsidR="003D3D7E" w:rsidRPr="00E342B3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b/>
          <w:i/>
          <w:color w:val="333333"/>
          <w:sz w:val="28"/>
          <w:szCs w:val="28"/>
        </w:rPr>
      </w:pPr>
      <w:r w:rsidRPr="00E342B3">
        <w:rPr>
          <w:rStyle w:val="ad"/>
          <w:b/>
          <w:i w:val="0"/>
          <w:color w:val="333333"/>
          <w:sz w:val="28"/>
          <w:szCs w:val="28"/>
          <w:shd w:val="clear" w:color="auto" w:fill="FFFFFF"/>
        </w:rPr>
        <w:t>Проводится подвижная игра «Солнышко и дождик».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rStyle w:val="ac"/>
          <w:color w:val="333333"/>
          <w:sz w:val="28"/>
          <w:szCs w:val="28"/>
          <w:shd w:val="clear" w:color="auto" w:fill="FFFFFF"/>
        </w:rPr>
        <w:t>Зайка</w:t>
      </w:r>
      <w:r w:rsidRPr="003D3D7E">
        <w:rPr>
          <w:color w:val="333333"/>
          <w:sz w:val="28"/>
          <w:szCs w:val="28"/>
          <w:shd w:val="clear" w:color="auto" w:fill="FFFFFF"/>
        </w:rPr>
        <w:t> берет в руки тучку и бегает с ней по залу. По сигналу «Дождик!» дети бегут к мамам и прячутся под яркие зонты.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rStyle w:val="ac"/>
          <w:color w:val="333333"/>
          <w:sz w:val="28"/>
          <w:szCs w:val="28"/>
          <w:shd w:val="clear" w:color="auto" w:fill="FFFFFF"/>
        </w:rPr>
        <w:t>Воспитатель: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Дождик, дождик, что ты льешь?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Погулять нам не даешь.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Дождик, дождик, полно лить,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Малых детушек мочить!</w:t>
      </w:r>
    </w:p>
    <w:p w:rsidR="003D3D7E" w:rsidRPr="003D3D7E" w:rsidRDefault="003D3D7E" w:rsidP="00644401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Дети выбегают из - под зонта.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rStyle w:val="ac"/>
          <w:color w:val="333333"/>
          <w:sz w:val="28"/>
          <w:szCs w:val="28"/>
          <w:shd w:val="clear" w:color="auto" w:fill="FFFFFF"/>
        </w:rPr>
        <w:t>Воспитатель:</w:t>
      </w:r>
      <w:r w:rsidRPr="003D3D7E">
        <w:rPr>
          <w:color w:val="333333"/>
          <w:sz w:val="28"/>
          <w:szCs w:val="28"/>
          <w:shd w:val="clear" w:color="auto" w:fill="FFFFFF"/>
        </w:rPr>
        <w:t> Дождик закончился и появились лужи (показывает на 4 синих обруча, лежащих на полу). Дети вместе с мамами надевают резиновые сапожки (имитация). Детям очень нравится ходить и прыгать по лужам!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Присели-прыгнули.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Совершили перешагивание </w:t>
      </w:r>
      <w:r w:rsidRPr="003D3D7E">
        <w:rPr>
          <w:rStyle w:val="ad"/>
          <w:color w:val="333333"/>
          <w:sz w:val="28"/>
          <w:szCs w:val="28"/>
          <w:shd w:val="clear" w:color="auto" w:fill="FFFFFF"/>
        </w:rPr>
        <w:t>«Из лужи в лужу»:</w:t>
      </w:r>
    </w:p>
    <w:p w:rsidR="003D3D7E" w:rsidRPr="003D3D7E" w:rsidRDefault="003D3D7E" w:rsidP="00D20B78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Я иду, я иду, поднимаю ножки,</w:t>
      </w:r>
    </w:p>
    <w:p w:rsidR="003D3D7E" w:rsidRPr="003D3D7E" w:rsidRDefault="003D3D7E" w:rsidP="00D20B78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У меня на ногах новые сапожки!</w:t>
      </w:r>
    </w:p>
    <w:p w:rsidR="003D3D7E" w:rsidRPr="003D3D7E" w:rsidRDefault="003D3D7E" w:rsidP="00D20B78">
      <w:pPr>
        <w:pStyle w:val="ab"/>
        <w:shd w:val="clear" w:color="auto" w:fill="FFFFFF"/>
        <w:spacing w:before="0" w:beforeAutospacing="0" w:after="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Выглянуло солнышко, и лужи высохли.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rStyle w:val="ac"/>
          <w:color w:val="333333"/>
          <w:sz w:val="28"/>
          <w:szCs w:val="28"/>
          <w:shd w:val="clear" w:color="auto" w:fill="FFFFFF"/>
        </w:rPr>
        <w:t>Зайка:</w:t>
      </w:r>
      <w:r w:rsidRPr="003D3D7E">
        <w:rPr>
          <w:color w:val="333333"/>
          <w:sz w:val="28"/>
          <w:szCs w:val="28"/>
          <w:shd w:val="clear" w:color="auto" w:fill="FFFFFF"/>
        </w:rPr>
        <w:t> Чтобы было веселей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мы устроим карусель!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Вот как весело у нас!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Топ-топ – топ,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В добрый час!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rStyle w:val="ac"/>
          <w:color w:val="333333"/>
          <w:sz w:val="28"/>
          <w:szCs w:val="28"/>
          <w:shd w:val="clear" w:color="auto" w:fill="FFFFFF"/>
        </w:rPr>
        <w:t>Воспитатель, </w:t>
      </w:r>
      <w:r w:rsidRPr="003D3D7E">
        <w:rPr>
          <w:color w:val="333333"/>
          <w:sz w:val="28"/>
          <w:szCs w:val="28"/>
          <w:shd w:val="clear" w:color="auto" w:fill="FFFFFF"/>
        </w:rPr>
        <w:t>берет зонт с привязанными атласными лентами и предлагает мамам с малышами «раскрутить» карусели. Звучит мелодия весёлой песни, все водят хороводы, держась за разноцветные ленты зонтиков - каруселей.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rStyle w:val="ac"/>
          <w:color w:val="333333"/>
          <w:sz w:val="28"/>
          <w:szCs w:val="28"/>
          <w:shd w:val="clear" w:color="auto" w:fill="FFFFFF"/>
        </w:rPr>
        <w:t>Воспитатель:</w:t>
      </w:r>
      <w:r w:rsidRPr="003D3D7E">
        <w:rPr>
          <w:color w:val="333333"/>
          <w:sz w:val="28"/>
          <w:szCs w:val="28"/>
          <w:shd w:val="clear" w:color="auto" w:fill="FFFFFF"/>
        </w:rPr>
        <w:t> Тише, тише, тише, тише,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Карусель остановите.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lastRenderedPageBreak/>
        <w:t>Раз, два, раз, два,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Вот и кончилась игра!</w:t>
      </w:r>
    </w:p>
    <w:p w:rsidR="003D3D7E" w:rsidRPr="00E342B3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i/>
          <w:color w:val="333333"/>
          <w:sz w:val="28"/>
          <w:szCs w:val="28"/>
        </w:rPr>
      </w:pPr>
      <w:r w:rsidRPr="003D3D7E">
        <w:rPr>
          <w:rStyle w:val="ac"/>
          <w:color w:val="333333"/>
          <w:sz w:val="28"/>
          <w:szCs w:val="28"/>
          <w:shd w:val="clear" w:color="auto" w:fill="FFFFFF"/>
        </w:rPr>
        <w:t>Воспитатель:</w:t>
      </w:r>
      <w:r w:rsidRPr="003D3D7E">
        <w:rPr>
          <w:color w:val="333333"/>
          <w:sz w:val="28"/>
          <w:szCs w:val="28"/>
          <w:shd w:val="clear" w:color="auto" w:fill="FFFFFF"/>
        </w:rPr>
        <w:t> Ребята, а как вы думаете, что любит зайка кушать?</w:t>
      </w:r>
      <w:r w:rsidRPr="003D3D7E">
        <w:rPr>
          <w:color w:val="333333"/>
          <w:sz w:val="28"/>
          <w:szCs w:val="28"/>
          <w:shd w:val="clear" w:color="auto" w:fill="FFFFFF"/>
        </w:rPr>
        <w:br/>
      </w:r>
      <w:r w:rsidRPr="00E342B3">
        <w:rPr>
          <w:rStyle w:val="ad"/>
          <w:i w:val="0"/>
          <w:color w:val="333333"/>
          <w:sz w:val="28"/>
          <w:szCs w:val="28"/>
          <w:shd w:val="clear" w:color="auto" w:fill="FFFFFF"/>
        </w:rPr>
        <w:t>Мамы и дети отвечают:</w:t>
      </w:r>
    </w:p>
    <w:p w:rsidR="00E342B3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3D3D7E">
        <w:rPr>
          <w:color w:val="333333"/>
          <w:sz w:val="28"/>
          <w:szCs w:val="28"/>
          <w:shd w:val="clear" w:color="auto" w:fill="FFFFFF"/>
        </w:rPr>
        <w:t>Давайте вместе с мамами приготовим ему угощенье, соберем много ему морковок, но у морковок не хватает хвостиков</w:t>
      </w:r>
      <w:r w:rsidR="00D20B78">
        <w:rPr>
          <w:color w:val="333333"/>
          <w:sz w:val="28"/>
          <w:szCs w:val="28"/>
          <w:shd w:val="clear" w:color="auto" w:fill="FFFFFF"/>
        </w:rPr>
        <w:t>,</w:t>
      </w:r>
      <w:r w:rsidRPr="003D3D7E">
        <w:rPr>
          <w:color w:val="333333"/>
          <w:sz w:val="28"/>
          <w:szCs w:val="28"/>
          <w:shd w:val="clear" w:color="auto" w:fill="FFFFFF"/>
        </w:rPr>
        <w:t xml:space="preserve"> и мы каждой морковк</w:t>
      </w:r>
      <w:r>
        <w:rPr>
          <w:color w:val="333333"/>
          <w:sz w:val="28"/>
          <w:szCs w:val="28"/>
          <w:shd w:val="clear" w:color="auto" w:fill="FFFFFF"/>
        </w:rPr>
        <w:t xml:space="preserve">е сделаем </w:t>
      </w:r>
      <w:r w:rsidR="00D20B78">
        <w:rPr>
          <w:color w:val="333333"/>
          <w:sz w:val="28"/>
          <w:szCs w:val="28"/>
          <w:shd w:val="clear" w:color="auto" w:fill="FFFFFF"/>
        </w:rPr>
        <w:t xml:space="preserve"> </w:t>
      </w:r>
      <w:r w:rsidRPr="003D3D7E">
        <w:rPr>
          <w:color w:val="333333"/>
          <w:sz w:val="28"/>
          <w:szCs w:val="28"/>
          <w:shd w:val="clear" w:color="auto" w:fill="FFFFFF"/>
        </w:rPr>
        <w:t>хвости</w:t>
      </w:r>
      <w:r>
        <w:rPr>
          <w:color w:val="333333"/>
          <w:sz w:val="28"/>
          <w:szCs w:val="28"/>
          <w:shd w:val="clear" w:color="auto" w:fill="FFFFFF"/>
        </w:rPr>
        <w:t>к.</w:t>
      </w:r>
    </w:p>
    <w:p w:rsidR="003D3D7E" w:rsidRPr="00E342B3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b/>
          <w:color w:val="333333"/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E342B3">
        <w:rPr>
          <w:b/>
          <w:color w:val="333333"/>
          <w:sz w:val="28"/>
          <w:szCs w:val="28"/>
          <w:shd w:val="clear" w:color="auto" w:fill="FFFFFF"/>
        </w:rPr>
        <w:t>Обрывная аппликация «Хвостик для морковки»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rStyle w:val="ac"/>
          <w:color w:val="333333"/>
          <w:sz w:val="28"/>
          <w:szCs w:val="28"/>
          <w:shd w:val="clear" w:color="auto" w:fill="FFFFFF"/>
        </w:rPr>
        <w:t>Зайка:</w:t>
      </w:r>
      <w:r w:rsidRPr="003D3D7E">
        <w:rPr>
          <w:color w:val="333333"/>
          <w:sz w:val="28"/>
          <w:szCs w:val="28"/>
          <w:shd w:val="clear" w:color="auto" w:fill="FFFFFF"/>
        </w:rPr>
        <w:t> Спасибо детки.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А я тоже вам угощенье принес,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Вот корзинка с угощеньем!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Расставаться нам пора,</w:t>
      </w:r>
    </w:p>
    <w:p w:rsidR="003D3D7E" w:rsidRP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rFonts w:ascii="Helvetica" w:hAnsi="Helvetica"/>
          <w:color w:val="333333"/>
          <w:sz w:val="28"/>
          <w:szCs w:val="28"/>
        </w:rPr>
      </w:pPr>
      <w:r w:rsidRPr="003D3D7E">
        <w:rPr>
          <w:color w:val="333333"/>
          <w:sz w:val="28"/>
          <w:szCs w:val="28"/>
          <w:shd w:val="clear" w:color="auto" w:fill="FFFFFF"/>
        </w:rPr>
        <w:t>«До свиданья», детвора!</w:t>
      </w:r>
    </w:p>
    <w:p w:rsidR="003D3D7E" w:rsidRDefault="003D3D7E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3D3D7E">
        <w:rPr>
          <w:rStyle w:val="ac"/>
          <w:color w:val="333333"/>
          <w:sz w:val="28"/>
          <w:szCs w:val="28"/>
          <w:shd w:val="clear" w:color="auto" w:fill="FFFFFF"/>
        </w:rPr>
        <w:t>Воспитатель:</w:t>
      </w:r>
      <w:r w:rsidR="00B376BF">
        <w:rPr>
          <w:rStyle w:val="ac"/>
          <w:color w:val="333333"/>
          <w:sz w:val="28"/>
          <w:szCs w:val="28"/>
          <w:shd w:val="clear" w:color="auto" w:fill="FFFFFF"/>
        </w:rPr>
        <w:t xml:space="preserve"> </w:t>
      </w:r>
      <w:r w:rsidRPr="003D3D7E">
        <w:rPr>
          <w:color w:val="333333"/>
          <w:sz w:val="28"/>
          <w:szCs w:val="28"/>
          <w:shd w:val="clear" w:color="auto" w:fill="FFFFFF"/>
        </w:rPr>
        <w:t>Хорошо повеселились в весеннем лесу, но нам пора прощаться. Поедем в группу на поезде. Исполняется песня «Поезд». Дети за воспитателем встают друг за другом, и «едут» в группу.</w:t>
      </w:r>
    </w:p>
    <w:p w:rsidR="00517D61" w:rsidRDefault="00517D61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shd w:val="clear" w:color="auto" w:fill="FFFFFF"/>
        </w:rPr>
      </w:pPr>
    </w:p>
    <w:p w:rsidR="00517D61" w:rsidRDefault="00517D61" w:rsidP="00517D6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Занятие 15. </w:t>
      </w:r>
    </w:p>
    <w:p w:rsidR="00517D61" w:rsidRDefault="00517D61" w:rsidP="00517D61">
      <w:pPr>
        <w:shd w:val="clear" w:color="auto" w:fill="FFFFFF"/>
        <w:spacing w:after="0" w:line="360" w:lineRule="atLeast"/>
        <w:outlineLvl w:val="0"/>
        <w:rPr>
          <w:rFonts w:ascii="Times New Roman" w:eastAsiaTheme="minorHAnsi" w:hAnsi="Times New Roman"/>
          <w:b/>
          <w:bCs/>
          <w:color w:val="151515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zh-CN"/>
        </w:rPr>
        <w:t xml:space="preserve">                            Тема занятия: </w:t>
      </w:r>
      <w:r>
        <w:rPr>
          <w:rFonts w:ascii="Times New Roman" w:hAnsi="Times New Roman"/>
          <w:b/>
          <w:bCs/>
          <w:color w:val="151515"/>
          <w:sz w:val="28"/>
          <w:szCs w:val="28"/>
          <w:bdr w:val="none" w:sz="0" w:space="0" w:color="auto" w:frame="1"/>
        </w:rPr>
        <w:t>«</w:t>
      </w:r>
      <w:r>
        <w:rPr>
          <w:rFonts w:ascii="Times New Roman" w:eastAsia="Times New Roman" w:hAnsi="Times New Roman"/>
          <w:b/>
          <w:bCs/>
          <w:color w:val="371D10"/>
          <w:kern w:val="36"/>
          <w:sz w:val="28"/>
          <w:szCs w:val="28"/>
          <w:lang w:eastAsia="ru-RU"/>
        </w:rPr>
        <w:t>Солнышко лучистое</w:t>
      </w:r>
      <w:r>
        <w:rPr>
          <w:rFonts w:ascii="Times New Roman" w:hAnsi="Times New Roman"/>
          <w:b/>
          <w:bCs/>
          <w:color w:val="151515"/>
          <w:sz w:val="28"/>
          <w:szCs w:val="28"/>
          <w:bdr w:val="none" w:sz="0" w:space="0" w:color="auto" w:frame="1"/>
        </w:rPr>
        <w:t>»</w:t>
      </w:r>
    </w:p>
    <w:p w:rsidR="00517D61" w:rsidRDefault="00517D61" w:rsidP="00517D61">
      <w:pPr>
        <w:shd w:val="clear" w:color="auto" w:fill="FFFFFF"/>
        <w:spacing w:after="0" w:line="360" w:lineRule="atLeast"/>
        <w:outlineLvl w:val="0"/>
        <w:rPr>
          <w:rFonts w:ascii="Times New Roman" w:hAnsi="Times New Roman"/>
          <w:b/>
          <w:bCs/>
          <w:color w:val="151515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b/>
          <w:bCs/>
          <w:color w:val="151515"/>
          <w:sz w:val="28"/>
          <w:szCs w:val="28"/>
          <w:bdr w:val="none" w:sz="0" w:space="0" w:color="auto" w:frame="1"/>
        </w:rPr>
        <w:t xml:space="preserve">Цель: </w:t>
      </w:r>
      <w:r>
        <w:rPr>
          <w:rFonts w:ascii="Times New Roman" w:hAnsi="Times New Roman"/>
          <w:bCs/>
          <w:color w:val="151515"/>
          <w:sz w:val="28"/>
          <w:szCs w:val="28"/>
          <w:bdr w:val="none" w:sz="0" w:space="0" w:color="auto" w:frame="1"/>
        </w:rPr>
        <w:t>дать детям элементарные представл</w:t>
      </w:r>
      <w:r w:rsidR="00063419">
        <w:rPr>
          <w:rFonts w:ascii="Times New Roman" w:hAnsi="Times New Roman"/>
          <w:bCs/>
          <w:color w:val="151515"/>
          <w:sz w:val="28"/>
          <w:szCs w:val="28"/>
          <w:bdr w:val="none" w:sz="0" w:space="0" w:color="auto" w:frame="1"/>
        </w:rPr>
        <w:t>ения о природном явлении-солнце</w:t>
      </w:r>
      <w:r>
        <w:rPr>
          <w:rFonts w:ascii="Times New Roman" w:hAnsi="Times New Roman"/>
          <w:bCs/>
          <w:color w:val="151515"/>
          <w:sz w:val="28"/>
          <w:szCs w:val="28"/>
          <w:bdr w:val="none" w:sz="0" w:space="0" w:color="auto" w:frame="1"/>
        </w:rPr>
        <w:t>,</w:t>
      </w:r>
      <w:r w:rsidR="00B376BF">
        <w:rPr>
          <w:rFonts w:ascii="Times New Roman" w:hAnsi="Times New Roman"/>
          <w:bCs/>
          <w:color w:val="151515"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/>
          <w:bCs/>
          <w:color w:val="151515"/>
          <w:sz w:val="28"/>
          <w:szCs w:val="28"/>
          <w:bdr w:val="none" w:sz="0" w:space="0" w:color="auto" w:frame="1"/>
        </w:rPr>
        <w:t>формировать у детей способы чувственного познания мира, способствовать укреплению эмоциональных отношений в диаде мать и дитя.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151515"/>
          <w:sz w:val="28"/>
          <w:szCs w:val="28"/>
          <w:bdr w:val="none" w:sz="0" w:space="0" w:color="auto" w:frame="1"/>
        </w:rPr>
        <w:t>Материалы и оборудование: 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красиво оформленное круглое желтое солнышко (из картона или мягкая игрушка); большой мячик желательно желтого цвета; зонтик, для каждого ребенка по 5 желтых кругов и синих квадратов;</w:t>
      </w:r>
      <w:r w:rsidR="00D20B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10 счетных палочек (желат</w:t>
      </w:r>
      <w:r w:rsidR="000634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ельно желтого цвета); подносы с манной крупой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063419" w:rsidRDefault="00063419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17D61" w:rsidRDefault="00517D61" w:rsidP="00517D61">
      <w:pPr>
        <w:spacing w:after="0" w:line="240" w:lineRule="auto"/>
        <w:ind w:firstLine="30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Ход занятия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Организационный момент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Воспитатель радостно встречает детей и родителей, называет каждого по имени, отмечает, какого цвета одежда на них.</w:t>
      </w:r>
    </w:p>
    <w:p w:rsidR="00063419" w:rsidRPr="00063419" w:rsidRDefault="00063419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Приветствие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Крепко за руки возьмемся 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друг другу улыбнемся.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Подарим друг другу улыбки 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 хорошее настроение.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Воспитатель загадывает загадку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-Что на небе расцветает и теплом всех согревает.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Желтое, большое-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 это такое? (Солнышко)</w:t>
      </w:r>
    </w:p>
    <w:p w:rsidR="00B376BF" w:rsidRDefault="00B376BF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Правильно, это солнышко.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Солнышко лучистое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гости к нам пришло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Тепло и радость принесло.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Давайте подойдем к окошку. Какая сегодня погода? Пасмурная или солнечная?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-А где солнышко находиться?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Дети: на небе!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Пальчиковая гимнастика «Солнышко»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Смотрит солнышко в окошко,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Светит в нашу комнатку.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 захлопали в ладошки,</w:t>
      </w:r>
    </w:p>
    <w:p w:rsidR="00B376BF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Очень рады солнышку!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Сюрпризный момент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комнату вплывает солнышко-игрушка. Дети здороваются с солнышком, рассматривают его.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Воспитатель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Дети, какое солнышко? Желтое, круглое, красивое, горячее.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Дидактическая игра «Круги — квадраты»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Покажите детям перемешанные круги и квадраты.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Воспитатель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Посмотрите, круглое солнышко решило спрятаться от нас. Давайте отыщем много солнышек.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 получают по набору из 5 кругов и квадратов и раскладывают их на две кучки. Спросите детей, где солнышки. Заберите у них 5 квадратов и 4 круга.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Дидактическая игра «Лучики»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 детей осталось по одному круглому солнышку. Детям надо выложить вокруг солнышка из счетных палочек лучики.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Спортивная игра «Солнышко покатилось»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Солнышко хочет с детьми поиграть. Дети садятся на пол, образуя круг. Воспитатель садится в центр и катит первому ребенку мяч, получив от него таким же образом мяч, катит следующему.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 могут попробовать катить мяч по кругу от одного ребенка к другому.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376BF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Подвижная игра «Солнце и дождик»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Воспитатель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Солнце по небу катилось и за тучку завалилось. А из тучки может пойти дождик. Ребята, </w:t>
      </w:r>
      <w:r w:rsidR="00B376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давайте с вами вспомним игру «Солнышко и </w:t>
      </w:r>
      <w:r w:rsidR="00B376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дождик».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Если я скажу: «Дождик!» — бегите ко мне прятаться под зонтик. (Покажите детям зонт.) Если скажу: «Солнышко!» — отправляйтесь гулять.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Когда дети сидят под зонтом, можно вместе с ними проговорить потешку, после которой сразу появится солнышко: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Дождик, дождик,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Полно лить,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Малых детушек Мочить!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17D61" w:rsidRDefault="0089721A" w:rsidP="0089721A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Нетрадиционное р</w:t>
      </w:r>
      <w:r w:rsidR="00517D61">
        <w:rPr>
          <w:rFonts w:ascii="Times New Roman" w:eastAsia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исование на подносе с манкой «Солнышко»</w:t>
      </w:r>
    </w:p>
    <w:p w:rsidR="00517D61" w:rsidRDefault="00517D61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Детям и родителям раздаются п</w:t>
      </w:r>
      <w:r w:rsidR="0006341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односы с манкой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63419" w:rsidRDefault="00063419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Сегодня мы с вами будем рисовать солнышко.</w:t>
      </w:r>
    </w:p>
    <w:p w:rsidR="00063419" w:rsidRDefault="00063419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что солнышко похоже?</w:t>
      </w:r>
      <w:r w:rsidR="00B376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(мячик,</w:t>
      </w:r>
      <w:r w:rsidR="00D20B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блин,</w:t>
      </w:r>
      <w:r w:rsidR="00D20B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круг).</w:t>
      </w:r>
    </w:p>
    <w:p w:rsidR="00063419" w:rsidRDefault="00063419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Серединка у солнышка круглая. Нарисуйте пальчиком в воздухе круг.</w:t>
      </w:r>
    </w:p>
    <w:p w:rsidR="00063419" w:rsidRDefault="00063419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Теперь нарисуем круг на нашем подносе с манной крупой.</w:t>
      </w:r>
      <w:r w:rsidR="00B376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Что же еще не хватает нашему солнышку? (лучиков).</w:t>
      </w:r>
    </w:p>
    <w:p w:rsidR="00063419" w:rsidRDefault="00063419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Сколько лучиков мы нарисуем?(много).</w:t>
      </w:r>
    </w:p>
    <w:p w:rsidR="00063419" w:rsidRDefault="00063419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Рисуем лучик,</w:t>
      </w:r>
      <w:r w:rsidR="00B376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вот такие прямые линии,</w:t>
      </w:r>
      <w:r w:rsidR="00B376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круга вверх,</w:t>
      </w:r>
      <w:r w:rsidR="00B376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вправо,</w:t>
      </w:r>
      <w:r w:rsidR="00B376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влево,</w:t>
      </w:r>
      <w:r w:rsidR="00B376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вниз.</w:t>
      </w:r>
    </w:p>
    <w:p w:rsidR="00063419" w:rsidRDefault="00063419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Дети и родители рисуют.</w:t>
      </w:r>
    </w:p>
    <w:p w:rsidR="00D62A9B" w:rsidRDefault="00063419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Какие замечательные солнышки у нас получились</w:t>
      </w:r>
      <w:r w:rsidR="00D62A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!</w:t>
      </w:r>
      <w:r w:rsidR="00B376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62A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Сразу у нас стало светло и тепло!</w:t>
      </w:r>
    </w:p>
    <w:p w:rsidR="00063419" w:rsidRDefault="00063419" w:rsidP="00517D61">
      <w:pPr>
        <w:spacing w:after="0" w:line="240" w:lineRule="auto"/>
        <w:ind w:firstLine="30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17D61" w:rsidRDefault="00517D61" w:rsidP="00517D6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theme="minorBidi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Свободная деятельность родителей и детей </w:t>
      </w:r>
    </w:p>
    <w:p w:rsidR="00517D61" w:rsidRDefault="00517D61" w:rsidP="00517D61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i/>
          <w:sz w:val="28"/>
          <w:szCs w:val="28"/>
          <w:lang w:eastAsia="zh-CN"/>
        </w:rPr>
        <w:t>Свободная игровая деятельность детей и освоение окружающего пространства. 10 мин. Общение родителей с педагогами, ответы на возникшие вопросы.</w:t>
      </w:r>
    </w:p>
    <w:p w:rsidR="00517D61" w:rsidRDefault="00517D61" w:rsidP="00517D61">
      <w:pPr>
        <w:suppressAutoHyphens/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</w:p>
    <w:p w:rsidR="00517D61" w:rsidRDefault="00517D61" w:rsidP="00517D61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Танцуем под песню «Я и солнышко»</w:t>
      </w:r>
    </w:p>
    <w:p w:rsidR="00517D61" w:rsidRDefault="00517D61" w:rsidP="00517D61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517D61" w:rsidRDefault="00517D61" w:rsidP="00517D61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Рефлексия.</w:t>
      </w:r>
    </w:p>
    <w:p w:rsidR="00517D61" w:rsidRPr="00B376BF" w:rsidRDefault="00517D61" w:rsidP="00D20B78">
      <w:pPr>
        <w:spacing w:after="0"/>
        <w:rPr>
          <w:rFonts w:ascii="Times New Roman" w:eastAsiaTheme="minorHAnsi" w:hAnsi="Times New Roman"/>
          <w:sz w:val="28"/>
          <w:szCs w:val="28"/>
        </w:rPr>
      </w:pPr>
      <w:r w:rsidRPr="00B376BF">
        <w:rPr>
          <w:rFonts w:ascii="Times New Roman" w:hAnsi="Times New Roman"/>
          <w:sz w:val="28"/>
          <w:szCs w:val="28"/>
        </w:rPr>
        <w:t>Мы играли,</w:t>
      </w:r>
      <w:r w:rsidR="00B376BF">
        <w:rPr>
          <w:rFonts w:ascii="Times New Roman" w:hAnsi="Times New Roman"/>
          <w:sz w:val="28"/>
          <w:szCs w:val="28"/>
        </w:rPr>
        <w:t xml:space="preserve"> </w:t>
      </w:r>
      <w:r w:rsidRPr="00B376BF">
        <w:rPr>
          <w:rFonts w:ascii="Times New Roman" w:hAnsi="Times New Roman"/>
          <w:sz w:val="28"/>
          <w:szCs w:val="28"/>
        </w:rPr>
        <w:t>веселились,</w:t>
      </w:r>
    </w:p>
    <w:p w:rsidR="00517D61" w:rsidRPr="00B376BF" w:rsidRDefault="00B376BF" w:rsidP="00D20B7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Рисовали</w:t>
      </w:r>
      <w:r w:rsidR="00517D61" w:rsidRPr="00B376B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517D61" w:rsidRPr="00B376BF">
        <w:rPr>
          <w:rFonts w:ascii="Times New Roman" w:hAnsi="Times New Roman"/>
          <w:sz w:val="28"/>
          <w:szCs w:val="28"/>
        </w:rPr>
        <w:t>и резвились.</w:t>
      </w:r>
    </w:p>
    <w:p w:rsidR="00517D61" w:rsidRPr="00B376BF" w:rsidRDefault="00517D61" w:rsidP="00D20B78">
      <w:pPr>
        <w:spacing w:after="0"/>
        <w:rPr>
          <w:rFonts w:ascii="Times New Roman" w:hAnsi="Times New Roman"/>
          <w:sz w:val="28"/>
          <w:szCs w:val="28"/>
        </w:rPr>
      </w:pPr>
      <w:r w:rsidRPr="00B376BF">
        <w:rPr>
          <w:rFonts w:ascii="Times New Roman" w:hAnsi="Times New Roman"/>
          <w:sz w:val="28"/>
          <w:szCs w:val="28"/>
        </w:rPr>
        <w:t>А теперь пришла пора</w:t>
      </w:r>
    </w:p>
    <w:p w:rsidR="00517D61" w:rsidRPr="00B376BF" w:rsidRDefault="00517D61" w:rsidP="00D20B78">
      <w:pPr>
        <w:spacing w:after="0"/>
        <w:rPr>
          <w:rFonts w:ascii="Times New Roman" w:hAnsi="Times New Roman"/>
          <w:sz w:val="28"/>
          <w:szCs w:val="28"/>
        </w:rPr>
      </w:pPr>
      <w:r w:rsidRPr="00B376BF">
        <w:rPr>
          <w:rFonts w:ascii="Times New Roman" w:hAnsi="Times New Roman"/>
          <w:sz w:val="28"/>
          <w:szCs w:val="28"/>
        </w:rPr>
        <w:t>Попрощаться нам друзья!</w:t>
      </w:r>
    </w:p>
    <w:p w:rsidR="00517D61" w:rsidRPr="00B376BF" w:rsidRDefault="00517D61" w:rsidP="00D20B78">
      <w:pPr>
        <w:spacing w:after="0"/>
        <w:rPr>
          <w:rFonts w:ascii="Times New Roman" w:hAnsi="Times New Roman"/>
          <w:sz w:val="28"/>
          <w:szCs w:val="28"/>
        </w:rPr>
      </w:pPr>
      <w:r w:rsidRPr="00B376BF">
        <w:rPr>
          <w:rFonts w:ascii="Times New Roman" w:hAnsi="Times New Roman"/>
          <w:sz w:val="28"/>
          <w:szCs w:val="28"/>
        </w:rPr>
        <w:t>До свидания!!!</w:t>
      </w:r>
    </w:p>
    <w:p w:rsidR="00517D61" w:rsidRDefault="00517D61" w:rsidP="003D3D7E">
      <w:pPr>
        <w:pStyle w:val="ab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shd w:val="clear" w:color="auto" w:fill="FFFFFF"/>
        </w:rPr>
      </w:pPr>
    </w:p>
    <w:p w:rsidR="001F4CAA" w:rsidRDefault="001F4CAA" w:rsidP="001F4CAA">
      <w:pPr>
        <w:spacing w:after="240" w:line="240" w:lineRule="auto"/>
        <w:jc w:val="center"/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  <w:t>Занятие 16</w:t>
      </w:r>
    </w:p>
    <w:p w:rsidR="001F4CAA" w:rsidRDefault="001F4CAA" w:rsidP="001F4CAA">
      <w:pPr>
        <w:spacing w:after="240" w:line="240" w:lineRule="auto"/>
        <w:jc w:val="center"/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  <w:t>Тема занятия: «Путешествие на цветочную полянку»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: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  <w:t>Цель: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познакомить детей с разнообразием цветов, их строением и особенностями; воспитывать доброе бережное отношение к растениям.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  <w:t>Оборудование и материалы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: искусственные цветы ромашки и тюльпаны (красные и желтые), картинка-заготовка с изображением неба с тучкой и земли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lastRenderedPageBreak/>
        <w:t>с цвета, пальчиковые краски, дидактическая игра «Подбери цветку лепесток», аудиозапись «Лютики-ромашки» Железнова.</w:t>
      </w:r>
    </w:p>
    <w:p w:rsidR="001F4CAA" w:rsidRDefault="001F4CAA" w:rsidP="001F4CAA">
      <w:pPr>
        <w:spacing w:after="240" w:line="240" w:lineRule="auto"/>
        <w:jc w:val="center"/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  <w:t>Ход занятия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  <w:t>Приветствие: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 «Здравствуй, небо голубое!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Здравствуй, солнце золотое!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Здравствуй, матушка- земля!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Здравствуйте, мои друзья! </w:t>
      </w:r>
    </w:p>
    <w:p w:rsidR="001F4CAA" w:rsidRDefault="001F4CAA" w:rsidP="001F4CAA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</w:p>
    <w:p w:rsidR="001F4CAA" w:rsidRDefault="001F4CAA" w:rsidP="001F4CAA">
      <w:pPr>
        <w:suppressAutoHyphens/>
        <w:spacing w:after="0" w:line="240" w:lineRule="auto"/>
        <w:ind w:firstLine="708"/>
        <w:rPr>
          <w:rFonts w:ascii="Times New Roman" w:eastAsia="Times New Roman" w:hAnsi="Times New Roman" w:cstheme="minorBidi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«Паровоз» музыкально –ритмическая игра</w:t>
      </w:r>
    </w:p>
    <w:p w:rsidR="001F4CAA" w:rsidRDefault="001F4CAA" w:rsidP="001F4CAA">
      <w:pPr>
        <w:suppressAutoHyphens/>
        <w:spacing w:after="0" w:line="240" w:lineRule="auto"/>
        <w:ind w:firstLine="708"/>
        <w:rPr>
          <w:rFonts w:ascii="Times New Roman" w:eastAsia="Times New Roman" w:hAnsi="Times New Roman"/>
          <w:i/>
          <w:sz w:val="28"/>
          <w:szCs w:val="28"/>
          <w:lang w:eastAsia="zh-CN"/>
        </w:rPr>
      </w:pPr>
    </w:p>
    <w:p w:rsidR="001F4CAA" w:rsidRDefault="001F4CAA" w:rsidP="001F4CA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ab/>
      </w:r>
      <w:r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сегодня мы отправимся в путешествие на волшебном паровозике, я буду паровоз, а вы вагончики (Дети встают в колонну друг за другом, держась за одежду впереди стоящего.)</w:t>
      </w:r>
    </w:p>
    <w:p w:rsidR="001F4CAA" w:rsidRDefault="001F4CAA" w:rsidP="001F4CAA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«Поехали», -говорит воспитатель, и все начинают двигаться, приговаривая: «Чу-чу-чу». (Воспитатель ведет поезд в одном направлении, затем в другом, потом замедляет ход, останавливается).</w:t>
      </w:r>
    </w:p>
    <w:p w:rsidR="001F4CAA" w:rsidRDefault="001F4CAA" w:rsidP="001F4CAA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«Посмотрите, куда мы приехали. Что вы видите вокруг? (много цветов</w:t>
      </w:r>
      <w:r>
        <w:rPr>
          <w:rFonts w:ascii="Times New Roman" w:eastAsia="Times New Roman" w:hAnsi="Times New Roman"/>
          <w:iCs/>
          <w:color w:val="010101"/>
          <w:sz w:val="28"/>
          <w:szCs w:val="28"/>
          <w:lang w:eastAsia="ru-RU"/>
        </w:rPr>
        <w:t>). Мы с вами приехали на цветочную поляну.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Сколько вокруг разных цветов! Какие цветы вы видите на этой поляне? (ромашки и тюльпаны желтые и красные). Давайте соберем букет ромашек (дети находят среди цветов ромашки и собирают их в один букет.)» Давайте посчитаем сколько ромашек мы собрали. (хором считаем сколько ромашек в нашем букете).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  <w:t>Динамическая пауза «На лугу растут цветы»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На лугу растут цветы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Небывалой красоты.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(Дети сидят на корточках)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К солнцу тянуться цветы.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С ними потянись и ты.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(Встать на ноги, потянуться, поднять руки вверх)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Ветер дует иногда,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Только это не беда.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(Махи руками, покачивание туловища)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Наклоняются цветочки,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Опускают лепесточки.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(Наклоны)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А потом опять встают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lastRenderedPageBreak/>
        <w:t>И по-прежнему цветут.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(Встать на ноги, повороты туловища влево-вправо)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Воспитатель собирает ромашки в один букет и ставит в вазу. Уточняет какие цветы мы собрали –ромашки.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на нашей полянке еще растут тюльпаны, соберите каждый по одному тюльпану..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(Дети берут в руки по одному тюльпану). Воспитатель спрашивает каждого ребенка какого цвета у него тюльпан. Давайте потанцуем с нашими цветами.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  <w:t>Танец – игра «Мы цветочки в руки взяли»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Мы цветочки в руки взяли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И по группе зашагали.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Вот шагают малыши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Как цветочки хороши.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А теперь остановитесь и с цветочком покружились.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Покружились малыши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Как цветочки хороши.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А теперь на ножки встали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И цветочком покачали.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Как качали малыши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Как цветочки хороши.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Мы цветок за спину спрячем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И как мячики попляшем.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Выше ножки поднимай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Где цветочек угадай.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 xml:space="preserve">Мы в кружочек побежали 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Все цветы в букет собрали.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Все ребята молодцы,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Как цветочки хороши.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  <w:t xml:space="preserve">Воспитатель: </w:t>
      </w: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посмотрите какой у нас красивый букет из тюльпанов мы собрали. Давайте поставим его в другую вазу.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  <w:t>Дидактическая игра «Подбери цветку лепесток»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Дети и родители к желтой круглой серединке подбирают лепестки заданного цвета (желтого, красного, синего).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Воспитатель: чтобы цветы росли их надо поливать. А кто их может полить? (люди, дождик)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  <w:t>Пальчиковая игра: «Дождик»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lastRenderedPageBreak/>
        <w:t>Дождик, дождик, веселей!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Капай, капай, воду лей.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На цветочек, на листок.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Кап, кап, кап!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На дорожку на лужок,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Кап, кап, кап!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Тучка в небе синяя-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Капай, дождик сильный!</w:t>
      </w:r>
    </w:p>
    <w:p w:rsidR="001F4CAA" w:rsidRDefault="001F4CAA" w:rsidP="00D20B78">
      <w:pPr>
        <w:spacing w:after="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Кап, кап, кап!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(Дети пальчиками изображают капли дождя в разном темпе)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  <w:t>Рисование «Дождик лей-лей-лей, вырастут цветы скорей»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Воспитатель показывает рисунок заготовку с тучкой и как рисовать дождик пальчиками: окуните пальчик в краску и оставьте на бумаге точки.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10101"/>
          <w:sz w:val="28"/>
          <w:szCs w:val="28"/>
          <w:lang w:eastAsia="ru-RU"/>
        </w:rPr>
        <w:t>Дети рисуют на заготовке капельки дождя и серединки цветов.</w:t>
      </w:r>
    </w:p>
    <w:p w:rsidR="001F4CAA" w:rsidRDefault="001F4CAA" w:rsidP="001F4CAA">
      <w:pPr>
        <w:spacing w:after="240" w:line="240" w:lineRule="auto"/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10101"/>
          <w:sz w:val="28"/>
          <w:szCs w:val="28"/>
          <w:lang w:eastAsia="ru-RU"/>
        </w:rPr>
        <w:t>Музыкально-ритмическая пауза «Лютики-ромашки» Железнова</w:t>
      </w:r>
    </w:p>
    <w:p w:rsidR="001F4CAA" w:rsidRDefault="001F4CAA" w:rsidP="001F4CAA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theme="minorBidi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Все мы весело играли,</w:t>
      </w:r>
    </w:p>
    <w:p w:rsidR="001F4CAA" w:rsidRDefault="001F4CAA" w:rsidP="001F4CAA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Дети очень все устали,</w:t>
      </w:r>
    </w:p>
    <w:p w:rsidR="001F4CAA" w:rsidRDefault="001F4CAA" w:rsidP="001F4CAA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Уходить нам всем пора,</w:t>
      </w:r>
    </w:p>
    <w:p w:rsidR="001F4CAA" w:rsidRDefault="001F4CAA" w:rsidP="001F4CAA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Скажем дружно все «Ура»!</w:t>
      </w:r>
    </w:p>
    <w:p w:rsidR="00F26ACA" w:rsidRDefault="001F4CAA" w:rsidP="001F4CAA">
      <w:pPr>
        <w:pStyle w:val="ab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i/>
          <w:sz w:val="28"/>
          <w:szCs w:val="28"/>
          <w:lang w:eastAsia="zh-CN"/>
        </w:rPr>
        <w:t>(Утробина К.К. «Занимательная физкультура в детском саду»)</w:t>
      </w:r>
    </w:p>
    <w:p w:rsidR="00D20B78" w:rsidRDefault="00D20B78" w:rsidP="00103F5F">
      <w:pPr>
        <w:suppressAutoHyphens/>
        <w:spacing w:after="0" w:line="240" w:lineRule="auto"/>
        <w:ind w:left="106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</w:t>
      </w:r>
    </w:p>
    <w:p w:rsidR="00103F5F" w:rsidRPr="00382428" w:rsidRDefault="00103F5F" w:rsidP="00103F5F">
      <w:pPr>
        <w:suppressAutoHyphens/>
        <w:spacing w:after="0" w:line="240" w:lineRule="auto"/>
        <w:ind w:left="1069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382428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Занятие </w:t>
      </w:r>
      <w:r w:rsidR="00D02190" w:rsidRPr="00382428">
        <w:rPr>
          <w:rFonts w:ascii="Times New Roman" w:eastAsia="Times New Roman" w:hAnsi="Times New Roman"/>
          <w:b/>
          <w:sz w:val="28"/>
          <w:szCs w:val="28"/>
          <w:lang w:eastAsia="zh-CN"/>
        </w:rPr>
        <w:t>17</w:t>
      </w:r>
      <w:r w:rsidRPr="00382428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. </w:t>
      </w:r>
    </w:p>
    <w:p w:rsidR="00103F5F" w:rsidRPr="00382428" w:rsidRDefault="00103F5F" w:rsidP="00103F5F">
      <w:pPr>
        <w:pStyle w:val="c7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sz w:val="28"/>
          <w:szCs w:val="28"/>
        </w:rPr>
      </w:pPr>
      <w:r w:rsidRPr="00382428">
        <w:rPr>
          <w:b/>
          <w:sz w:val="28"/>
          <w:szCs w:val="28"/>
          <w:lang w:eastAsia="zh-CN"/>
        </w:rPr>
        <w:t xml:space="preserve">Тема занятия: </w:t>
      </w:r>
      <w:r w:rsidRPr="00382428">
        <w:rPr>
          <w:rStyle w:val="c2"/>
          <w:b/>
          <w:bCs/>
          <w:sz w:val="28"/>
          <w:szCs w:val="28"/>
        </w:rPr>
        <w:t>«Божья коровка»</w:t>
      </w:r>
    </w:p>
    <w:p w:rsidR="00103F5F" w:rsidRPr="00B556D2" w:rsidRDefault="00103F5F" w:rsidP="00AF77E2">
      <w:pPr>
        <w:shd w:val="clear" w:color="auto" w:fill="FFFFFF"/>
        <w:spacing w:before="30" w:after="3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Цель: </w:t>
      </w:r>
      <w:r w:rsidRPr="00B556D2">
        <w:rPr>
          <w:rFonts w:ascii="Times New Roman" w:eastAsia="Times New Roman" w:hAnsi="Times New Roman"/>
          <w:sz w:val="28"/>
          <w:szCs w:val="28"/>
          <w:lang w:eastAsia="zh-CN"/>
        </w:rPr>
        <w:t>развитие у детей эстетического восприятия окружающего мира, развитие у детей умения устанавливать контакты со сверстниками и взрослыми</w:t>
      </w:r>
      <w:r w:rsidR="00F26ACA" w:rsidRPr="00F26AC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F26ACA" w:rsidRPr="00F26A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расширить знания детей о Божьей коровке.</w:t>
      </w:r>
    </w:p>
    <w:p w:rsidR="00103F5F" w:rsidRDefault="00AF77E2" w:rsidP="00103F5F">
      <w:pPr>
        <w:suppressAutoHyphens/>
        <w:spacing w:after="0" w:line="240" w:lineRule="auto"/>
        <w:ind w:hanging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</w:t>
      </w:r>
      <w:r w:rsidR="00103F5F" w:rsidRPr="00B556D2">
        <w:rPr>
          <w:rFonts w:ascii="Times New Roman" w:eastAsia="Times New Roman" w:hAnsi="Times New Roman"/>
          <w:b/>
          <w:sz w:val="28"/>
          <w:szCs w:val="28"/>
          <w:lang w:eastAsia="zh-CN"/>
        </w:rPr>
        <w:t>Оборудование и материалы</w:t>
      </w:r>
      <w:r w:rsidR="00103F5F" w:rsidRPr="008D1353">
        <w:rPr>
          <w:rFonts w:ascii="Times New Roman" w:eastAsia="Times New Roman" w:hAnsi="Times New Roman"/>
          <w:b/>
          <w:sz w:val="28"/>
          <w:szCs w:val="28"/>
          <w:lang w:eastAsia="zh-CN"/>
        </w:rPr>
        <w:t>:</w:t>
      </w:r>
      <w:r w:rsidR="00103F5F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</w:t>
      </w:r>
      <w:r w:rsidR="00103F5F">
        <w:rPr>
          <w:rFonts w:ascii="Times New Roman" w:eastAsia="Times New Roman" w:hAnsi="Times New Roman"/>
          <w:sz w:val="28"/>
          <w:szCs w:val="28"/>
          <w:lang w:eastAsia="zh-CN"/>
        </w:rPr>
        <w:t>божья коровка</w:t>
      </w:r>
      <w:r w:rsidR="00103F5F"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 (мягкая игрушка), </w:t>
      </w:r>
      <w:r w:rsidR="00103F5F">
        <w:rPr>
          <w:rFonts w:ascii="Times New Roman" w:eastAsia="Times New Roman" w:hAnsi="Times New Roman"/>
          <w:sz w:val="28"/>
          <w:szCs w:val="28"/>
          <w:lang w:eastAsia="zh-CN"/>
        </w:rPr>
        <w:t>заготовка из цветной бумаги бож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ьей коровки</w:t>
      </w:r>
      <w:r w:rsidR="00103F5F" w:rsidRPr="00B556D2">
        <w:rPr>
          <w:rFonts w:ascii="Times New Roman" w:eastAsia="Times New Roman" w:hAnsi="Times New Roman"/>
          <w:sz w:val="28"/>
          <w:szCs w:val="28"/>
          <w:lang w:eastAsia="zh-CN"/>
        </w:rPr>
        <w:t xml:space="preserve">, </w:t>
      </w:r>
      <w:r w:rsidR="00E342B3">
        <w:rPr>
          <w:rFonts w:ascii="Times New Roman" w:eastAsia="Times New Roman" w:hAnsi="Times New Roman"/>
          <w:sz w:val="28"/>
          <w:szCs w:val="28"/>
          <w:lang w:eastAsia="zh-CN"/>
        </w:rPr>
        <w:t>кружочки из черной бумаги</w:t>
      </w:r>
      <w:r w:rsidR="00103F5F" w:rsidRPr="00B556D2">
        <w:rPr>
          <w:rFonts w:ascii="Times New Roman" w:eastAsia="Times New Roman" w:hAnsi="Times New Roman"/>
          <w:sz w:val="28"/>
          <w:szCs w:val="28"/>
          <w:lang w:eastAsia="zh-CN"/>
        </w:rPr>
        <w:t>, кист</w:t>
      </w:r>
      <w:r w:rsidR="00E342B3">
        <w:rPr>
          <w:rFonts w:ascii="Times New Roman" w:eastAsia="Times New Roman" w:hAnsi="Times New Roman"/>
          <w:sz w:val="28"/>
          <w:szCs w:val="28"/>
          <w:lang w:eastAsia="zh-CN"/>
        </w:rPr>
        <w:t>ь клеевая</w:t>
      </w:r>
      <w:r w:rsidR="00103F5F" w:rsidRPr="00B556D2">
        <w:rPr>
          <w:rFonts w:ascii="Times New Roman" w:eastAsia="Times New Roman" w:hAnsi="Times New Roman"/>
          <w:sz w:val="28"/>
          <w:szCs w:val="28"/>
          <w:lang w:eastAsia="zh-CN"/>
        </w:rPr>
        <w:t>, магнитофон с записями детских песен</w:t>
      </w:r>
      <w:r w:rsidR="00103F5F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AF77E2" w:rsidRDefault="00AF77E2" w:rsidP="00103F5F">
      <w:pPr>
        <w:suppressAutoHyphens/>
        <w:spacing w:after="0" w:line="240" w:lineRule="auto"/>
        <w:ind w:hanging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AF77E2" w:rsidRPr="00AF77E2" w:rsidRDefault="00AF77E2" w:rsidP="00AF77E2">
      <w:pPr>
        <w:suppressAutoHyphens/>
        <w:spacing w:after="0" w:line="240" w:lineRule="auto"/>
        <w:ind w:hanging="142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AF77E2">
        <w:rPr>
          <w:rFonts w:ascii="Times New Roman" w:eastAsia="Times New Roman" w:hAnsi="Times New Roman"/>
          <w:b/>
          <w:sz w:val="28"/>
          <w:szCs w:val="28"/>
          <w:lang w:eastAsia="zh-CN"/>
        </w:rPr>
        <w:t>Ход занятия:</w:t>
      </w:r>
    </w:p>
    <w:p w:rsidR="00103F5F" w:rsidRPr="00103F5F" w:rsidRDefault="00103F5F" w:rsidP="00103F5F">
      <w:pPr>
        <w:pStyle w:val="c7"/>
        <w:shd w:val="clear" w:color="auto" w:fill="FFFFFF"/>
        <w:spacing w:before="0" w:beforeAutospacing="0" w:after="0" w:afterAutospacing="0"/>
        <w:jc w:val="center"/>
        <w:rPr>
          <w:b/>
          <w:bCs/>
          <w:color w:val="FF0000"/>
          <w:sz w:val="28"/>
          <w:szCs w:val="28"/>
        </w:rPr>
      </w:pPr>
    </w:p>
    <w:p w:rsidR="00103F5F" w:rsidRPr="00103F5F" w:rsidRDefault="00103F5F" w:rsidP="00103F5F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Приветствие. “Начинаем заниматься”.</w:t>
      </w:r>
    </w:p>
    <w:p w:rsidR="00103F5F" w:rsidRPr="00103F5F" w:rsidRDefault="00103F5F" w:rsidP="00103F5F">
      <w:pPr>
        <w:spacing w:after="120" w:line="240" w:lineRule="atLeast"/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eastAsia="ru-RU"/>
        </w:rPr>
        <w:t>(1) Ну-ка, все - встали в круг</w:t>
      </w:r>
      <w:r w:rsidRPr="00103F5F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eastAsia="ru-RU"/>
        </w:rPr>
        <w:br/>
        <w:t>За руки все взялись вдруг</w:t>
      </w:r>
      <w:r w:rsidRPr="00103F5F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eastAsia="ru-RU"/>
        </w:rPr>
        <w:br/>
        <w:t>Будем рядом стоять - ручками качать</w:t>
      </w:r>
      <w:r w:rsidRPr="00103F5F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eastAsia="ru-RU"/>
        </w:rPr>
        <w:br/>
        <w:t>(2) Начинаем заниматься, будем весь урок стараться</w:t>
      </w:r>
    </w:p>
    <w:p w:rsidR="00103F5F" w:rsidRPr="00103F5F" w:rsidRDefault="00103F5F" w:rsidP="00103F5F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Повторять, не зевать, всё запоминать</w:t>
      </w:r>
    </w:p>
    <w:p w:rsidR="00103F5F" w:rsidRPr="00103F5F" w:rsidRDefault="00103F5F" w:rsidP="00103F5F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1 - Берём детей на руки и идём по кругу.</w:t>
      </w:r>
    </w:p>
    <w:p w:rsidR="00103F5F" w:rsidRPr="00103F5F" w:rsidRDefault="00103F5F" w:rsidP="00103F5F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lastRenderedPageBreak/>
        <w:t>2 - Поворачиваемся в центр круга и, придерживая ребёнка за ручку, помогаем махать ею в такт (“приветственный жест”).</w:t>
      </w:r>
    </w:p>
    <w:p w:rsidR="00103F5F" w:rsidRPr="00103F5F" w:rsidRDefault="00103F5F" w:rsidP="00103F5F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При повторении – меняем направление движение и помогаем махать другой рукой во время припева.</w:t>
      </w:r>
    </w:p>
    <w:p w:rsidR="00103F5F" w:rsidRPr="00103F5F" w:rsidRDefault="00103F5F" w:rsidP="00103F5F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Знакомство и игры с божьей коровкой.</w:t>
      </w:r>
    </w:p>
    <w:p w:rsidR="00103F5F" w:rsidRPr="00103F5F" w:rsidRDefault="00103F5F" w:rsidP="00103F5F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Психолог</w:t>
      </w: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показывает детям игрушечную божью коровку и говорит:</w:t>
      </w:r>
    </w:p>
    <w:p w:rsidR="00103F5F" w:rsidRPr="00103F5F" w:rsidRDefault="00103F5F" w:rsidP="00103F5F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i/>
          <w:iCs/>
          <w:color w:val="333333"/>
          <w:sz w:val="28"/>
          <w:szCs w:val="28"/>
          <w:lang w:eastAsia="ru-RU"/>
        </w:rPr>
        <w:t>- К нам в гости прилетела божья коровка. Посмотрите, какая она красивая! Давайте поздороваемся с ней.</w:t>
      </w:r>
    </w:p>
    <w:p w:rsidR="00103F5F" w:rsidRPr="00103F5F" w:rsidRDefault="00103F5F" w:rsidP="00103F5F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Дети рассматривают божью коровку, здороваются с ней. Психолог предлагает определить цвет, форму и величину игрушки, затем вместе с детьми считает точки на спинке божьей коровки</w:t>
      </w:r>
    </w:p>
    <w:p w:rsidR="00103F5F" w:rsidRPr="00103F5F" w:rsidRDefault="00103F5F" w:rsidP="00103F5F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Ребята, представьте себе, что божья коровка полетела. Ну-ка, попробуем ее поймать!</w:t>
      </w:r>
    </w:p>
    <w:p w:rsidR="00103F5F" w:rsidRPr="00103F5F" w:rsidRDefault="00103F5F" w:rsidP="00103F5F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Психолог</w:t>
      </w: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делает вид, что пытается поймать воображаемого жучка, выполняет хватательные движения над головой: одной рукой, другой, обеими руками одновременно. Дети вместе с родителями повторяют показанные движения.</w:t>
      </w:r>
    </w:p>
    <w:p w:rsidR="00103F5F" w:rsidRPr="00103F5F" w:rsidRDefault="00103F5F" w:rsidP="00103F5F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Давайте разожмем кулачки и посмотрим, смогли ли мы поймать божью коровку.</w:t>
      </w:r>
    </w:p>
    <w:p w:rsidR="00103F5F" w:rsidRPr="00103F5F" w:rsidRDefault="00103F5F" w:rsidP="00103F5F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Дети вслед за психологом медленно разжимают кулачки.</w:t>
      </w:r>
    </w:p>
    <w:p w:rsidR="00103F5F" w:rsidRPr="00103F5F" w:rsidRDefault="00103F5F" w:rsidP="00103F5F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Вот наш жучок! Подставьте ему обе ладошки.</w:t>
      </w:r>
    </w:p>
    <w:p w:rsidR="00103F5F" w:rsidRPr="00103F5F" w:rsidRDefault="00103F5F" w:rsidP="00103F5F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Дети вслед за психологом соединяют раскрытые ладони, представляя, что держат воображаемого жучка.</w:t>
      </w:r>
    </w:p>
    <w:p w:rsidR="00103F5F" w:rsidRPr="00103F5F" w:rsidRDefault="00103F5F" w:rsidP="00103F5F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>Потешка “Божья коровка, улети на небо...”.</w:t>
      </w:r>
    </w:p>
    <w:p w:rsidR="00103F5F" w:rsidRPr="00103F5F" w:rsidRDefault="00103F5F" w:rsidP="00103F5F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Психолог рассказывает потешку и показывает движения. Дети с помощью родителей повторяют за ним.</w:t>
      </w:r>
    </w:p>
    <w:p w:rsidR="00103F5F" w:rsidRPr="00103F5F" w:rsidRDefault="00103F5F" w:rsidP="00103F5F">
      <w:pPr>
        <w:shd w:val="clear" w:color="auto" w:fill="FFFFFF"/>
        <w:spacing w:after="120" w:line="24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(1)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Божья коровка,</w:t>
      </w: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  <w:t>(2)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Улети на небо,</w:t>
      </w: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  <w:t>(3) Принеси нам хлеба,</w:t>
      </w: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  <w:t>(4)</w:t>
      </w: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</w:t>
      </w: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Черного и белого,</w:t>
      </w: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  <w:t>(5) только не горелого!</w:t>
      </w:r>
    </w:p>
    <w:p w:rsidR="00103F5F" w:rsidRPr="00103F5F" w:rsidRDefault="00103F5F" w:rsidP="00103F5F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Ритмично покачивают ладонями</w:t>
      </w:r>
    </w:p>
    <w:p w:rsidR="00103F5F" w:rsidRPr="00103F5F" w:rsidRDefault="00103F5F" w:rsidP="00103F5F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Делают взмахи перекрещенными кистями рук</w:t>
      </w:r>
    </w:p>
    <w:p w:rsidR="00103F5F" w:rsidRPr="00103F5F" w:rsidRDefault="00103F5F" w:rsidP="00103F5F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Машут кистями рук на себя</w:t>
      </w:r>
    </w:p>
    <w:p w:rsidR="00103F5F" w:rsidRPr="00103F5F" w:rsidRDefault="00103F5F" w:rsidP="00103F5F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Ритмично хлопают в ладоши</w:t>
      </w:r>
    </w:p>
    <w:p w:rsidR="00103F5F" w:rsidRPr="00103F5F" w:rsidRDefault="00103F5F" w:rsidP="00103F5F">
      <w:pPr>
        <w:numPr>
          <w:ilvl w:val="0"/>
          <w:numId w:val="2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Грозят указательным пальцем.</w:t>
      </w:r>
    </w:p>
    <w:p w:rsidR="00103F5F" w:rsidRPr="00103F5F" w:rsidRDefault="00103F5F" w:rsidP="00103F5F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Замерзла божья коровка, не может взлететь. Давайте согреем ее нашим дыханием.</w:t>
      </w:r>
    </w:p>
    <w:p w:rsidR="00103F5F" w:rsidRPr="00103F5F" w:rsidRDefault="00103F5F" w:rsidP="00103F5F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lastRenderedPageBreak/>
        <w:t>Дети дышат на ладошки (психолог просит детей широко открыть рот т длительно произносить звук “А”).</w:t>
      </w:r>
    </w:p>
    <w:p w:rsidR="00103F5F" w:rsidRPr="00103F5F" w:rsidRDefault="00103F5F" w:rsidP="00103F5F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- Согрелась божья коровка, давайте сдуем ее с ладошки.</w:t>
      </w:r>
    </w:p>
    <w:p w:rsidR="00103F5F" w:rsidRPr="00103F5F" w:rsidRDefault="00103F5F" w:rsidP="00103F5F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Дети делают несколько глубоких вдохов через нос и выдыхают через рот. На выдохе вытягивают губы трубочкой, подставляют под холодные струйки воздуха ладошки и произносят длительно звук “У”.</w:t>
      </w:r>
    </w:p>
    <w:p w:rsidR="00103F5F" w:rsidRPr="00103F5F" w:rsidRDefault="00103F5F" w:rsidP="00103F5F">
      <w:pPr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eastAsia="ru-RU"/>
        </w:rPr>
        <w:t>- А теперь, ребята, давайте сами превратимся в божьих коровок.</w:t>
      </w:r>
    </w:p>
    <w:p w:rsidR="00103F5F" w:rsidRPr="00103F5F" w:rsidRDefault="00103F5F" w:rsidP="00103F5F">
      <w:pPr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shd w:val="clear" w:color="auto" w:fill="FFFFFF"/>
          <w:lang w:eastAsia="ru-RU"/>
        </w:rPr>
        <w:t>Мы вокруг себя покружились</w:t>
      </w:r>
    </w:p>
    <w:p w:rsidR="00103F5F" w:rsidRDefault="00103F5F" w:rsidP="00103F5F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И в божьих коровок превратились...</w:t>
      </w:r>
    </w:p>
    <w:p w:rsidR="00103F5F" w:rsidRDefault="00103F5F" w:rsidP="00103F5F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Воспитатель раздает заготовки божьих коровок из цветной бумаги</w:t>
      </w:r>
      <w:r w:rsidR="00F26ACA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каждому ребенку и спрашивает: «Что у нашей божьей коровки не так, чего ей не хватает?». Дети и родители отвечают «Черных точек».</w:t>
      </w:r>
    </w:p>
    <w:p w:rsidR="00F26ACA" w:rsidRDefault="00F26ACA" w:rsidP="00103F5F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Воспитатель предлагает приклеить черные точки.</w:t>
      </w:r>
    </w:p>
    <w:p w:rsidR="00F26ACA" w:rsidRPr="00F26ACA" w:rsidRDefault="00F26ACA" w:rsidP="00F26ACA">
      <w:pPr>
        <w:shd w:val="clear" w:color="auto" w:fill="FFFFFF"/>
        <w:spacing w:after="0" w:line="240" w:lineRule="auto"/>
        <w:jc w:val="both"/>
        <w:rPr>
          <w:rFonts w:eastAsia="Times New Roman" w:cs="Calibri"/>
          <w:color w:val="000000"/>
          <w:sz w:val="20"/>
          <w:szCs w:val="20"/>
          <w:lang w:eastAsia="ru-RU"/>
        </w:rPr>
      </w:pPr>
      <w:r w:rsidRPr="00F26AC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Пальчиковая гимнастика:</w:t>
      </w:r>
    </w:p>
    <w:p w:rsidR="00F26ACA" w:rsidRDefault="00F26ACA" w:rsidP="00F26A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26A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цветку ползет букашка, (выставить из левого кулака указательный палец и мизинец — это «усы» божьей коровки)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F26AC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ней красная рубашка. (накрыть спинку божьей коровки правой ладонью) Маленькая крошка, (правой рукой погладить божью коровку) На спине горошки. (указательным пальцем правой руки «ставить» точки на «спинке» божьей коровки).</w:t>
      </w:r>
    </w:p>
    <w:p w:rsidR="00F26ACA" w:rsidRPr="00103F5F" w:rsidRDefault="00F26ACA" w:rsidP="00F26A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103F5F" w:rsidRPr="00103F5F" w:rsidRDefault="00103F5F" w:rsidP="00103F5F">
      <w:pPr>
        <w:spacing w:after="135" w:line="240" w:lineRule="auto"/>
        <w:rPr>
          <w:rFonts w:ascii="Times New Roman" w:eastAsia="Times New Roman" w:hAnsi="Times New Roman"/>
          <w:b/>
          <w:bCs/>
          <w:color w:val="333333"/>
          <w:sz w:val="28"/>
          <w:szCs w:val="28"/>
          <w:shd w:val="clear" w:color="auto" w:fill="FFFFFF"/>
          <w:lang w:eastAsia="ru-RU"/>
        </w:rPr>
      </w:pPr>
      <w:r w:rsidRPr="00103F5F">
        <w:rPr>
          <w:rFonts w:ascii="Times New Roman" w:eastAsia="Times New Roman" w:hAnsi="Times New Roman"/>
          <w:b/>
          <w:bCs/>
          <w:color w:val="333333"/>
          <w:sz w:val="28"/>
          <w:szCs w:val="28"/>
          <w:shd w:val="clear" w:color="auto" w:fill="FFFFFF"/>
          <w:lang w:eastAsia="ru-RU"/>
        </w:rPr>
        <w:t>Прощание “Всем домой пора”.</w:t>
      </w:r>
    </w:p>
    <w:p w:rsidR="00103F5F" w:rsidRPr="00103F5F" w:rsidRDefault="00103F5F" w:rsidP="00103F5F">
      <w:pPr>
        <w:shd w:val="clear" w:color="auto" w:fill="FFFFFF"/>
        <w:spacing w:after="120" w:line="240" w:lineRule="atLeast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Ну-ка, все - встали в круг</w:t>
      </w: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  <w:t>За руки все взялись вдруг</w:t>
      </w: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  <w:t>Будем рядом стоять - ручками качать</w:t>
      </w: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  <w:t>Целый час мы занимались и немножко баловались</w:t>
      </w: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br/>
        <w:t>А теперь, детвора, всем домой пора!</w:t>
      </w:r>
    </w:p>
    <w:p w:rsidR="00006A6D" w:rsidRPr="00D20B78" w:rsidRDefault="00103F5F" w:rsidP="00D20B78">
      <w:pPr>
        <w:shd w:val="clear" w:color="auto" w:fill="FFFFFF"/>
        <w:spacing w:after="135" w:line="240" w:lineRule="auto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103F5F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Прощание проводится аналогично приветственному варианту песни. Заменяем хлопки в ладоши жестом “до свидания” (машем руками).</w:t>
      </w:r>
    </w:p>
    <w:p w:rsidR="002141A5" w:rsidRPr="0066627E" w:rsidRDefault="00D60591" w:rsidP="00284E4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6627E">
        <w:rPr>
          <w:rFonts w:ascii="Times New Roman" w:hAnsi="Times New Roman"/>
          <w:b/>
          <w:sz w:val="28"/>
          <w:szCs w:val="28"/>
        </w:rPr>
        <w:t>3. Виды, формы и содержание деятельности</w:t>
      </w:r>
    </w:p>
    <w:p w:rsidR="002141A5" w:rsidRDefault="002141A5" w:rsidP="00284E4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2141A5" w:rsidRPr="002141A5" w:rsidRDefault="002141A5" w:rsidP="00284E46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2141A5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Используемые технологии, методы, инструментарий в реализации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П</w:t>
      </w:r>
      <w:r w:rsidRPr="002141A5">
        <w:rPr>
          <w:rFonts w:ascii="Times New Roman" w:eastAsia="Times New Roman" w:hAnsi="Times New Roman"/>
          <w:b/>
          <w:sz w:val="28"/>
          <w:szCs w:val="28"/>
          <w:lang w:eastAsia="zh-CN"/>
        </w:rPr>
        <w:t>рограммы</w:t>
      </w:r>
    </w:p>
    <w:p w:rsidR="002141A5" w:rsidRPr="002141A5" w:rsidRDefault="002141A5" w:rsidP="00284E4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2141A5">
        <w:rPr>
          <w:rFonts w:ascii="Times New Roman" w:eastAsia="Times New Roman" w:hAnsi="Times New Roman"/>
          <w:sz w:val="28"/>
          <w:szCs w:val="28"/>
          <w:lang w:eastAsia="zh-CN"/>
        </w:rPr>
        <w:t>Образовательная технология в дошкольном образовании представляет совокупность психолого-педагогических подходов, определяющих содержание дошкольного образования, комплекс форм, методов, способов, приемов обучения, воспитательных средств, реализующих воспитательно-образовательный процесс.</w:t>
      </w:r>
    </w:p>
    <w:p w:rsidR="002141A5" w:rsidRPr="002141A5" w:rsidRDefault="002141A5" w:rsidP="002141A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2141A5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Технологии </w:t>
      </w:r>
    </w:p>
    <w:p w:rsidR="002141A5" w:rsidRPr="002141A5" w:rsidRDefault="002141A5" w:rsidP="002141A5">
      <w:pPr>
        <w:tabs>
          <w:tab w:val="num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В ходе реализации</w:t>
      </w:r>
      <w:r w:rsidR="00D20B78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П</w:t>
      </w:r>
      <w:r w:rsidRPr="002141A5">
        <w:rPr>
          <w:rFonts w:ascii="Times New Roman" w:eastAsia="Times New Roman" w:hAnsi="Times New Roman"/>
          <w:sz w:val="28"/>
          <w:szCs w:val="28"/>
          <w:lang w:eastAsia="zh-CN"/>
        </w:rPr>
        <w:t>рограммы «Развиваемся с радостью»используются: технология социально-личностного развития, информационно-</w:t>
      </w:r>
      <w:r w:rsidRPr="002141A5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 xml:space="preserve">коммуникативная, игровая и здоровьесберегающая и технология   взаимодействия с родителями в современных условиях.  </w:t>
      </w:r>
    </w:p>
    <w:p w:rsidR="002141A5" w:rsidRPr="002141A5" w:rsidRDefault="002141A5" w:rsidP="002141A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2141A5">
        <w:rPr>
          <w:rFonts w:ascii="Times New Roman" w:eastAsia="Times New Roman" w:hAnsi="Times New Roman"/>
          <w:sz w:val="28"/>
          <w:szCs w:val="28"/>
          <w:lang w:eastAsia="zh-CN"/>
        </w:rPr>
        <w:t xml:space="preserve">Для реализации намеченных целей программы нами использовались следующие </w:t>
      </w:r>
      <w:r w:rsidRPr="002141A5">
        <w:rPr>
          <w:rFonts w:ascii="Times New Roman" w:eastAsia="Times New Roman" w:hAnsi="Times New Roman"/>
          <w:b/>
          <w:sz w:val="28"/>
          <w:szCs w:val="28"/>
          <w:lang w:eastAsia="zh-CN"/>
        </w:rPr>
        <w:t>методы</w:t>
      </w:r>
      <w:r w:rsidRPr="002141A5">
        <w:rPr>
          <w:rFonts w:ascii="Times New Roman" w:eastAsia="Times New Roman" w:hAnsi="Times New Roman"/>
          <w:sz w:val="28"/>
          <w:szCs w:val="28"/>
          <w:lang w:eastAsia="zh-CN"/>
        </w:rPr>
        <w:t xml:space="preserve">: </w:t>
      </w:r>
    </w:p>
    <w:p w:rsidR="002141A5" w:rsidRPr="002141A5" w:rsidRDefault="002141A5" w:rsidP="002141A5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zh-CN"/>
        </w:rPr>
      </w:pPr>
      <w:bookmarkStart w:id="7" w:name="_Toc263456006"/>
      <w:r w:rsidRPr="002141A5"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>Игра</w:t>
      </w:r>
    </w:p>
    <w:p w:rsidR="002141A5" w:rsidRPr="002141A5" w:rsidRDefault="002141A5" w:rsidP="002141A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 у</w:t>
      </w:r>
      <w:r w:rsidRPr="002141A5">
        <w:rPr>
          <w:rFonts w:ascii="Times New Roman" w:eastAsia="Times New Roman" w:hAnsi="Times New Roman"/>
          <w:sz w:val="28"/>
          <w:szCs w:val="28"/>
          <w:lang w:eastAsia="zh-CN"/>
        </w:rPr>
        <w:t>пражнения (творческого и подражательно-исполнительского характера).</w:t>
      </w:r>
    </w:p>
    <w:p w:rsidR="002141A5" w:rsidRPr="002141A5" w:rsidRDefault="002141A5" w:rsidP="002141A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 и</w:t>
      </w:r>
      <w:r w:rsidRPr="002141A5">
        <w:rPr>
          <w:rFonts w:ascii="Times New Roman" w:eastAsia="Times New Roman" w:hAnsi="Times New Roman"/>
          <w:sz w:val="28"/>
          <w:szCs w:val="28"/>
          <w:lang w:eastAsia="zh-CN"/>
        </w:rPr>
        <w:t>гры с правилами: сюжетно-ролевые, словесные, подвижные, музыкальные.</w:t>
      </w:r>
    </w:p>
    <w:p w:rsidR="002141A5" w:rsidRPr="002141A5" w:rsidRDefault="00862FD6" w:rsidP="00862FD6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 д</w:t>
      </w:r>
      <w:r w:rsidR="002141A5" w:rsidRPr="002141A5">
        <w:rPr>
          <w:rFonts w:ascii="Times New Roman" w:eastAsia="Times New Roman" w:hAnsi="Times New Roman"/>
          <w:sz w:val="28"/>
          <w:szCs w:val="28"/>
          <w:lang w:eastAsia="zh-CN"/>
        </w:rPr>
        <w:t>идактические, развивающие игры.</w:t>
      </w:r>
    </w:p>
    <w:p w:rsidR="002141A5" w:rsidRPr="002141A5" w:rsidRDefault="00862FD6" w:rsidP="00862FD6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 з</w:t>
      </w:r>
      <w:r w:rsidR="002141A5" w:rsidRPr="002141A5">
        <w:rPr>
          <w:rFonts w:ascii="Times New Roman" w:eastAsia="Times New Roman" w:hAnsi="Times New Roman"/>
          <w:sz w:val="28"/>
          <w:szCs w:val="28"/>
          <w:lang w:eastAsia="zh-CN"/>
        </w:rPr>
        <w:t>накомство с художественными произведениями (стихи, загадки, сказки).</w:t>
      </w:r>
    </w:p>
    <w:p w:rsidR="002141A5" w:rsidRPr="002141A5" w:rsidRDefault="00862FD6" w:rsidP="00862FD6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 т</w:t>
      </w:r>
      <w:r w:rsidR="002141A5" w:rsidRPr="002141A5">
        <w:rPr>
          <w:rFonts w:ascii="Times New Roman" w:eastAsia="Times New Roman" w:hAnsi="Times New Roman"/>
          <w:sz w:val="28"/>
          <w:szCs w:val="28"/>
          <w:lang w:eastAsia="zh-CN"/>
        </w:rPr>
        <w:t>анцевальная разминка.</w:t>
      </w:r>
    </w:p>
    <w:p w:rsidR="002141A5" w:rsidRPr="002141A5" w:rsidRDefault="00862FD6" w:rsidP="00862FD6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 р</w:t>
      </w:r>
      <w:r w:rsidR="002141A5" w:rsidRPr="002141A5">
        <w:rPr>
          <w:rFonts w:ascii="Times New Roman" w:eastAsia="Times New Roman" w:hAnsi="Times New Roman"/>
          <w:sz w:val="28"/>
          <w:szCs w:val="28"/>
          <w:lang w:eastAsia="zh-CN"/>
        </w:rPr>
        <w:t>ассматривание иллюстраций.</w:t>
      </w:r>
    </w:p>
    <w:p w:rsidR="002141A5" w:rsidRPr="002141A5" w:rsidRDefault="00862FD6" w:rsidP="00862FD6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 а</w:t>
      </w:r>
      <w:r w:rsidR="002141A5" w:rsidRPr="002141A5">
        <w:rPr>
          <w:rFonts w:ascii="Times New Roman" w:eastAsia="Times New Roman" w:hAnsi="Times New Roman"/>
          <w:sz w:val="28"/>
          <w:szCs w:val="28"/>
          <w:lang w:eastAsia="zh-CN"/>
        </w:rPr>
        <w:t>ппликация, конструирование, тематическое рисование.</w:t>
      </w:r>
    </w:p>
    <w:p w:rsidR="002141A5" w:rsidRPr="002141A5" w:rsidRDefault="00862FD6" w:rsidP="00862FD6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 р</w:t>
      </w:r>
      <w:r w:rsidR="002141A5" w:rsidRPr="002141A5">
        <w:rPr>
          <w:rFonts w:ascii="Times New Roman" w:eastAsia="Times New Roman" w:hAnsi="Times New Roman"/>
          <w:sz w:val="28"/>
          <w:szCs w:val="28"/>
          <w:lang w:eastAsia="zh-CN"/>
        </w:rPr>
        <w:t>елаксационные упражнения с использованием стихов, записи звуков природы.</w:t>
      </w:r>
    </w:p>
    <w:p w:rsidR="002141A5" w:rsidRPr="002141A5" w:rsidRDefault="002141A5" w:rsidP="00862FD6">
      <w:pPr>
        <w:keepNext/>
        <w:tabs>
          <w:tab w:val="num" w:pos="1080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zh-CN"/>
        </w:rPr>
      </w:pPr>
      <w:r w:rsidRPr="002141A5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zh-CN"/>
        </w:rPr>
        <w:t>Анкетирование</w:t>
      </w:r>
      <w:bookmarkEnd w:id="7"/>
    </w:p>
    <w:p w:rsidR="002141A5" w:rsidRPr="002141A5" w:rsidRDefault="002141A5" w:rsidP="00862FD6">
      <w:pPr>
        <w:keepNext/>
        <w:tabs>
          <w:tab w:val="num" w:pos="1080"/>
        </w:tabs>
        <w:suppressAutoHyphens/>
        <w:spacing w:after="0" w:line="240" w:lineRule="auto"/>
        <w:jc w:val="both"/>
        <w:outlineLvl w:val="1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zh-CN"/>
        </w:rPr>
      </w:pPr>
      <w:bookmarkStart w:id="8" w:name="_Toc263456007"/>
      <w:r w:rsidRPr="002141A5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zh-CN"/>
        </w:rPr>
        <w:t>Наблюдение</w:t>
      </w:r>
      <w:bookmarkEnd w:id="8"/>
    </w:p>
    <w:p w:rsidR="002141A5" w:rsidRPr="002141A5" w:rsidRDefault="002141A5" w:rsidP="00862FD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zh-CN"/>
        </w:rPr>
      </w:pPr>
      <w:r w:rsidRPr="002141A5">
        <w:rPr>
          <w:rFonts w:ascii="Times New Roman" w:eastAsia="Times New Roman" w:hAnsi="Times New Roman"/>
          <w:b/>
          <w:i/>
          <w:sz w:val="28"/>
          <w:szCs w:val="28"/>
          <w:lang w:eastAsia="zh-CN"/>
        </w:rPr>
        <w:t>Консультирование</w:t>
      </w:r>
    </w:p>
    <w:p w:rsidR="00D60591" w:rsidRPr="002141A5" w:rsidRDefault="00D60591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60591" w:rsidRPr="00D95DC1" w:rsidRDefault="00D60591" w:rsidP="00D60591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D95DC1">
        <w:rPr>
          <w:rFonts w:ascii="Times New Roman" w:hAnsi="Times New Roman"/>
          <w:b/>
          <w:i/>
          <w:sz w:val="28"/>
          <w:szCs w:val="28"/>
        </w:rPr>
        <w:t>4. Основные направления самоанализа воспитательной работы</w:t>
      </w:r>
    </w:p>
    <w:p w:rsidR="00CE2285" w:rsidRPr="00D95DC1" w:rsidRDefault="00CE2285" w:rsidP="00CE2285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D95DC1">
        <w:rPr>
          <w:rFonts w:ascii="Times New Roman" w:eastAsia="Times New Roman" w:hAnsi="Times New Roman"/>
          <w:b/>
          <w:sz w:val="28"/>
          <w:szCs w:val="28"/>
          <w:lang w:eastAsia="zh-CN"/>
        </w:rPr>
        <w:t>Ожидаемые результаты реализации программы</w:t>
      </w:r>
    </w:p>
    <w:p w:rsidR="00CE2285" w:rsidRPr="00D95DC1" w:rsidRDefault="00CE2285" w:rsidP="00CE2285">
      <w:pPr>
        <w:shd w:val="clear" w:color="auto" w:fill="FFFFFF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95DC1">
        <w:rPr>
          <w:rFonts w:ascii="Times New Roman" w:eastAsia="Times New Roman" w:hAnsi="Times New Roman"/>
          <w:sz w:val="28"/>
          <w:szCs w:val="28"/>
          <w:lang w:eastAsia="zh-CN"/>
        </w:rPr>
        <w:t>– развитие познавательной, эмоционально-волевой, коммуникативной функций детей раннего возраста;</w:t>
      </w:r>
    </w:p>
    <w:p w:rsidR="00CE2285" w:rsidRPr="00D95DC1" w:rsidRDefault="00CE2285" w:rsidP="00CE2285">
      <w:pPr>
        <w:shd w:val="clear" w:color="auto" w:fill="FFFFFF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pacing w:val="-3"/>
          <w:sz w:val="28"/>
          <w:szCs w:val="28"/>
          <w:lang w:eastAsia="zh-CN"/>
        </w:rPr>
      </w:pPr>
      <w:r w:rsidRPr="00D95DC1">
        <w:rPr>
          <w:rFonts w:ascii="Times New Roman" w:eastAsia="Times New Roman" w:hAnsi="Times New Roman"/>
          <w:sz w:val="28"/>
          <w:szCs w:val="28"/>
          <w:lang w:eastAsia="zh-CN"/>
        </w:rPr>
        <w:t>–  в перспективе успешная адаптация детей к условиям ДОУ;</w:t>
      </w:r>
    </w:p>
    <w:p w:rsidR="00CE2285" w:rsidRPr="00D95DC1" w:rsidRDefault="00CE2285" w:rsidP="00CE2285">
      <w:pPr>
        <w:shd w:val="clear" w:color="auto" w:fill="FFFFFF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95DC1">
        <w:rPr>
          <w:rFonts w:ascii="Times New Roman" w:eastAsia="Times New Roman" w:hAnsi="Times New Roman"/>
          <w:spacing w:val="-3"/>
          <w:sz w:val="28"/>
          <w:szCs w:val="28"/>
          <w:lang w:eastAsia="zh-CN"/>
        </w:rPr>
        <w:t>– повышение уровня компетентности и грамотности родителей в области возрастной педагогики и психологии, воспитания и развития детей;</w:t>
      </w:r>
    </w:p>
    <w:p w:rsidR="00CE2285" w:rsidRPr="00D95DC1" w:rsidRDefault="00CE2285" w:rsidP="00CE2285">
      <w:pPr>
        <w:shd w:val="clear" w:color="auto" w:fill="FFFFFF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95DC1">
        <w:rPr>
          <w:rFonts w:ascii="Times New Roman" w:eastAsia="Times New Roman" w:hAnsi="Times New Roman"/>
          <w:sz w:val="28"/>
          <w:szCs w:val="28"/>
          <w:lang w:eastAsia="zh-CN"/>
        </w:rPr>
        <w:t xml:space="preserve">– повышение эффективности взаимодействия родителей с детьми раннего возраста, профилактика и исключение возникновения конфликтных ситуаций между ними; </w:t>
      </w:r>
    </w:p>
    <w:p w:rsidR="00CE2285" w:rsidRPr="00D95DC1" w:rsidRDefault="00CE2285" w:rsidP="00CE2285">
      <w:pPr>
        <w:shd w:val="clear" w:color="auto" w:fill="FFFFFF"/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pacing w:val="-3"/>
          <w:sz w:val="28"/>
          <w:szCs w:val="28"/>
          <w:lang w:eastAsia="zh-CN"/>
        </w:rPr>
      </w:pPr>
      <w:r w:rsidRPr="00D95DC1">
        <w:rPr>
          <w:rFonts w:ascii="Times New Roman" w:eastAsia="Times New Roman" w:hAnsi="Times New Roman"/>
          <w:spacing w:val="-3"/>
          <w:sz w:val="28"/>
          <w:szCs w:val="28"/>
          <w:lang w:eastAsia="zh-CN"/>
        </w:rPr>
        <w:t>– благополучие и гармонизация внутрисемейных отношений.</w:t>
      </w:r>
    </w:p>
    <w:p w:rsidR="00CE2285" w:rsidRPr="00D95DC1" w:rsidRDefault="00CE2285" w:rsidP="00CE2285">
      <w:pPr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CE2285" w:rsidRPr="00D95DC1" w:rsidRDefault="00CE2285" w:rsidP="00CE2285">
      <w:pPr>
        <w:suppressAutoHyphens/>
        <w:spacing w:after="0" w:line="240" w:lineRule="auto"/>
        <w:ind w:left="-142" w:right="260" w:firstLine="142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D95DC1">
        <w:rPr>
          <w:rFonts w:ascii="Times New Roman" w:eastAsia="Times New Roman" w:hAnsi="Times New Roman"/>
          <w:b/>
          <w:sz w:val="28"/>
          <w:szCs w:val="28"/>
          <w:lang w:eastAsia="zh-CN"/>
        </w:rPr>
        <w:t>Организация внутреннего контроля за реализацией программы</w:t>
      </w:r>
    </w:p>
    <w:p w:rsidR="00CE2285" w:rsidRPr="00D95DC1" w:rsidRDefault="00CE2285" w:rsidP="00CE2285">
      <w:pPr>
        <w:suppressAutoHyphens/>
        <w:spacing w:after="0" w:line="240" w:lineRule="auto"/>
        <w:ind w:left="-142" w:right="260" w:firstLine="142"/>
        <w:rPr>
          <w:rFonts w:ascii="Times New Roman" w:eastAsia="Times New Roman" w:hAnsi="Times New Roman"/>
          <w:sz w:val="28"/>
          <w:szCs w:val="28"/>
          <w:lang w:eastAsia="zh-CN"/>
        </w:rPr>
      </w:pPr>
      <w:r w:rsidRPr="00D95DC1">
        <w:rPr>
          <w:rFonts w:ascii="Times New Roman" w:eastAsia="Times New Roman" w:hAnsi="Times New Roman"/>
          <w:b/>
          <w:sz w:val="28"/>
          <w:szCs w:val="28"/>
          <w:lang w:eastAsia="zh-CN"/>
        </w:rPr>
        <w:t>1</w:t>
      </w:r>
      <w:r w:rsidRPr="00D95DC1">
        <w:rPr>
          <w:rFonts w:ascii="Times New Roman" w:eastAsia="Times New Roman" w:hAnsi="Times New Roman"/>
          <w:sz w:val="28"/>
          <w:szCs w:val="28"/>
          <w:lang w:eastAsia="zh-CN"/>
        </w:rPr>
        <w:t>. Обсуждение с администрацией и специалистами вопросов реализации Программы.</w:t>
      </w:r>
    </w:p>
    <w:p w:rsidR="00CE2285" w:rsidRPr="00D95DC1" w:rsidRDefault="00CE2285" w:rsidP="00CE2285">
      <w:pPr>
        <w:suppressAutoHyphens/>
        <w:spacing w:after="0" w:line="240" w:lineRule="auto"/>
        <w:ind w:left="-142" w:right="260" w:firstLine="142"/>
        <w:rPr>
          <w:rFonts w:ascii="Times New Roman" w:eastAsia="Times New Roman" w:hAnsi="Times New Roman"/>
          <w:sz w:val="28"/>
          <w:szCs w:val="28"/>
          <w:lang w:eastAsia="zh-CN"/>
        </w:rPr>
      </w:pPr>
      <w:r w:rsidRPr="00D95DC1">
        <w:rPr>
          <w:rFonts w:ascii="Times New Roman" w:eastAsia="Times New Roman" w:hAnsi="Times New Roman"/>
          <w:sz w:val="28"/>
          <w:szCs w:val="28"/>
          <w:lang w:eastAsia="zh-CN"/>
        </w:rPr>
        <w:t>2. Утверждение Программы на педагогическом совете.</w:t>
      </w:r>
    </w:p>
    <w:p w:rsidR="00CE2285" w:rsidRPr="00D95DC1" w:rsidRDefault="00CE2285" w:rsidP="00CE2285">
      <w:pPr>
        <w:suppressAutoHyphens/>
        <w:spacing w:after="0" w:line="240" w:lineRule="auto"/>
        <w:ind w:left="-142" w:right="-142" w:firstLine="142"/>
        <w:rPr>
          <w:rFonts w:ascii="Times New Roman" w:eastAsia="Times New Roman" w:hAnsi="Times New Roman"/>
          <w:sz w:val="28"/>
          <w:szCs w:val="28"/>
          <w:lang w:eastAsia="zh-CN"/>
        </w:rPr>
      </w:pPr>
      <w:r w:rsidRPr="00D95DC1">
        <w:rPr>
          <w:rFonts w:ascii="Times New Roman" w:eastAsia="Times New Roman" w:hAnsi="Times New Roman"/>
          <w:sz w:val="28"/>
          <w:szCs w:val="28"/>
          <w:lang w:eastAsia="zh-CN"/>
        </w:rPr>
        <w:t>3. Организационное родительское собрание с привлечением администрации.</w:t>
      </w:r>
    </w:p>
    <w:p w:rsidR="00CE2285" w:rsidRPr="00D95DC1" w:rsidRDefault="00CE2285" w:rsidP="00CE2285">
      <w:pPr>
        <w:suppressAutoHyphens/>
        <w:spacing w:after="0" w:line="240" w:lineRule="auto"/>
        <w:ind w:left="-142" w:right="-142" w:firstLine="142"/>
        <w:rPr>
          <w:rFonts w:ascii="Times New Roman" w:eastAsia="Times New Roman" w:hAnsi="Times New Roman"/>
          <w:sz w:val="28"/>
          <w:szCs w:val="28"/>
          <w:lang w:eastAsia="zh-CN"/>
        </w:rPr>
      </w:pPr>
      <w:r w:rsidRPr="00D95DC1">
        <w:rPr>
          <w:rFonts w:ascii="Times New Roman" w:eastAsia="Times New Roman" w:hAnsi="Times New Roman"/>
          <w:sz w:val="28"/>
          <w:szCs w:val="28"/>
          <w:lang w:eastAsia="zh-CN"/>
        </w:rPr>
        <w:t>4. Первичный и итоговый психолого-педагогический консилиум.</w:t>
      </w:r>
    </w:p>
    <w:p w:rsidR="00CE2285" w:rsidRPr="00D95DC1" w:rsidRDefault="00CE2285" w:rsidP="00CE2285">
      <w:pPr>
        <w:suppressAutoHyphens/>
        <w:spacing w:after="0" w:line="240" w:lineRule="auto"/>
        <w:ind w:left="-142" w:right="-142" w:firstLine="142"/>
        <w:rPr>
          <w:rFonts w:ascii="Times New Roman" w:eastAsia="Times New Roman" w:hAnsi="Times New Roman"/>
          <w:sz w:val="28"/>
          <w:szCs w:val="28"/>
          <w:lang w:eastAsia="zh-CN"/>
        </w:rPr>
      </w:pPr>
      <w:r w:rsidRPr="00D95DC1">
        <w:rPr>
          <w:rFonts w:ascii="Times New Roman" w:eastAsia="Times New Roman" w:hAnsi="Times New Roman"/>
          <w:sz w:val="28"/>
          <w:szCs w:val="28"/>
          <w:lang w:eastAsia="zh-CN"/>
        </w:rPr>
        <w:t>5. Посещение занятий представителями администрации.</w:t>
      </w:r>
    </w:p>
    <w:p w:rsidR="00CE2285" w:rsidRPr="00D95DC1" w:rsidRDefault="00CE2285" w:rsidP="00CE2285">
      <w:pPr>
        <w:suppressAutoHyphens/>
        <w:spacing w:after="0" w:line="240" w:lineRule="auto"/>
        <w:ind w:left="-142" w:right="-142" w:firstLine="142"/>
        <w:rPr>
          <w:rFonts w:ascii="Times New Roman" w:eastAsia="Times New Roman" w:hAnsi="Times New Roman"/>
          <w:sz w:val="28"/>
          <w:szCs w:val="28"/>
          <w:lang w:eastAsia="zh-CN"/>
        </w:rPr>
      </w:pPr>
      <w:r w:rsidRPr="00D95DC1">
        <w:rPr>
          <w:rFonts w:ascii="Times New Roman" w:eastAsia="Times New Roman" w:hAnsi="Times New Roman"/>
          <w:sz w:val="28"/>
          <w:szCs w:val="28"/>
          <w:lang w:eastAsia="zh-CN"/>
        </w:rPr>
        <w:t>6. Итоговое совещание при директоре по результатам реализации программы.</w:t>
      </w:r>
    </w:p>
    <w:p w:rsidR="00CE2285" w:rsidRPr="00D95DC1" w:rsidRDefault="00CE2285" w:rsidP="00CE228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95DC1">
        <w:rPr>
          <w:rFonts w:ascii="Times New Roman" w:eastAsia="Times New Roman" w:hAnsi="Times New Roman"/>
          <w:sz w:val="28"/>
          <w:szCs w:val="28"/>
          <w:lang w:eastAsia="zh-CN"/>
        </w:rPr>
        <w:t>7. Презентация опыта работы на педагогическом совете.</w:t>
      </w:r>
    </w:p>
    <w:p w:rsidR="00CE2285" w:rsidRPr="00D95DC1" w:rsidRDefault="00CE2285" w:rsidP="00CE228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CE2285" w:rsidRPr="00D95DC1" w:rsidRDefault="00CE2285" w:rsidP="00CE228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D95DC1">
        <w:rPr>
          <w:rFonts w:ascii="Times New Roman" w:eastAsia="Times New Roman" w:hAnsi="Times New Roman"/>
          <w:b/>
          <w:sz w:val="28"/>
          <w:szCs w:val="28"/>
          <w:lang w:eastAsia="zh-CN"/>
        </w:rPr>
        <w:t>Критерии оценки достижения результатов</w:t>
      </w:r>
    </w:p>
    <w:p w:rsidR="00CE2285" w:rsidRPr="00D95DC1" w:rsidRDefault="00CE2285" w:rsidP="00CE228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95DC1">
        <w:rPr>
          <w:rFonts w:ascii="Times New Roman" w:eastAsia="Times New Roman" w:hAnsi="Times New Roman"/>
          <w:sz w:val="28"/>
          <w:szCs w:val="28"/>
          <w:lang w:eastAsia="zh-CN"/>
        </w:rPr>
        <w:t xml:space="preserve">Механизмом оценивания результативности реализации Программы, прежде всего, является эмоционально-комфортное, положительно-стабильное состояние ребенка на занятиях. </w:t>
      </w:r>
      <w:r w:rsidR="00780E42" w:rsidRPr="00D95DC1">
        <w:rPr>
          <w:rFonts w:ascii="Times New Roman" w:eastAsia="Times New Roman" w:hAnsi="Times New Roman"/>
          <w:sz w:val="28"/>
          <w:szCs w:val="28"/>
          <w:lang w:eastAsia="zh-CN"/>
        </w:rPr>
        <w:t>Непосредственно п</w:t>
      </w:r>
      <w:r w:rsidRPr="00D95DC1">
        <w:rPr>
          <w:rFonts w:ascii="Times New Roman" w:eastAsia="Times New Roman" w:hAnsi="Times New Roman"/>
          <w:sz w:val="28"/>
          <w:szCs w:val="28"/>
          <w:lang w:eastAsia="zh-CN"/>
        </w:rPr>
        <w:t xml:space="preserve">едагог должен </w:t>
      </w:r>
      <w:r w:rsidR="00780E42" w:rsidRPr="00D95DC1">
        <w:rPr>
          <w:rFonts w:ascii="Times New Roman" w:eastAsia="Times New Roman" w:hAnsi="Times New Roman"/>
          <w:sz w:val="28"/>
          <w:szCs w:val="28"/>
          <w:lang w:eastAsia="zh-CN"/>
        </w:rPr>
        <w:t xml:space="preserve">наблюдать, </w:t>
      </w:r>
      <w:r w:rsidR="00780E42" w:rsidRPr="00D95DC1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 xml:space="preserve">отслеживать, </w:t>
      </w:r>
      <w:r w:rsidRPr="00D95DC1">
        <w:rPr>
          <w:rFonts w:ascii="Times New Roman" w:eastAsia="Times New Roman" w:hAnsi="Times New Roman"/>
          <w:sz w:val="28"/>
          <w:szCs w:val="28"/>
          <w:lang w:eastAsia="zh-CN"/>
        </w:rPr>
        <w:t>чувствовать и видеть, что именно происходит с ребенком, как</w:t>
      </w:r>
      <w:r w:rsidR="00780E42" w:rsidRPr="00D95DC1">
        <w:rPr>
          <w:rFonts w:ascii="Times New Roman" w:eastAsia="Times New Roman" w:hAnsi="Times New Roman"/>
          <w:sz w:val="28"/>
          <w:szCs w:val="28"/>
          <w:lang w:eastAsia="zh-CN"/>
        </w:rPr>
        <w:t>им образом</w:t>
      </w:r>
      <w:r w:rsidRPr="00D95DC1">
        <w:rPr>
          <w:rFonts w:ascii="Times New Roman" w:eastAsia="Times New Roman" w:hAnsi="Times New Roman"/>
          <w:sz w:val="28"/>
          <w:szCs w:val="28"/>
          <w:lang w:eastAsia="zh-CN"/>
        </w:rPr>
        <w:t xml:space="preserve"> и насколько </w:t>
      </w:r>
      <w:r w:rsidR="00780E42" w:rsidRPr="00D95DC1">
        <w:rPr>
          <w:rFonts w:ascii="Times New Roman" w:eastAsia="Times New Roman" w:hAnsi="Times New Roman"/>
          <w:sz w:val="28"/>
          <w:szCs w:val="28"/>
          <w:lang w:eastAsia="zh-CN"/>
        </w:rPr>
        <w:t xml:space="preserve">продуктивно </w:t>
      </w:r>
      <w:r w:rsidRPr="00D95DC1">
        <w:rPr>
          <w:rFonts w:ascii="Times New Roman" w:eastAsia="Times New Roman" w:hAnsi="Times New Roman"/>
          <w:sz w:val="28"/>
          <w:szCs w:val="28"/>
          <w:lang w:eastAsia="zh-CN"/>
        </w:rPr>
        <w:t xml:space="preserve">он «включен» в </w:t>
      </w:r>
      <w:r w:rsidR="00780E42" w:rsidRPr="00D95DC1">
        <w:rPr>
          <w:rFonts w:ascii="Times New Roman" w:eastAsia="Times New Roman" w:hAnsi="Times New Roman"/>
          <w:sz w:val="28"/>
          <w:szCs w:val="28"/>
          <w:lang w:eastAsia="zh-CN"/>
        </w:rPr>
        <w:t xml:space="preserve">деятельность в </w:t>
      </w:r>
      <w:r w:rsidRPr="00D95DC1">
        <w:rPr>
          <w:rFonts w:ascii="Times New Roman" w:eastAsia="Times New Roman" w:hAnsi="Times New Roman"/>
          <w:sz w:val="28"/>
          <w:szCs w:val="28"/>
          <w:lang w:eastAsia="zh-CN"/>
        </w:rPr>
        <w:t>атмосфер</w:t>
      </w:r>
      <w:r w:rsidR="00780E42" w:rsidRPr="00D95DC1">
        <w:rPr>
          <w:rFonts w:ascii="Times New Roman" w:eastAsia="Times New Roman" w:hAnsi="Times New Roman"/>
          <w:sz w:val="28"/>
          <w:szCs w:val="28"/>
          <w:lang w:eastAsia="zh-CN"/>
        </w:rPr>
        <w:t>е</w:t>
      </w:r>
      <w:r w:rsidRPr="00D95DC1">
        <w:rPr>
          <w:rFonts w:ascii="Times New Roman" w:eastAsia="Times New Roman" w:hAnsi="Times New Roman"/>
          <w:sz w:val="28"/>
          <w:szCs w:val="28"/>
          <w:lang w:eastAsia="zh-CN"/>
        </w:rPr>
        <w:t xml:space="preserve"> сотрудничества, </w:t>
      </w:r>
      <w:r w:rsidR="00780E42" w:rsidRPr="00D95DC1">
        <w:rPr>
          <w:rFonts w:ascii="Times New Roman" w:eastAsia="Times New Roman" w:hAnsi="Times New Roman"/>
          <w:sz w:val="28"/>
          <w:szCs w:val="28"/>
          <w:lang w:eastAsia="zh-CN"/>
        </w:rPr>
        <w:t>насколько высока</w:t>
      </w:r>
      <w:r w:rsidRPr="00D95DC1">
        <w:rPr>
          <w:rFonts w:ascii="Times New Roman" w:eastAsia="Times New Roman" w:hAnsi="Times New Roman"/>
          <w:sz w:val="28"/>
          <w:szCs w:val="28"/>
          <w:lang w:eastAsia="zh-CN"/>
        </w:rPr>
        <w:t xml:space="preserve"> степень его «отдачи».</w:t>
      </w:r>
    </w:p>
    <w:p w:rsidR="00780E42" w:rsidRPr="00D95DC1" w:rsidRDefault="00CE2285" w:rsidP="00780E42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DC1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Критериями </w:t>
      </w:r>
      <w:r w:rsidR="00780E42" w:rsidRPr="00D95DC1">
        <w:rPr>
          <w:rFonts w:ascii="Times New Roman" w:eastAsia="Times New Roman" w:hAnsi="Times New Roman"/>
          <w:sz w:val="28"/>
          <w:szCs w:val="28"/>
          <w:lang w:eastAsia="ru-RU"/>
        </w:rPr>
        <w:t xml:space="preserve">непосредственной </w:t>
      </w:r>
      <w:r w:rsidRPr="00D95DC1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оценки </w:t>
      </w:r>
      <w:r w:rsidR="00780E42" w:rsidRPr="00D95DC1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реализации Программы являются </w:t>
      </w:r>
      <w:r w:rsidRPr="00D95DC1">
        <w:rPr>
          <w:rFonts w:ascii="Times New Roman" w:eastAsia="Times New Roman" w:hAnsi="Times New Roman"/>
          <w:sz w:val="28"/>
          <w:szCs w:val="28"/>
          <w:lang w:eastAsia="ru-RU"/>
        </w:rPr>
        <w:t xml:space="preserve">анкеты для родителей: </w:t>
      </w:r>
    </w:p>
    <w:p w:rsidR="00780E42" w:rsidRPr="00D95DC1" w:rsidRDefault="00780E42" w:rsidP="00780E4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DC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CE2285" w:rsidRPr="00D95DC1">
        <w:rPr>
          <w:rFonts w:ascii="Times New Roman" w:eastAsia="Times New Roman" w:hAnsi="Times New Roman"/>
          <w:sz w:val="28"/>
          <w:szCs w:val="28"/>
          <w:lang w:eastAsia="ru-RU"/>
        </w:rPr>
        <w:t xml:space="preserve">анкета №1 «Расскажите о себе и своем ребенке» (Приложение </w:t>
      </w:r>
      <w:r w:rsidRPr="00D95DC1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CE2285" w:rsidRPr="00D95DC1">
        <w:rPr>
          <w:rFonts w:ascii="Times New Roman" w:eastAsia="Times New Roman" w:hAnsi="Times New Roman"/>
          <w:sz w:val="28"/>
          <w:szCs w:val="28"/>
          <w:lang w:eastAsia="ru-RU"/>
        </w:rPr>
        <w:t xml:space="preserve">1), </w:t>
      </w:r>
    </w:p>
    <w:p w:rsidR="00CE2285" w:rsidRPr="00D95DC1" w:rsidRDefault="00780E42" w:rsidP="00780E4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5DC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CE2285" w:rsidRPr="00D95DC1">
        <w:rPr>
          <w:rFonts w:ascii="Times New Roman" w:eastAsia="Times New Roman" w:hAnsi="Times New Roman"/>
          <w:sz w:val="28"/>
          <w:szCs w:val="28"/>
          <w:lang w:eastAsia="ru-RU"/>
        </w:rPr>
        <w:t xml:space="preserve">анкета №2 «Эффективность </w:t>
      </w:r>
      <w:r w:rsidR="00DD0A73" w:rsidRPr="00D95DC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E2285" w:rsidRPr="00D95DC1">
        <w:rPr>
          <w:rFonts w:ascii="Times New Roman" w:eastAsia="Times New Roman" w:hAnsi="Times New Roman"/>
          <w:sz w:val="28"/>
          <w:szCs w:val="28"/>
          <w:lang w:eastAsia="ru-RU"/>
        </w:rPr>
        <w:t xml:space="preserve">рограммы» (Приложение </w:t>
      </w:r>
      <w:r w:rsidRPr="00D95DC1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CE2285" w:rsidRPr="00D95DC1">
        <w:rPr>
          <w:rFonts w:ascii="Times New Roman" w:eastAsia="Times New Roman" w:hAnsi="Times New Roman"/>
          <w:sz w:val="28"/>
          <w:szCs w:val="28"/>
          <w:lang w:eastAsia="ru-RU"/>
        </w:rPr>
        <w:t>2).</w:t>
      </w:r>
    </w:p>
    <w:p w:rsidR="00CE2285" w:rsidRPr="00D95DC1" w:rsidRDefault="00CE2285" w:rsidP="00CE228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95DC1">
        <w:rPr>
          <w:rFonts w:ascii="Times New Roman" w:eastAsia="Times New Roman" w:hAnsi="Times New Roman"/>
          <w:sz w:val="28"/>
          <w:szCs w:val="28"/>
          <w:lang w:eastAsia="zh-CN"/>
        </w:rPr>
        <w:t>Еще одним критерием оценки являются творческие работы детей (совместно с родителями), активное участие в проводимых играх, положительн</w:t>
      </w:r>
      <w:r w:rsidR="00DD0A73" w:rsidRPr="00D95DC1">
        <w:rPr>
          <w:rFonts w:ascii="Times New Roman" w:eastAsia="Times New Roman" w:hAnsi="Times New Roman"/>
          <w:sz w:val="28"/>
          <w:szCs w:val="28"/>
          <w:lang w:eastAsia="zh-CN"/>
        </w:rPr>
        <w:t>ая</w:t>
      </w:r>
      <w:r w:rsidRPr="00D95DC1">
        <w:rPr>
          <w:rFonts w:ascii="Times New Roman" w:eastAsia="Times New Roman" w:hAnsi="Times New Roman"/>
          <w:sz w:val="28"/>
          <w:szCs w:val="28"/>
          <w:lang w:eastAsia="zh-CN"/>
        </w:rPr>
        <w:t xml:space="preserve"> динамик</w:t>
      </w:r>
      <w:r w:rsidR="00DD0A73" w:rsidRPr="00D95DC1">
        <w:rPr>
          <w:rFonts w:ascii="Times New Roman" w:eastAsia="Times New Roman" w:hAnsi="Times New Roman"/>
          <w:sz w:val="28"/>
          <w:szCs w:val="28"/>
          <w:lang w:eastAsia="zh-CN"/>
        </w:rPr>
        <w:t>а</w:t>
      </w:r>
      <w:r w:rsidRPr="00D95DC1">
        <w:rPr>
          <w:rFonts w:ascii="Times New Roman" w:eastAsia="Times New Roman" w:hAnsi="Times New Roman"/>
          <w:sz w:val="28"/>
          <w:szCs w:val="28"/>
          <w:lang w:eastAsia="zh-CN"/>
        </w:rPr>
        <w:t xml:space="preserve"> в развитии познавательных процесс</w:t>
      </w:r>
      <w:r w:rsidR="00DD0A73" w:rsidRPr="00D95DC1">
        <w:rPr>
          <w:rFonts w:ascii="Times New Roman" w:eastAsia="Times New Roman" w:hAnsi="Times New Roman"/>
          <w:sz w:val="28"/>
          <w:szCs w:val="28"/>
          <w:lang w:eastAsia="zh-CN"/>
        </w:rPr>
        <w:t>ов</w:t>
      </w:r>
      <w:r w:rsidRPr="00D95DC1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201CBB" w:rsidRPr="00D95DC1" w:rsidRDefault="00201CBB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A62" w:rsidRDefault="00FF4A62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A62" w:rsidRDefault="00FF4A62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A62" w:rsidRDefault="00FF4A62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A62" w:rsidRDefault="00FF4A62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A62" w:rsidRDefault="00FF4A62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A62" w:rsidRDefault="00FF4A62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A62" w:rsidRDefault="00FF4A62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A62" w:rsidRDefault="00FF4A62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A62" w:rsidRDefault="00FF4A62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A62" w:rsidRDefault="00FF4A62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A62" w:rsidRDefault="00FF4A62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A62" w:rsidRDefault="00FF4A62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A62" w:rsidRDefault="00FF4A62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A62" w:rsidRDefault="00FF4A62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A62" w:rsidRDefault="00FF4A62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A62" w:rsidRDefault="00FF4A62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A62" w:rsidRDefault="00FF4A62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A62" w:rsidRDefault="00FF4A62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A62" w:rsidRDefault="00FF4A62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A62" w:rsidRDefault="00FF4A62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A62" w:rsidRDefault="00FF4A62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3E16" w:rsidRDefault="00043E16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3E16" w:rsidRDefault="00043E16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3E16" w:rsidRDefault="00043E16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3E16" w:rsidRDefault="00043E16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3E16" w:rsidRDefault="00043E16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3E16" w:rsidRDefault="00043E16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3E16" w:rsidRDefault="00043E16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3E16" w:rsidRDefault="00043E16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3E16" w:rsidRDefault="00043E16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3E16" w:rsidRDefault="00043E16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3E16" w:rsidRDefault="00043E16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A62" w:rsidRDefault="00FF4A62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1CBB" w:rsidRPr="001F7BA5" w:rsidRDefault="008D78CE" w:rsidP="00D6059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F7BA5">
        <w:rPr>
          <w:rFonts w:ascii="Times New Roman" w:hAnsi="Times New Roman"/>
          <w:b/>
          <w:sz w:val="28"/>
          <w:szCs w:val="28"/>
        </w:rPr>
        <w:lastRenderedPageBreak/>
        <w:t>Список</w:t>
      </w:r>
      <w:r w:rsidR="00201CBB" w:rsidRPr="001F7BA5">
        <w:rPr>
          <w:rFonts w:ascii="Times New Roman" w:hAnsi="Times New Roman"/>
          <w:b/>
          <w:sz w:val="28"/>
          <w:szCs w:val="28"/>
        </w:rPr>
        <w:t xml:space="preserve"> литература:</w:t>
      </w:r>
    </w:p>
    <w:p w:rsidR="008D78CE" w:rsidRPr="00D95DC1" w:rsidRDefault="008D78CE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DC1">
        <w:rPr>
          <w:rFonts w:ascii="Times New Roman" w:hAnsi="Times New Roman"/>
          <w:sz w:val="28"/>
          <w:szCs w:val="28"/>
        </w:rPr>
        <w:t xml:space="preserve">1. От рождения до школы. </w:t>
      </w:r>
      <w:r w:rsidR="001F7BA5" w:rsidRPr="00D95DC1">
        <w:rPr>
          <w:rFonts w:ascii="Times New Roman" w:hAnsi="Times New Roman"/>
          <w:sz w:val="28"/>
          <w:szCs w:val="28"/>
        </w:rPr>
        <w:t xml:space="preserve">Инновационная </w:t>
      </w:r>
      <w:r w:rsidRPr="00D95DC1">
        <w:rPr>
          <w:rFonts w:ascii="Times New Roman" w:hAnsi="Times New Roman"/>
          <w:sz w:val="28"/>
          <w:szCs w:val="28"/>
        </w:rPr>
        <w:t>программа дошкольного образования</w:t>
      </w:r>
      <w:r w:rsidR="001F7BA5" w:rsidRPr="00D95DC1">
        <w:rPr>
          <w:rFonts w:ascii="Times New Roman" w:hAnsi="Times New Roman"/>
          <w:sz w:val="28"/>
          <w:szCs w:val="28"/>
        </w:rPr>
        <w:t>. Издание пятое (инновационное) дополненное и переработанное.</w:t>
      </w:r>
      <w:r w:rsidRPr="00D95DC1">
        <w:rPr>
          <w:rFonts w:ascii="Times New Roman" w:hAnsi="Times New Roman"/>
          <w:sz w:val="28"/>
          <w:szCs w:val="28"/>
        </w:rPr>
        <w:t xml:space="preserve"> / Под ред. Н.Е. Вераксы, Т.С. Комаровой, </w:t>
      </w:r>
      <w:r w:rsidR="001F7BA5" w:rsidRPr="00D95DC1">
        <w:rPr>
          <w:rFonts w:ascii="Times New Roman" w:hAnsi="Times New Roman"/>
          <w:sz w:val="28"/>
          <w:szCs w:val="28"/>
        </w:rPr>
        <w:t>Э.М.Дорофеевой</w:t>
      </w:r>
      <w:r w:rsidRPr="00D95DC1">
        <w:rPr>
          <w:rFonts w:ascii="Times New Roman" w:hAnsi="Times New Roman"/>
          <w:sz w:val="28"/>
          <w:szCs w:val="28"/>
        </w:rPr>
        <w:t>. – М.: М</w:t>
      </w:r>
      <w:r w:rsidR="001F7BA5" w:rsidRPr="00D95DC1">
        <w:rPr>
          <w:rFonts w:ascii="Times New Roman" w:hAnsi="Times New Roman"/>
          <w:sz w:val="28"/>
          <w:szCs w:val="28"/>
        </w:rPr>
        <w:t>ОЗАИКА</w:t>
      </w:r>
      <w:r w:rsidRPr="00D95DC1">
        <w:rPr>
          <w:rFonts w:ascii="Times New Roman" w:hAnsi="Times New Roman"/>
          <w:sz w:val="28"/>
          <w:szCs w:val="28"/>
        </w:rPr>
        <w:t>-С</w:t>
      </w:r>
      <w:r w:rsidR="001F7BA5" w:rsidRPr="00D95DC1">
        <w:rPr>
          <w:rFonts w:ascii="Times New Roman" w:hAnsi="Times New Roman"/>
          <w:sz w:val="28"/>
          <w:szCs w:val="28"/>
        </w:rPr>
        <w:t>ИНТЕЗ</w:t>
      </w:r>
      <w:r w:rsidRPr="00D95DC1">
        <w:rPr>
          <w:rFonts w:ascii="Times New Roman" w:hAnsi="Times New Roman"/>
          <w:sz w:val="28"/>
          <w:szCs w:val="28"/>
        </w:rPr>
        <w:t xml:space="preserve">, </w:t>
      </w:r>
      <w:r w:rsidR="001F7BA5" w:rsidRPr="00D95DC1">
        <w:rPr>
          <w:rFonts w:ascii="Times New Roman" w:hAnsi="Times New Roman"/>
          <w:sz w:val="28"/>
          <w:szCs w:val="28"/>
        </w:rPr>
        <w:t xml:space="preserve">Москва, </w:t>
      </w:r>
      <w:r w:rsidRPr="00D95DC1">
        <w:rPr>
          <w:rFonts w:ascii="Times New Roman" w:hAnsi="Times New Roman"/>
          <w:sz w:val="28"/>
          <w:szCs w:val="28"/>
        </w:rPr>
        <w:t>201</w:t>
      </w:r>
      <w:r w:rsidR="001F7BA5" w:rsidRPr="00D95DC1">
        <w:rPr>
          <w:rFonts w:ascii="Times New Roman" w:hAnsi="Times New Roman"/>
          <w:sz w:val="28"/>
          <w:szCs w:val="28"/>
        </w:rPr>
        <w:t>9</w:t>
      </w:r>
      <w:r w:rsidRPr="00D95DC1">
        <w:rPr>
          <w:rFonts w:ascii="Times New Roman" w:hAnsi="Times New Roman"/>
          <w:sz w:val="28"/>
          <w:szCs w:val="28"/>
        </w:rPr>
        <w:t>.</w:t>
      </w:r>
    </w:p>
    <w:p w:rsidR="00E75EDD" w:rsidRPr="00D95DC1" w:rsidRDefault="008D78CE" w:rsidP="00E75E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DC1">
        <w:rPr>
          <w:rFonts w:ascii="Times New Roman" w:hAnsi="Times New Roman"/>
          <w:sz w:val="28"/>
          <w:szCs w:val="28"/>
        </w:rPr>
        <w:t xml:space="preserve">2. </w:t>
      </w:r>
      <w:r w:rsidR="00F8252B" w:rsidRPr="00D95DC1">
        <w:rPr>
          <w:rFonts w:ascii="Times New Roman" w:hAnsi="Times New Roman"/>
          <w:sz w:val="28"/>
          <w:szCs w:val="28"/>
        </w:rPr>
        <w:t xml:space="preserve">Утробина К.К. </w:t>
      </w:r>
      <w:r w:rsidR="00E75EDD" w:rsidRPr="00D95DC1">
        <w:rPr>
          <w:rFonts w:ascii="Times New Roman" w:hAnsi="Times New Roman"/>
          <w:sz w:val="28"/>
          <w:szCs w:val="28"/>
        </w:rPr>
        <w:t>Подвижные игры для детей 3-5 лет. Конспекты физкультурных занятий и сценарии развлечений в ДОО.  М.: ГНОМ, 2019. – 128 с.</w:t>
      </w:r>
    </w:p>
    <w:p w:rsidR="00E75EDD" w:rsidRPr="00D95DC1" w:rsidRDefault="00E75EDD" w:rsidP="00E75E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DC1">
        <w:rPr>
          <w:rFonts w:ascii="Times New Roman" w:hAnsi="Times New Roman"/>
          <w:sz w:val="28"/>
          <w:szCs w:val="28"/>
        </w:rPr>
        <w:t>3. Песня – игра «Колобок» (автор Т.Морозова)</w:t>
      </w:r>
    </w:p>
    <w:p w:rsidR="00E75EDD" w:rsidRPr="00D95DC1" w:rsidRDefault="00E75EDD" w:rsidP="00E75E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DC1">
        <w:rPr>
          <w:rFonts w:ascii="Times New Roman" w:hAnsi="Times New Roman"/>
          <w:sz w:val="28"/>
          <w:szCs w:val="28"/>
        </w:rPr>
        <w:t xml:space="preserve">4. </w:t>
      </w:r>
      <w:r w:rsidR="00F8252B" w:rsidRPr="00D95DC1">
        <w:rPr>
          <w:rFonts w:ascii="Times New Roman" w:hAnsi="Times New Roman"/>
          <w:sz w:val="28"/>
          <w:szCs w:val="28"/>
        </w:rPr>
        <w:t xml:space="preserve">Песни </w:t>
      </w:r>
      <w:r w:rsidRPr="00D95DC1">
        <w:rPr>
          <w:rFonts w:ascii="Times New Roman" w:hAnsi="Times New Roman"/>
          <w:sz w:val="28"/>
          <w:szCs w:val="28"/>
        </w:rPr>
        <w:t>«Здравствуйте ладошки», «На полянке Зайки танцевали», «Автобус», «Мы ногами топ-топ-топ», «Паровоз» (слова и музыка М. Картушиной поет Е. Железнова)</w:t>
      </w:r>
    </w:p>
    <w:p w:rsidR="00E75EDD" w:rsidRPr="00D95DC1" w:rsidRDefault="00E75EDD" w:rsidP="00E75E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DC1">
        <w:rPr>
          <w:rFonts w:ascii="Times New Roman" w:hAnsi="Times New Roman"/>
          <w:sz w:val="28"/>
          <w:szCs w:val="28"/>
        </w:rPr>
        <w:t xml:space="preserve"> 5. </w:t>
      </w:r>
      <w:r w:rsidR="00F8252B" w:rsidRPr="00D95DC1">
        <w:rPr>
          <w:rFonts w:ascii="Times New Roman" w:hAnsi="Times New Roman"/>
          <w:sz w:val="28"/>
          <w:szCs w:val="28"/>
        </w:rPr>
        <w:t xml:space="preserve">Песня – игра </w:t>
      </w:r>
      <w:r w:rsidRPr="00D95DC1">
        <w:rPr>
          <w:rFonts w:ascii="Times New Roman" w:hAnsi="Times New Roman"/>
          <w:sz w:val="28"/>
          <w:szCs w:val="28"/>
        </w:rPr>
        <w:t>«Цыпленок Пи» итальянская песня автор Эрисвалд</w:t>
      </w:r>
      <w:r w:rsidR="00F8252B" w:rsidRPr="00D95DC1">
        <w:rPr>
          <w:rFonts w:ascii="Times New Roman" w:hAnsi="Times New Roman"/>
          <w:sz w:val="28"/>
          <w:szCs w:val="28"/>
        </w:rPr>
        <w:t xml:space="preserve">у Да Силва (перевод </w:t>
      </w:r>
      <w:r w:rsidRPr="00D95DC1">
        <w:rPr>
          <w:rFonts w:ascii="Times New Roman" w:hAnsi="Times New Roman"/>
          <w:sz w:val="28"/>
          <w:szCs w:val="28"/>
        </w:rPr>
        <w:t>Катерина Попова)</w:t>
      </w:r>
    </w:p>
    <w:p w:rsidR="00E75EDD" w:rsidRPr="00D95DC1" w:rsidRDefault="00E75EDD" w:rsidP="00E75E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DC1">
        <w:rPr>
          <w:rFonts w:ascii="Times New Roman" w:hAnsi="Times New Roman"/>
          <w:sz w:val="28"/>
          <w:szCs w:val="28"/>
        </w:rPr>
        <w:t xml:space="preserve">6. </w:t>
      </w:r>
      <w:r w:rsidR="00F8252B" w:rsidRPr="00D95DC1">
        <w:rPr>
          <w:rFonts w:ascii="Times New Roman" w:hAnsi="Times New Roman"/>
          <w:sz w:val="28"/>
          <w:szCs w:val="28"/>
        </w:rPr>
        <w:t>Детская песня «</w:t>
      </w:r>
      <w:r w:rsidRPr="00D95DC1">
        <w:rPr>
          <w:rFonts w:ascii="Times New Roman" w:hAnsi="Times New Roman"/>
          <w:sz w:val="28"/>
          <w:szCs w:val="28"/>
        </w:rPr>
        <w:t>Танец маленьких утят</w:t>
      </w:r>
      <w:r w:rsidR="00F8252B" w:rsidRPr="00D95DC1">
        <w:rPr>
          <w:rFonts w:ascii="Times New Roman" w:hAnsi="Times New Roman"/>
          <w:sz w:val="28"/>
          <w:szCs w:val="28"/>
        </w:rPr>
        <w:t xml:space="preserve">», </w:t>
      </w:r>
      <w:r w:rsidRPr="00D95DC1">
        <w:rPr>
          <w:rFonts w:ascii="Times New Roman" w:hAnsi="Times New Roman"/>
          <w:sz w:val="28"/>
          <w:szCs w:val="28"/>
        </w:rPr>
        <w:t xml:space="preserve"> автор Вернер Томас</w:t>
      </w:r>
    </w:p>
    <w:p w:rsidR="00F8252B" w:rsidRPr="00D95DC1" w:rsidRDefault="00E75EDD" w:rsidP="00E75E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DC1">
        <w:rPr>
          <w:rFonts w:ascii="Times New Roman" w:hAnsi="Times New Roman"/>
          <w:sz w:val="28"/>
          <w:szCs w:val="28"/>
        </w:rPr>
        <w:t xml:space="preserve">7. </w:t>
      </w:r>
      <w:r w:rsidR="00F8252B" w:rsidRPr="00D95DC1">
        <w:rPr>
          <w:rFonts w:ascii="Times New Roman" w:hAnsi="Times New Roman"/>
          <w:sz w:val="28"/>
          <w:szCs w:val="28"/>
        </w:rPr>
        <w:t>Песня «Цыплята» (</w:t>
      </w:r>
      <w:r w:rsidRPr="00D95DC1">
        <w:rPr>
          <w:rFonts w:ascii="Times New Roman" w:hAnsi="Times New Roman"/>
          <w:sz w:val="28"/>
          <w:szCs w:val="28"/>
        </w:rPr>
        <w:t>«Вышла курочка гулять…»</w:t>
      </w:r>
      <w:r w:rsidR="00F8252B" w:rsidRPr="00D95DC1">
        <w:rPr>
          <w:rFonts w:ascii="Times New Roman" w:hAnsi="Times New Roman"/>
          <w:sz w:val="28"/>
          <w:szCs w:val="28"/>
        </w:rPr>
        <w:t>)</w:t>
      </w:r>
      <w:r w:rsidRPr="00D95DC1">
        <w:rPr>
          <w:rFonts w:ascii="Times New Roman" w:hAnsi="Times New Roman"/>
          <w:sz w:val="28"/>
          <w:szCs w:val="28"/>
        </w:rPr>
        <w:t xml:space="preserve">  музыка А. Филлипенко</w:t>
      </w:r>
      <w:r w:rsidR="00F8252B" w:rsidRPr="00D95DC1">
        <w:rPr>
          <w:rFonts w:ascii="Times New Roman" w:hAnsi="Times New Roman"/>
          <w:sz w:val="28"/>
          <w:szCs w:val="28"/>
        </w:rPr>
        <w:t>, слова Т. Волгиной</w:t>
      </w:r>
    </w:p>
    <w:p w:rsidR="00E75EDD" w:rsidRPr="00D95DC1" w:rsidRDefault="00E75EDD" w:rsidP="00E75E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DC1">
        <w:rPr>
          <w:rFonts w:ascii="Times New Roman" w:hAnsi="Times New Roman"/>
          <w:sz w:val="28"/>
          <w:szCs w:val="28"/>
        </w:rPr>
        <w:t>8. Новиковская О.А. 1000 забавных пальчиковых игр. М.: Астрель: СПб.: Сова; Владимир: ВКТ, 2010. – 224 с.</w:t>
      </w:r>
    </w:p>
    <w:p w:rsidR="00F8252B" w:rsidRPr="00D95DC1" w:rsidRDefault="00E75EDD" w:rsidP="00E75E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DC1">
        <w:rPr>
          <w:rFonts w:ascii="Times New Roman" w:hAnsi="Times New Roman"/>
          <w:sz w:val="28"/>
          <w:szCs w:val="28"/>
        </w:rPr>
        <w:t xml:space="preserve">9. </w:t>
      </w:r>
      <w:r w:rsidR="00F8252B" w:rsidRPr="00D95DC1">
        <w:rPr>
          <w:rFonts w:ascii="Times New Roman" w:hAnsi="Times New Roman"/>
          <w:sz w:val="28"/>
          <w:szCs w:val="28"/>
        </w:rPr>
        <w:t xml:space="preserve">Кочетова Н.А., Желтикова И.А., Тверетина М.А. </w:t>
      </w:r>
      <w:r w:rsidRPr="00D95DC1">
        <w:rPr>
          <w:rFonts w:ascii="Times New Roman" w:hAnsi="Times New Roman"/>
          <w:sz w:val="28"/>
          <w:szCs w:val="28"/>
        </w:rPr>
        <w:t xml:space="preserve">Взаимодействие семьи и ДОО. Программы развития детско-родительских отношений. Совместная деятельность педагогов, родителей и детей. </w:t>
      </w:r>
      <w:r w:rsidR="00F8252B" w:rsidRPr="00D95DC1">
        <w:rPr>
          <w:rFonts w:ascii="Times New Roman" w:hAnsi="Times New Roman"/>
          <w:sz w:val="28"/>
          <w:szCs w:val="28"/>
        </w:rPr>
        <w:t xml:space="preserve">Методический портфель ДОО. Издательство «УЧИТЕЛЬ», 2018. – 218 с. </w:t>
      </w:r>
    </w:p>
    <w:p w:rsidR="00E75EDD" w:rsidRPr="00D95DC1" w:rsidRDefault="00E75EDD" w:rsidP="00E75E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DC1">
        <w:rPr>
          <w:rFonts w:ascii="Times New Roman" w:hAnsi="Times New Roman"/>
          <w:sz w:val="28"/>
          <w:szCs w:val="28"/>
        </w:rPr>
        <w:t xml:space="preserve">10. </w:t>
      </w:r>
      <w:r w:rsidR="00F8252B" w:rsidRPr="00D95DC1">
        <w:rPr>
          <w:rFonts w:ascii="Times New Roman" w:hAnsi="Times New Roman"/>
          <w:sz w:val="28"/>
          <w:szCs w:val="28"/>
        </w:rPr>
        <w:t xml:space="preserve">Песня – игра </w:t>
      </w:r>
      <w:r w:rsidRPr="00D95DC1">
        <w:rPr>
          <w:rFonts w:ascii="Times New Roman" w:hAnsi="Times New Roman"/>
          <w:sz w:val="28"/>
          <w:szCs w:val="28"/>
        </w:rPr>
        <w:t>«Машина» (Е.А. Алябьева)</w:t>
      </w:r>
    </w:p>
    <w:p w:rsidR="00E75EDD" w:rsidRPr="00D95DC1" w:rsidRDefault="00E75EDD" w:rsidP="00E75E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DC1">
        <w:rPr>
          <w:rFonts w:ascii="Times New Roman" w:hAnsi="Times New Roman"/>
          <w:sz w:val="28"/>
          <w:szCs w:val="28"/>
        </w:rPr>
        <w:t xml:space="preserve">11. </w:t>
      </w:r>
      <w:r w:rsidR="00F8252B" w:rsidRPr="00D95DC1">
        <w:rPr>
          <w:rFonts w:ascii="Times New Roman" w:hAnsi="Times New Roman"/>
          <w:sz w:val="28"/>
          <w:szCs w:val="28"/>
        </w:rPr>
        <w:t xml:space="preserve">Песня – игра </w:t>
      </w:r>
      <w:r w:rsidRPr="00D95DC1">
        <w:rPr>
          <w:rFonts w:ascii="Times New Roman" w:hAnsi="Times New Roman"/>
          <w:sz w:val="28"/>
          <w:szCs w:val="28"/>
        </w:rPr>
        <w:t>«Мы едем, едем, едем» муз.  М.Старокадомский, сл. С.Михалков</w:t>
      </w:r>
    </w:p>
    <w:p w:rsidR="008D78CE" w:rsidRPr="00D95DC1" w:rsidRDefault="00E75EDD" w:rsidP="00E75E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95DC1">
        <w:rPr>
          <w:rFonts w:ascii="Times New Roman" w:hAnsi="Times New Roman"/>
          <w:sz w:val="28"/>
          <w:szCs w:val="28"/>
        </w:rPr>
        <w:t xml:space="preserve">12. </w:t>
      </w:r>
      <w:r w:rsidR="00F8252B" w:rsidRPr="00D95DC1">
        <w:rPr>
          <w:rFonts w:ascii="Times New Roman" w:hAnsi="Times New Roman"/>
          <w:sz w:val="28"/>
          <w:szCs w:val="28"/>
        </w:rPr>
        <w:t xml:space="preserve">Стихотворение </w:t>
      </w:r>
      <w:r w:rsidRPr="00D95DC1">
        <w:rPr>
          <w:rFonts w:ascii="Times New Roman" w:hAnsi="Times New Roman"/>
          <w:sz w:val="28"/>
          <w:szCs w:val="28"/>
        </w:rPr>
        <w:t>«Машина» (Л. Некрасова)</w:t>
      </w:r>
    </w:p>
    <w:p w:rsidR="00201CBB" w:rsidRDefault="00EE6E58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 w:rsidRPr="00EE6E58">
        <w:rPr>
          <w:rFonts w:ascii="Times New Roman" w:hAnsi="Times New Roman"/>
          <w:sz w:val="28"/>
          <w:szCs w:val="28"/>
        </w:rPr>
        <w:t>http://detstvogid.ru/realizacziya-naczionalnogo-proekta-obrazovanie-v-dou/.html</w:t>
      </w:r>
    </w:p>
    <w:p w:rsidR="00F0417F" w:rsidRDefault="00F0417F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417F" w:rsidRDefault="00F0417F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417F" w:rsidRDefault="00F0417F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417F" w:rsidRDefault="00F0417F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417F" w:rsidRDefault="00F0417F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417F" w:rsidRDefault="00F0417F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417F" w:rsidRDefault="00F0417F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417F" w:rsidRDefault="00F0417F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417F" w:rsidRDefault="00F0417F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417F" w:rsidRDefault="00F0417F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417F" w:rsidRDefault="00F0417F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417F" w:rsidRDefault="00F0417F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417F" w:rsidRDefault="00F0417F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417F" w:rsidRDefault="00F0417F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4A62" w:rsidRDefault="00FF4A62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417F" w:rsidRDefault="00F0417F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417F" w:rsidRDefault="00F0417F" w:rsidP="00D6059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0417F" w:rsidRPr="00EE2B7D" w:rsidRDefault="00F0417F" w:rsidP="00F0417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EE2B7D">
        <w:rPr>
          <w:rFonts w:ascii="Times New Roman" w:hAnsi="Times New Roman"/>
          <w:b/>
          <w:sz w:val="28"/>
          <w:szCs w:val="28"/>
        </w:rPr>
        <w:t>Приложение № 1</w:t>
      </w:r>
    </w:p>
    <w:p w:rsidR="00F0417F" w:rsidRPr="00F0417F" w:rsidRDefault="00F0417F" w:rsidP="00F0417F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Анкета № 1</w:t>
      </w:r>
    </w:p>
    <w:p w:rsidR="00F0417F" w:rsidRPr="00F0417F" w:rsidRDefault="00F0417F" w:rsidP="00F0417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0417F">
        <w:rPr>
          <w:rFonts w:ascii="Times New Roman" w:eastAsia="Times New Roman" w:hAnsi="Times New Roman"/>
          <w:b/>
          <w:sz w:val="28"/>
          <w:szCs w:val="28"/>
          <w:lang w:eastAsia="ru-RU"/>
        </w:rPr>
        <w:t>Расскажите о себе и своем ребенке</w:t>
      </w:r>
    </w:p>
    <w:p w:rsidR="00F0417F" w:rsidRPr="00F0417F" w:rsidRDefault="00F0417F" w:rsidP="00F0417F">
      <w:pPr>
        <w:numPr>
          <w:ilvl w:val="0"/>
          <w:numId w:val="12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Ф.И.О. родителей _________________________________________________</w:t>
      </w:r>
    </w:p>
    <w:p w:rsidR="00F0417F" w:rsidRPr="00F0417F" w:rsidRDefault="00F0417F" w:rsidP="00F0417F">
      <w:pPr>
        <w:numPr>
          <w:ilvl w:val="0"/>
          <w:numId w:val="12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Возраст родителей ________________________________________________</w:t>
      </w:r>
    </w:p>
    <w:p w:rsidR="00F0417F" w:rsidRPr="00F0417F" w:rsidRDefault="00F0417F" w:rsidP="00F0417F">
      <w:pPr>
        <w:numPr>
          <w:ilvl w:val="0"/>
          <w:numId w:val="12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Состав семьи, проживающей с ребенком: мама, папа, бабушка, дедушка, брат, сестра, т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е</w:t>
      </w: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тя, дядя  (подчеркнуть)</w:t>
      </w:r>
    </w:p>
    <w:p w:rsidR="00F0417F" w:rsidRPr="00F0417F" w:rsidRDefault="00F0417F" w:rsidP="00F0417F">
      <w:pPr>
        <w:numPr>
          <w:ilvl w:val="0"/>
          <w:numId w:val="12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Образование родителей среднее, средне специальное, высшее___________</w:t>
      </w:r>
    </w:p>
    <w:p w:rsidR="00F0417F" w:rsidRPr="00F0417F" w:rsidRDefault="00F0417F" w:rsidP="00F0417F">
      <w:pPr>
        <w:numPr>
          <w:ilvl w:val="0"/>
          <w:numId w:val="12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Профессия родителей _____________________________________________</w:t>
      </w:r>
    </w:p>
    <w:p w:rsidR="00F0417F" w:rsidRDefault="00F0417F" w:rsidP="00F0417F">
      <w:pPr>
        <w:numPr>
          <w:ilvl w:val="0"/>
          <w:numId w:val="12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Оцените свой уровень знаний о воспитании и развитии ребенка по</w:t>
      </w:r>
    </w:p>
    <w:p w:rsidR="00F0417F" w:rsidRPr="00F0417F" w:rsidRDefault="00F0417F" w:rsidP="00F0417F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 xml:space="preserve">5-балльной шкале в области: </w:t>
      </w:r>
    </w:p>
    <w:p w:rsidR="00F0417F" w:rsidRPr="00F0417F" w:rsidRDefault="00F0417F" w:rsidP="00F0417F">
      <w:pPr>
        <w:numPr>
          <w:ilvl w:val="0"/>
          <w:numId w:val="14"/>
        </w:numPr>
        <w:tabs>
          <w:tab w:val="num" w:pos="284"/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 xml:space="preserve">педагогики ___________   </w:t>
      </w:r>
    </w:p>
    <w:p w:rsidR="00F0417F" w:rsidRPr="00F0417F" w:rsidRDefault="00F0417F" w:rsidP="00F0417F">
      <w:pPr>
        <w:numPr>
          <w:ilvl w:val="0"/>
          <w:numId w:val="14"/>
        </w:numPr>
        <w:tabs>
          <w:tab w:val="num" w:pos="284"/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 xml:space="preserve">психологии __________   </w:t>
      </w:r>
    </w:p>
    <w:p w:rsidR="00F0417F" w:rsidRPr="00F0417F" w:rsidRDefault="00F0417F" w:rsidP="00F0417F">
      <w:pPr>
        <w:numPr>
          <w:ilvl w:val="0"/>
          <w:numId w:val="14"/>
        </w:numPr>
        <w:tabs>
          <w:tab w:val="num" w:pos="284"/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логопедии (дефектологии) ________</w:t>
      </w:r>
    </w:p>
    <w:p w:rsidR="00F0417F" w:rsidRPr="00F0417F" w:rsidRDefault="00F0417F" w:rsidP="00F0417F">
      <w:pPr>
        <w:numPr>
          <w:ilvl w:val="0"/>
          <w:numId w:val="14"/>
        </w:numPr>
        <w:tabs>
          <w:tab w:val="num" w:pos="284"/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медицины ____________</w:t>
      </w:r>
    </w:p>
    <w:p w:rsidR="00F0417F" w:rsidRPr="00F0417F" w:rsidRDefault="00F0417F" w:rsidP="00F0417F">
      <w:pPr>
        <w:numPr>
          <w:ilvl w:val="0"/>
          <w:numId w:val="12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Консультации каких специалистов вы хотели бы получить ______________</w:t>
      </w:r>
    </w:p>
    <w:p w:rsidR="00F0417F" w:rsidRPr="00F0417F" w:rsidRDefault="00F0417F" w:rsidP="00F0417F">
      <w:pPr>
        <w:numPr>
          <w:ilvl w:val="0"/>
          <w:numId w:val="12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Ф. И. ребенка ____________________________________________________</w:t>
      </w:r>
    </w:p>
    <w:p w:rsidR="00F0417F" w:rsidRPr="00F0417F" w:rsidRDefault="00F0417F" w:rsidP="00F0417F">
      <w:pPr>
        <w:numPr>
          <w:ilvl w:val="0"/>
          <w:numId w:val="12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Дата рождения ___________________________________________________</w:t>
      </w:r>
    </w:p>
    <w:p w:rsidR="00F0417F" w:rsidRPr="00F0417F" w:rsidRDefault="00F0417F" w:rsidP="00F0417F">
      <w:pPr>
        <w:numPr>
          <w:ilvl w:val="0"/>
          <w:numId w:val="12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 xml:space="preserve">Что он умеет: </w:t>
      </w:r>
    </w:p>
    <w:p w:rsidR="00F0417F" w:rsidRPr="00F0417F" w:rsidRDefault="00F0417F" w:rsidP="00F0417F">
      <w:pPr>
        <w:tabs>
          <w:tab w:val="num" w:pos="42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 xml:space="preserve">говорит (звукоподражаниями, словами, предложениями) </w:t>
      </w:r>
    </w:p>
    <w:p w:rsidR="00F0417F" w:rsidRPr="00F0417F" w:rsidRDefault="00F0417F" w:rsidP="00F0417F">
      <w:pPr>
        <w:tabs>
          <w:tab w:val="num" w:pos="42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 xml:space="preserve">рисует (удерживает карандаш, манипулирует кисточкой) </w:t>
      </w:r>
    </w:p>
    <w:p w:rsidR="00F0417F" w:rsidRPr="00F0417F" w:rsidRDefault="00F0417F" w:rsidP="00F0417F">
      <w:pPr>
        <w:tabs>
          <w:tab w:val="num" w:pos="42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 xml:space="preserve">лепит (действует с пластилином)  </w:t>
      </w:r>
    </w:p>
    <w:p w:rsidR="00F0417F" w:rsidRPr="00F0417F" w:rsidRDefault="00F0417F" w:rsidP="00F0417F">
      <w:pPr>
        <w:tabs>
          <w:tab w:val="num" w:pos="42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 xml:space="preserve">рассматривает иллюстрации (заинтересованно, не заинтересованно)  </w:t>
      </w:r>
    </w:p>
    <w:p w:rsidR="00F0417F" w:rsidRPr="00F0417F" w:rsidRDefault="00F0417F" w:rsidP="00F0417F">
      <w:pPr>
        <w:tabs>
          <w:tab w:val="num" w:pos="42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слушает сказки  (пассивно слушает, задает вопросы, подсказывает продолжение)</w:t>
      </w:r>
    </w:p>
    <w:p w:rsidR="00F0417F" w:rsidRPr="00F0417F" w:rsidRDefault="00F0417F" w:rsidP="00F0417F">
      <w:pPr>
        <w:numPr>
          <w:ilvl w:val="0"/>
          <w:numId w:val="12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Предпочитаемые виды игр ребенка: машинки, куклы, мозаика, конструктор, спортивное оборудование (нужное подчеркнуть)___________</w:t>
      </w:r>
    </w:p>
    <w:p w:rsidR="00F0417F" w:rsidRPr="00F0417F" w:rsidRDefault="00F0417F" w:rsidP="00F0417F">
      <w:pPr>
        <w:numPr>
          <w:ilvl w:val="0"/>
          <w:numId w:val="12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В течение какого времени ваш ребенок может заниматься одним видом деятельности: 2 мин, 5 мин, 10 мин, другое___________________________</w:t>
      </w:r>
    </w:p>
    <w:p w:rsidR="00F0417F" w:rsidRPr="00F0417F" w:rsidRDefault="00F0417F" w:rsidP="00F0417F">
      <w:pPr>
        <w:numPr>
          <w:ilvl w:val="0"/>
          <w:numId w:val="12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Какая из образных характеристик больше соответствует темпераменту вашего ребенка: черепашка, муравьишка, обезьянка, слон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е</w:t>
      </w: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нок.</w:t>
      </w:r>
    </w:p>
    <w:p w:rsidR="00F0417F" w:rsidRPr="00F0417F" w:rsidRDefault="00F0417F" w:rsidP="00F0417F">
      <w:pPr>
        <w:numPr>
          <w:ilvl w:val="0"/>
          <w:numId w:val="12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 xml:space="preserve">Как он работает: </w:t>
      </w:r>
    </w:p>
    <w:p w:rsidR="00F0417F" w:rsidRPr="00F0417F" w:rsidRDefault="00F0417F" w:rsidP="00F0417F">
      <w:p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а) быстро или медленно     б) доводит начатое до конца или нет.</w:t>
      </w:r>
    </w:p>
    <w:p w:rsidR="00F0417F" w:rsidRPr="00F0417F" w:rsidRDefault="00F0417F" w:rsidP="00F0417F">
      <w:pPr>
        <w:numPr>
          <w:ilvl w:val="0"/>
          <w:numId w:val="12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Какой рукой работает, ест, рисует________________________________</w:t>
      </w:r>
    </w:p>
    <w:p w:rsidR="00F0417F" w:rsidRPr="00F0417F" w:rsidRDefault="00F0417F" w:rsidP="00F0417F">
      <w:pPr>
        <w:numPr>
          <w:ilvl w:val="0"/>
          <w:numId w:val="12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Любит ли ваш ребенок рассказывать  (да, нет, иногда)_______________</w:t>
      </w:r>
    </w:p>
    <w:p w:rsidR="00F0417F" w:rsidRPr="00F0417F" w:rsidRDefault="00F0417F" w:rsidP="00F0417F">
      <w:pPr>
        <w:numPr>
          <w:ilvl w:val="0"/>
          <w:numId w:val="12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Часто ли он задает вопросы (да, нет, иногда)_______________________</w:t>
      </w:r>
    </w:p>
    <w:p w:rsidR="00F0417F" w:rsidRPr="00F0417F" w:rsidRDefault="00F0417F" w:rsidP="00F0417F">
      <w:pPr>
        <w:numPr>
          <w:ilvl w:val="0"/>
          <w:numId w:val="12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Слушается ли ребенок вас с первого раза (да, нет)___________________</w:t>
      </w:r>
    </w:p>
    <w:p w:rsidR="00F0417F" w:rsidRPr="00F0417F" w:rsidRDefault="00F0417F" w:rsidP="00F0417F">
      <w:pPr>
        <w:numPr>
          <w:ilvl w:val="0"/>
          <w:numId w:val="12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Как вы добиваетесь послушания: повторяете обращение, повышаете голос, берете за руку, подкупаете, другое____________________________</w:t>
      </w:r>
    </w:p>
    <w:p w:rsidR="00F0417F" w:rsidRPr="00F0417F" w:rsidRDefault="00F0417F" w:rsidP="00F0417F">
      <w:pPr>
        <w:numPr>
          <w:ilvl w:val="0"/>
          <w:numId w:val="12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Как ребенок общается с детьми: дружелюбный, драчливый, спокойный, легко возбудимый, раздражительный, любит играть один (подчеркнуть).</w:t>
      </w:r>
    </w:p>
    <w:p w:rsidR="00F0417F" w:rsidRPr="00F0417F" w:rsidRDefault="00F0417F" w:rsidP="00F0417F">
      <w:pPr>
        <w:numPr>
          <w:ilvl w:val="0"/>
          <w:numId w:val="12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Легко ли вступает в контакт с посторонними взрослыми: очень легко, свободно, настороженно, не идет на контакт (подчеркнуть)</w:t>
      </w:r>
    </w:p>
    <w:p w:rsidR="00F0417F" w:rsidRPr="00F0417F" w:rsidRDefault="00F0417F" w:rsidP="00F0417F">
      <w:pPr>
        <w:numPr>
          <w:ilvl w:val="0"/>
          <w:numId w:val="12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Что бы вы еще хотели отметить в характере и поведении вашего ребенка__________________________________________________________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________</w:t>
      </w:r>
    </w:p>
    <w:p w:rsidR="00F0417F" w:rsidRPr="00F0417F" w:rsidRDefault="00F0417F" w:rsidP="00F0417F">
      <w:pPr>
        <w:numPr>
          <w:ilvl w:val="0"/>
          <w:numId w:val="12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Часто ли ваш ребенок болеет (да, нет); есть ли хронические заболевания, какие именно_________________________________________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_____________</w:t>
      </w:r>
    </w:p>
    <w:p w:rsidR="00F0417F" w:rsidRPr="00F0417F" w:rsidRDefault="00F0417F" w:rsidP="00F0417F">
      <w:pPr>
        <w:numPr>
          <w:ilvl w:val="0"/>
          <w:numId w:val="12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Ваши ожидания от занятий:</w:t>
      </w:r>
    </w:p>
    <w:p w:rsidR="00F0417F" w:rsidRPr="00F0417F" w:rsidRDefault="00F0417F" w:rsidP="00F0417F">
      <w:p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Для себя__________________________________________________________</w:t>
      </w:r>
    </w:p>
    <w:p w:rsidR="00F0417F" w:rsidRPr="00F0417F" w:rsidRDefault="00F0417F" w:rsidP="00F0417F">
      <w:p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Для ребенка_______________________________________________________</w:t>
      </w:r>
    </w:p>
    <w:p w:rsidR="00EE2B7D" w:rsidRDefault="00F0417F" w:rsidP="00F041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>25.</w:t>
      </w:r>
      <w:r w:rsidRPr="00F0417F">
        <w:rPr>
          <w:rFonts w:ascii="Times New Roman" w:eastAsia="Times New Roman" w:hAnsi="Times New Roman"/>
          <w:sz w:val="28"/>
          <w:szCs w:val="28"/>
          <w:lang w:eastAsia="zh-CN"/>
        </w:rPr>
        <w:tab/>
        <w:t>Нарисуйте (схематично) свою семью.</w:t>
      </w:r>
    </w:p>
    <w:p w:rsidR="00EE2B7D" w:rsidRDefault="00EE2B7D" w:rsidP="00F041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EE2B7D" w:rsidRDefault="00EE2B7D" w:rsidP="00EE2B7D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EE2B7D">
        <w:rPr>
          <w:rFonts w:ascii="Times New Roman" w:hAnsi="Times New Roman"/>
          <w:b/>
          <w:sz w:val="28"/>
          <w:szCs w:val="28"/>
        </w:rPr>
        <w:t xml:space="preserve">Приложение №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EE2B7D" w:rsidRDefault="00EE2B7D" w:rsidP="00EE2B7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E2B7D" w:rsidRPr="00EE2B7D" w:rsidRDefault="00EE2B7D" w:rsidP="00EE2B7D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Анкета № 2</w:t>
      </w:r>
    </w:p>
    <w:p w:rsidR="00EE2B7D" w:rsidRPr="00EE2B7D" w:rsidRDefault="00EE2B7D" w:rsidP="00EE2B7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EE2B7D">
        <w:rPr>
          <w:rFonts w:ascii="Times New Roman" w:eastAsia="Times New Roman" w:hAnsi="Times New Roman"/>
          <w:b/>
          <w:sz w:val="28"/>
          <w:szCs w:val="28"/>
          <w:lang w:eastAsia="zh-CN"/>
        </w:rPr>
        <w:t>Эффективность програм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м</w:t>
      </w:r>
      <w:r w:rsidRPr="00EE2B7D">
        <w:rPr>
          <w:rFonts w:ascii="Times New Roman" w:eastAsia="Times New Roman" w:hAnsi="Times New Roman"/>
          <w:b/>
          <w:sz w:val="28"/>
          <w:szCs w:val="28"/>
          <w:lang w:eastAsia="zh-CN"/>
        </w:rPr>
        <w:t>ы</w:t>
      </w:r>
    </w:p>
    <w:p w:rsidR="00EE2B7D" w:rsidRDefault="00EE2B7D" w:rsidP="00EE2B7D">
      <w:pPr>
        <w:tabs>
          <w:tab w:val="num" w:pos="42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 xml:space="preserve">Оцените, пожалуйста, эффективность нашего сотрудничества на занятиях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пор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азвивающ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ей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 xml:space="preserve"> программ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ы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 xml:space="preserve"> для детей раннего возраста и их родителей «Развиваемся с радостью»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:rsidR="00EE2B7D" w:rsidRPr="00EE2B7D" w:rsidRDefault="00EE2B7D" w:rsidP="00EE2B7D">
      <w:pPr>
        <w:tabs>
          <w:tab w:val="num" w:pos="42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1. 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Ваша оценка программы:</w:t>
      </w:r>
    </w:p>
    <w:p w:rsidR="00EE2B7D" w:rsidRPr="00EE2B7D" w:rsidRDefault="00EE2B7D" w:rsidP="00EE2B7D">
      <w:pPr>
        <w:tabs>
          <w:tab w:val="num" w:pos="426"/>
        </w:tabs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1)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 xml:space="preserve"> Насколько совпали Ваши ожидания от программы с ее реальным воплощением__________________________________________________</w:t>
      </w:r>
    </w:p>
    <w:p w:rsidR="00EE2B7D" w:rsidRPr="00EE2B7D" w:rsidRDefault="00EE2B7D" w:rsidP="00EE2B7D">
      <w:pPr>
        <w:tabs>
          <w:tab w:val="num" w:pos="426"/>
        </w:tabs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2)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 xml:space="preserve"> Ваше впечатление:</w:t>
      </w:r>
    </w:p>
    <w:p w:rsidR="00EE2B7D" w:rsidRPr="00EE2B7D" w:rsidRDefault="00EE2B7D" w:rsidP="00EE2B7D">
      <w:pPr>
        <w:tabs>
          <w:tab w:val="num" w:pos="1080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 о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т первых занятий__________________________________________</w:t>
      </w:r>
    </w:p>
    <w:p w:rsidR="00EE2B7D" w:rsidRPr="00EE2B7D" w:rsidRDefault="00EE2B7D" w:rsidP="00EE2B7D">
      <w:pPr>
        <w:tabs>
          <w:tab w:val="num" w:pos="1080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 о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т занятий в середине курса__________________________________</w:t>
      </w:r>
    </w:p>
    <w:p w:rsidR="00EE2B7D" w:rsidRPr="00EE2B7D" w:rsidRDefault="00EE2B7D" w:rsidP="00EE2B7D">
      <w:pPr>
        <w:tabs>
          <w:tab w:val="num" w:pos="1080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 о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т занятий в конце курса_____________________________________</w:t>
      </w:r>
    </w:p>
    <w:p w:rsidR="00EE2B7D" w:rsidRPr="00EE2B7D" w:rsidRDefault="00EE2B7D" w:rsidP="00EE2B7D">
      <w:pPr>
        <w:tabs>
          <w:tab w:val="num" w:pos="426"/>
        </w:tabs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3)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 xml:space="preserve"> Разнообразие форм работы на занятиях было достаточным, недостаточным, чрезмерным (подчеркните).</w:t>
      </w:r>
    </w:p>
    <w:p w:rsidR="00EE2B7D" w:rsidRPr="00EE2B7D" w:rsidRDefault="00EE2B7D" w:rsidP="00EE2B7D">
      <w:pPr>
        <w:tabs>
          <w:tab w:val="num" w:pos="426"/>
        </w:tabs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4)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 xml:space="preserve"> Какие формы работы Вам хотелось бы увидеть, но не увидели_______</w:t>
      </w:r>
    </w:p>
    <w:p w:rsidR="00EE2B7D" w:rsidRPr="00EE2B7D" w:rsidRDefault="00EE2B7D" w:rsidP="00EE2B7D">
      <w:pPr>
        <w:tabs>
          <w:tab w:val="num" w:pos="426"/>
        </w:tabs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5)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 xml:space="preserve"> Какие из форм работы Вам наиболее понравились__________________</w:t>
      </w:r>
    </w:p>
    <w:p w:rsidR="00EE2B7D" w:rsidRPr="00EE2B7D" w:rsidRDefault="00EE2B7D" w:rsidP="00EE2B7D">
      <w:pPr>
        <w:tabs>
          <w:tab w:val="num" w:pos="426"/>
        </w:tabs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6)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 xml:space="preserve"> Оцените по пятибалльной системе эффективность взаимодействия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:</w:t>
      </w:r>
    </w:p>
    <w:p w:rsidR="00EE2B7D" w:rsidRPr="00EE2B7D" w:rsidRDefault="00EE2B7D" w:rsidP="00EE2B7D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 п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едагогов и детей____________________________________________</w:t>
      </w:r>
    </w:p>
    <w:p w:rsidR="00EE2B7D" w:rsidRPr="00EE2B7D" w:rsidRDefault="00EE2B7D" w:rsidP="00EE2B7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   – п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едагогов и родителей________________________________________</w:t>
      </w:r>
    </w:p>
    <w:p w:rsidR="00EE2B7D" w:rsidRPr="00EE2B7D" w:rsidRDefault="00EE2B7D" w:rsidP="00EE2B7D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 п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едагогов между собой_______________________________________</w:t>
      </w:r>
    </w:p>
    <w:p w:rsidR="00EE2B7D" w:rsidRPr="00EE2B7D" w:rsidRDefault="00EE2B7D" w:rsidP="00EE2B7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   – р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одителей и детей____________________________________________</w:t>
      </w:r>
    </w:p>
    <w:p w:rsidR="00EE2B7D" w:rsidRPr="00EE2B7D" w:rsidRDefault="00EE2B7D" w:rsidP="00EE2B7D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 д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етей между собой___________________________________________</w:t>
      </w:r>
    </w:p>
    <w:p w:rsidR="00EE2B7D" w:rsidRPr="00EE2B7D" w:rsidRDefault="00EE2B7D" w:rsidP="00EE2B7D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2. 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Ваша оценка «приобретений» ребенка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:</w:t>
      </w:r>
    </w:p>
    <w:p w:rsidR="00EE2B7D" w:rsidRPr="00EE2B7D" w:rsidRDefault="00EE2B7D" w:rsidP="00EE2B7D">
      <w:pPr>
        <w:tabs>
          <w:tab w:val="num" w:pos="426"/>
        </w:tabs>
        <w:suppressAutoHyphens/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1)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 xml:space="preserve"> Ваш ребенок адаптировался в группе</w:t>
      </w:r>
    </w:p>
    <w:p w:rsidR="00EE2B7D" w:rsidRPr="00EE2B7D" w:rsidRDefault="00EE2B7D" w:rsidP="00EE2B7D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 с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 xml:space="preserve"> первых занятий</w:t>
      </w:r>
    </w:p>
    <w:p w:rsidR="00EE2B7D" w:rsidRPr="00EE2B7D" w:rsidRDefault="00EE2B7D" w:rsidP="00EE2B7D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 к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 xml:space="preserve"> середине курса</w:t>
      </w:r>
    </w:p>
    <w:p w:rsidR="00EE2B7D" w:rsidRPr="00EE2B7D" w:rsidRDefault="00EE2B7D" w:rsidP="00EE2B7D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 н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е адаптировался</w:t>
      </w:r>
    </w:p>
    <w:p w:rsidR="00EE2B7D" w:rsidRPr="00EE2B7D" w:rsidRDefault="00EE2B7D" w:rsidP="00EE2B7D">
      <w:pPr>
        <w:tabs>
          <w:tab w:val="num" w:pos="426"/>
        </w:tabs>
        <w:suppressAutoHyphens/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2)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 xml:space="preserve"> Ваш ребенок посещал занятия</w:t>
      </w:r>
    </w:p>
    <w:p w:rsidR="00EE2B7D" w:rsidRPr="00EE2B7D" w:rsidRDefault="00EE2B7D" w:rsidP="00EE2B7D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 с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 xml:space="preserve"> желанием</w:t>
      </w:r>
    </w:p>
    <w:p w:rsidR="00EE2B7D" w:rsidRPr="00EE2B7D" w:rsidRDefault="00EE2B7D" w:rsidP="00EE2B7D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 б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ез особого интереса</w:t>
      </w:r>
    </w:p>
    <w:p w:rsidR="00EE2B7D" w:rsidRPr="00EE2B7D" w:rsidRDefault="00EE2B7D" w:rsidP="00EE2B7D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 н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е хотел посещать занятия</w:t>
      </w:r>
    </w:p>
    <w:p w:rsidR="00EE2B7D" w:rsidRPr="00EE2B7D" w:rsidRDefault="00EE2B7D" w:rsidP="00EE2B7D">
      <w:pPr>
        <w:tabs>
          <w:tab w:val="num" w:pos="426"/>
        </w:tabs>
        <w:suppressAutoHyphens/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3)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 xml:space="preserve"> Какие изменения в развитии и поведении ребенка вы отмечаете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:</w:t>
      </w:r>
    </w:p>
    <w:p w:rsidR="00EE2B7D" w:rsidRPr="00EE2B7D" w:rsidRDefault="00EE2B7D" w:rsidP="00EE2B7D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lastRenderedPageBreak/>
        <w:t>– в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 xml:space="preserve"> речевом развитии (появились новые звуки, слова, фразы, стал задавать больше вопросов, нет изменений)</w:t>
      </w:r>
    </w:p>
    <w:p w:rsidR="00EE2B7D" w:rsidRPr="00EE2B7D" w:rsidRDefault="00EE2B7D" w:rsidP="00EE2B7D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 в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 xml:space="preserve"> развитии произвольности и целенаправленности действий (увеличились продолжительность занятий одним видом деятельности, добивается поставленной цели, нет изменений)</w:t>
      </w:r>
    </w:p>
    <w:p w:rsidR="00EE2B7D" w:rsidRPr="00EE2B7D" w:rsidRDefault="00EE2B7D" w:rsidP="00EE2B7D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– п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еренес ли ваш ребенок предложенные на занятиях игры в свободную деятельность дома (да, нет). Какие.</w:t>
      </w:r>
    </w:p>
    <w:p w:rsidR="00EE2B7D" w:rsidRPr="00EE2B7D" w:rsidRDefault="00EE2B7D" w:rsidP="00EE2B7D">
      <w:pPr>
        <w:suppressAutoHyphens/>
        <w:spacing w:after="0" w:line="240" w:lineRule="auto"/>
        <w:ind w:left="142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3. 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Ваша оценка собственных «приобретений».</w:t>
      </w:r>
    </w:p>
    <w:p w:rsidR="00EE2B7D" w:rsidRPr="00EE2B7D" w:rsidRDefault="00EE2B7D" w:rsidP="00EE2B7D">
      <w:pPr>
        <w:tabs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1) 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Изменился ли уровень Вашей теоретической подготовки в области</w:t>
      </w:r>
    </w:p>
    <w:p w:rsidR="00EE2B7D" w:rsidRPr="00EE2B7D" w:rsidRDefault="00EE2B7D" w:rsidP="00EE2B7D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Педагогики__________________________________________________</w:t>
      </w:r>
    </w:p>
    <w:p w:rsidR="00EE2B7D" w:rsidRPr="00EE2B7D" w:rsidRDefault="00EE2B7D" w:rsidP="00EE2B7D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Медицины___________________________________________________</w:t>
      </w:r>
    </w:p>
    <w:p w:rsidR="00EE2B7D" w:rsidRPr="00EE2B7D" w:rsidRDefault="00EE2B7D" w:rsidP="00EE2B7D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Психологии__________________________________________________</w:t>
      </w:r>
    </w:p>
    <w:p w:rsidR="00EE2B7D" w:rsidRPr="00EE2B7D" w:rsidRDefault="00EE2B7D" w:rsidP="00EE2B7D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– 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Логопедии___________________________________________________</w:t>
      </w:r>
    </w:p>
    <w:p w:rsidR="00EE2B7D" w:rsidRPr="00EE2B7D" w:rsidRDefault="00EE2B7D" w:rsidP="00EE2B7D">
      <w:pPr>
        <w:tabs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2) 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Приобрели ли Вы новые практические навыки (да, нет).</w:t>
      </w:r>
    </w:p>
    <w:p w:rsidR="00EE2B7D" w:rsidRPr="00EE2B7D" w:rsidRDefault="00EE2B7D" w:rsidP="00EE2B7D">
      <w:pPr>
        <w:tabs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Какие__________________________________________________________</w:t>
      </w:r>
    </w:p>
    <w:p w:rsidR="00EE2B7D" w:rsidRPr="00EE2B7D" w:rsidRDefault="00EE2B7D" w:rsidP="00EE2B7D">
      <w:pPr>
        <w:tabs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3)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 xml:space="preserve"> Претерпела ли изменения позиция вашей семьи в вопросах воспитания и обучения ребенка (появилась согласованность взглядов, заинтересованность и поддержка от других членов семьи)._________</w:t>
      </w:r>
    </w:p>
    <w:p w:rsidR="00EE2B7D" w:rsidRPr="00EE2B7D" w:rsidRDefault="00EE2B7D" w:rsidP="00EE2B7D">
      <w:pPr>
        <w:tabs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4)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 xml:space="preserve"> Какие Ваши ожидания остались нереализованными_______________</w:t>
      </w:r>
    </w:p>
    <w:p w:rsidR="00EE2B7D" w:rsidRPr="00EE2B7D" w:rsidRDefault="00EE2B7D" w:rsidP="00EE2B7D">
      <w:pPr>
        <w:tabs>
          <w:tab w:val="num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________________________________________________________________________________________________________________________</w:t>
      </w:r>
    </w:p>
    <w:p w:rsidR="00EE2B7D" w:rsidRPr="00EE2B7D" w:rsidRDefault="00EE2B7D" w:rsidP="00EE2B7D">
      <w:pPr>
        <w:tabs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5)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 xml:space="preserve"> Какие эмоции вызвала у Вас работа в группе_____________________</w:t>
      </w:r>
    </w:p>
    <w:p w:rsidR="00EE2B7D" w:rsidRPr="00EE2B7D" w:rsidRDefault="00EE2B7D" w:rsidP="00EE2B7D">
      <w:pPr>
        <w:tabs>
          <w:tab w:val="num" w:pos="851"/>
        </w:tabs>
        <w:suppressAutoHyphens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________________________________________________________________________________________________________________________</w:t>
      </w:r>
    </w:p>
    <w:p w:rsidR="00EE2B7D" w:rsidRPr="00EE2B7D" w:rsidRDefault="00EE2B7D" w:rsidP="00EE2B7D">
      <w:pPr>
        <w:tabs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6)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 xml:space="preserve"> Ваши личные пожелания и предложения авторам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П</w:t>
      </w: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рограммы _______ ________________________________________________________________________________________________________________________</w:t>
      </w:r>
    </w:p>
    <w:p w:rsidR="00EE2B7D" w:rsidRPr="00EE2B7D" w:rsidRDefault="00EE2B7D" w:rsidP="00EE2B7D">
      <w:pPr>
        <w:tabs>
          <w:tab w:val="num" w:pos="851"/>
        </w:tabs>
        <w:suppressAutoHyphens/>
        <w:spacing w:after="0" w:line="240" w:lineRule="auto"/>
        <w:ind w:left="851" w:hanging="425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EE2B7D">
        <w:rPr>
          <w:rFonts w:ascii="Times New Roman" w:eastAsia="Times New Roman" w:hAnsi="Times New Roman"/>
          <w:sz w:val="28"/>
          <w:szCs w:val="28"/>
          <w:lang w:eastAsia="zh-CN"/>
        </w:rPr>
        <w:t>7) Нарисуйте схематично нашу группу.</w:t>
      </w:r>
    </w:p>
    <w:p w:rsidR="00EE2B7D" w:rsidRPr="00EE2B7D" w:rsidRDefault="00EE2B7D" w:rsidP="00EE2B7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E2B7D" w:rsidRDefault="00EE2B7D" w:rsidP="00F041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EE2B7D" w:rsidRDefault="00EE2B7D" w:rsidP="00F041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EE2B7D" w:rsidRDefault="00EE2B7D" w:rsidP="00F041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EE2B7D" w:rsidRDefault="00EE2B7D" w:rsidP="00F041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EE2B7D" w:rsidRDefault="00EE2B7D" w:rsidP="00F041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EE2B7D" w:rsidRDefault="00EE2B7D" w:rsidP="00F041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EE2B7D" w:rsidRDefault="00EE2B7D" w:rsidP="00F041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EE2B7D" w:rsidRDefault="00EE2B7D" w:rsidP="00F041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EE2B7D" w:rsidRDefault="00EE2B7D" w:rsidP="00F041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EE2B7D" w:rsidRDefault="00EE2B7D" w:rsidP="00F041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EE2B7D" w:rsidRDefault="00EE2B7D" w:rsidP="00F041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EE2B7D" w:rsidRDefault="00EE2B7D" w:rsidP="00F041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EE2B7D" w:rsidRDefault="00EE2B7D" w:rsidP="00F041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EE2B7D" w:rsidRDefault="00EE2B7D" w:rsidP="00F041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EE2B7D" w:rsidRDefault="00EE2B7D" w:rsidP="00F041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EE2B7D" w:rsidRPr="001F7BA5" w:rsidRDefault="00EE2B7D" w:rsidP="00F0417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E2B7D" w:rsidRPr="001F7BA5" w:rsidSect="00150C5F">
      <w:footerReference w:type="default" r:id="rId9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0795" w:rsidRDefault="00040795" w:rsidP="00092786">
      <w:pPr>
        <w:spacing w:after="0" w:line="240" w:lineRule="auto"/>
      </w:pPr>
      <w:r>
        <w:separator/>
      </w:r>
    </w:p>
  </w:endnote>
  <w:endnote w:type="continuationSeparator" w:id="1">
    <w:p w:rsidR="00040795" w:rsidRDefault="00040795" w:rsidP="00092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7069729"/>
    </w:sdtPr>
    <w:sdtContent>
      <w:p w:rsidR="00C4247D" w:rsidRDefault="00C4247D">
        <w:pPr>
          <w:pStyle w:val="a9"/>
          <w:jc w:val="center"/>
        </w:pPr>
        <w:fldSimple w:instr="PAGE   \* MERGEFORMAT">
          <w:r w:rsidR="00D20B78">
            <w:rPr>
              <w:noProof/>
            </w:rPr>
            <w:t>67</w:t>
          </w:r>
        </w:fldSimple>
      </w:p>
    </w:sdtContent>
  </w:sdt>
  <w:p w:rsidR="00C4247D" w:rsidRDefault="00C4247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0795" w:rsidRDefault="00040795" w:rsidP="00092786">
      <w:pPr>
        <w:spacing w:after="0" w:line="240" w:lineRule="auto"/>
      </w:pPr>
      <w:r>
        <w:separator/>
      </w:r>
    </w:p>
  </w:footnote>
  <w:footnote w:type="continuationSeparator" w:id="1">
    <w:p w:rsidR="00040795" w:rsidRDefault="00040795" w:rsidP="000927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464"/>
        </w:tabs>
        <w:ind w:left="464" w:hanging="360"/>
      </w:pPr>
    </w:lvl>
    <w:lvl w:ilvl="2">
      <w:start w:val="1"/>
      <w:numFmt w:val="decimal"/>
      <w:lvlText w:val="%3."/>
      <w:lvlJc w:val="left"/>
      <w:pPr>
        <w:tabs>
          <w:tab w:val="num" w:pos="824"/>
        </w:tabs>
        <w:ind w:left="824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248"/>
        </w:tabs>
        <w:ind w:left="24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392"/>
        </w:tabs>
        <w:ind w:left="39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536"/>
        </w:tabs>
        <w:ind w:left="53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680"/>
        </w:tabs>
        <w:ind w:left="68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824"/>
        </w:tabs>
        <w:ind w:left="82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968"/>
        </w:tabs>
        <w:ind w:left="968" w:hanging="1584"/>
      </w:pPr>
    </w:lvl>
  </w:abstractNum>
  <w:abstractNum w:abstractNumId="1">
    <w:nsid w:val="00000005"/>
    <w:multiLevelType w:val="multilevel"/>
    <w:tmpl w:val="00000005"/>
    <w:name w:val="WW8Num3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cs="Symbol"/>
        <w:b/>
        <w:color w:val="00008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</w:lvl>
  </w:abstractNum>
  <w:abstractNum w:abstractNumId="2">
    <w:nsid w:val="00000010"/>
    <w:multiLevelType w:val="singleLevel"/>
    <w:tmpl w:val="00000010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15"/>
    <w:multiLevelType w:val="singleLevel"/>
    <w:tmpl w:val="00000015"/>
    <w:name w:val="WW8Num64"/>
    <w:lvl w:ilvl="0">
      <w:start w:val="4"/>
      <w:numFmt w:val="bullet"/>
      <w:lvlText w:val="-"/>
      <w:lvlJc w:val="left"/>
      <w:pPr>
        <w:tabs>
          <w:tab w:val="num" w:pos="0"/>
        </w:tabs>
        <w:ind w:left="1778" w:hanging="360"/>
      </w:pPr>
      <w:rPr>
        <w:rFonts w:ascii="OpenSymbol" w:hAnsi="OpenSymbol"/>
      </w:rPr>
    </w:lvl>
  </w:abstractNum>
  <w:abstractNum w:abstractNumId="4">
    <w:nsid w:val="03080306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B69703E"/>
    <w:multiLevelType w:val="hybridMultilevel"/>
    <w:tmpl w:val="48DEF1EA"/>
    <w:lvl w:ilvl="0" w:tplc="3AFC4F5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B388D4A4">
      <w:start w:val="1"/>
      <w:numFmt w:val="bullet"/>
      <w:lvlText w:val="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>
    <w:nsid w:val="0BEA52D8"/>
    <w:multiLevelType w:val="hybridMultilevel"/>
    <w:tmpl w:val="E258D05A"/>
    <w:lvl w:ilvl="0" w:tplc="B388D4A4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0D547BD1"/>
    <w:multiLevelType w:val="multilevel"/>
    <w:tmpl w:val="B5F05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FCE05EE"/>
    <w:multiLevelType w:val="hybridMultilevel"/>
    <w:tmpl w:val="5986D9C2"/>
    <w:lvl w:ilvl="0" w:tplc="4E92AAEE">
      <w:start w:val="1"/>
      <w:numFmt w:val="bullet"/>
      <w:lvlText w:val=""/>
      <w:lvlJc w:val="left"/>
      <w:pPr>
        <w:tabs>
          <w:tab w:val="num" w:pos="-398"/>
        </w:tabs>
        <w:ind w:left="-398" w:firstLine="5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0D57540"/>
    <w:multiLevelType w:val="hybridMultilevel"/>
    <w:tmpl w:val="ED4E8DB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0">
    <w:nsid w:val="174318D6"/>
    <w:multiLevelType w:val="multilevel"/>
    <w:tmpl w:val="24646F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1C5F97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54207E5"/>
    <w:multiLevelType w:val="hybridMultilevel"/>
    <w:tmpl w:val="16F62D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AC21F83"/>
    <w:multiLevelType w:val="hybridMultilevel"/>
    <w:tmpl w:val="4C76B0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A2AB1"/>
    <w:multiLevelType w:val="multilevel"/>
    <w:tmpl w:val="137A9E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66173E8"/>
    <w:multiLevelType w:val="hybridMultilevel"/>
    <w:tmpl w:val="BE1CC2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B01DFD"/>
    <w:multiLevelType w:val="multilevel"/>
    <w:tmpl w:val="6BF4F2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93E3A4E"/>
    <w:multiLevelType w:val="hybridMultilevel"/>
    <w:tmpl w:val="063A3448"/>
    <w:lvl w:ilvl="0" w:tplc="BDE0C8F4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5A7B8B"/>
    <w:multiLevelType w:val="multilevel"/>
    <w:tmpl w:val="B5EE1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F556A4"/>
    <w:multiLevelType w:val="hybridMultilevel"/>
    <w:tmpl w:val="1588766A"/>
    <w:lvl w:ilvl="0" w:tplc="B388D4A4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2A511C"/>
    <w:multiLevelType w:val="hybridMultilevel"/>
    <w:tmpl w:val="4C9EB85A"/>
    <w:lvl w:ilvl="0" w:tplc="00000006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cs="Symbol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CC082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6E8D7390"/>
    <w:multiLevelType w:val="hybridMultilevel"/>
    <w:tmpl w:val="78F4925C"/>
    <w:lvl w:ilvl="0" w:tplc="B388D4A4">
      <w:start w:val="1"/>
      <w:numFmt w:val="bullet"/>
      <w:lvlText w:val="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3">
    <w:nsid w:val="73443E44"/>
    <w:multiLevelType w:val="singleLevel"/>
    <w:tmpl w:val="DF8EF5BC"/>
    <w:lvl w:ilvl="0">
      <w:start w:val="4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24">
    <w:nsid w:val="7B472476"/>
    <w:multiLevelType w:val="multilevel"/>
    <w:tmpl w:val="19C87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7"/>
  </w:num>
  <w:num w:numId="5">
    <w:abstractNumId w:val="0"/>
  </w:num>
  <w:num w:numId="6">
    <w:abstractNumId w:val="11"/>
  </w:num>
  <w:num w:numId="7">
    <w:abstractNumId w:val="12"/>
  </w:num>
  <w:num w:numId="8">
    <w:abstractNumId w:val="20"/>
  </w:num>
  <w:num w:numId="9">
    <w:abstractNumId w:val="15"/>
  </w:num>
  <w:num w:numId="10">
    <w:abstractNumId w:val="9"/>
  </w:num>
  <w:num w:numId="11">
    <w:abstractNumId w:val="4"/>
  </w:num>
  <w:num w:numId="12">
    <w:abstractNumId w:val="21"/>
  </w:num>
  <w:num w:numId="13">
    <w:abstractNumId w:val="23"/>
  </w:num>
  <w:num w:numId="14">
    <w:abstractNumId w:val="8"/>
  </w:num>
  <w:num w:numId="15">
    <w:abstractNumId w:val="5"/>
  </w:num>
  <w:num w:numId="16">
    <w:abstractNumId w:val="22"/>
  </w:num>
  <w:num w:numId="17">
    <w:abstractNumId w:val="6"/>
  </w:num>
  <w:num w:numId="18">
    <w:abstractNumId w:val="19"/>
  </w:num>
  <w:num w:numId="19">
    <w:abstractNumId w:val="13"/>
  </w:num>
  <w:num w:numId="20">
    <w:abstractNumId w:val="7"/>
  </w:num>
  <w:num w:numId="21">
    <w:abstractNumId w:val="16"/>
  </w:num>
  <w:num w:numId="22">
    <w:abstractNumId w:val="14"/>
  </w:num>
  <w:num w:numId="23">
    <w:abstractNumId w:val="10"/>
  </w:num>
  <w:num w:numId="24">
    <w:abstractNumId w:val="18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123C"/>
    <w:rsid w:val="00006A6D"/>
    <w:rsid w:val="0000710E"/>
    <w:rsid w:val="00007FEE"/>
    <w:rsid w:val="0003259A"/>
    <w:rsid w:val="00040795"/>
    <w:rsid w:val="000408DB"/>
    <w:rsid w:val="00043E16"/>
    <w:rsid w:val="00063419"/>
    <w:rsid w:val="00092786"/>
    <w:rsid w:val="000D426E"/>
    <w:rsid w:val="000F1EA9"/>
    <w:rsid w:val="00103F5F"/>
    <w:rsid w:val="0010732C"/>
    <w:rsid w:val="00107A8E"/>
    <w:rsid w:val="00115E33"/>
    <w:rsid w:val="00123A07"/>
    <w:rsid w:val="0013181D"/>
    <w:rsid w:val="001327F8"/>
    <w:rsid w:val="001336F0"/>
    <w:rsid w:val="00150C5F"/>
    <w:rsid w:val="001514D3"/>
    <w:rsid w:val="00152C6A"/>
    <w:rsid w:val="00167631"/>
    <w:rsid w:val="001A6F19"/>
    <w:rsid w:val="001B2FB7"/>
    <w:rsid w:val="001C123C"/>
    <w:rsid w:val="001E6AF2"/>
    <w:rsid w:val="001F4CAA"/>
    <w:rsid w:val="001F7BA5"/>
    <w:rsid w:val="00201CBB"/>
    <w:rsid w:val="002141A5"/>
    <w:rsid w:val="0023002F"/>
    <w:rsid w:val="00240166"/>
    <w:rsid w:val="00260007"/>
    <w:rsid w:val="0026310D"/>
    <w:rsid w:val="00266E41"/>
    <w:rsid w:val="00281BF5"/>
    <w:rsid w:val="00284E46"/>
    <w:rsid w:val="002C295E"/>
    <w:rsid w:val="002D17C3"/>
    <w:rsid w:val="0030750C"/>
    <w:rsid w:val="00314CC4"/>
    <w:rsid w:val="003151B8"/>
    <w:rsid w:val="0032363E"/>
    <w:rsid w:val="00356675"/>
    <w:rsid w:val="00361716"/>
    <w:rsid w:val="00377310"/>
    <w:rsid w:val="00382428"/>
    <w:rsid w:val="00390B93"/>
    <w:rsid w:val="003922DD"/>
    <w:rsid w:val="003A2BD4"/>
    <w:rsid w:val="003C3F50"/>
    <w:rsid w:val="003D11DB"/>
    <w:rsid w:val="003D3D7E"/>
    <w:rsid w:val="003E3B1B"/>
    <w:rsid w:val="003F1E22"/>
    <w:rsid w:val="003F5825"/>
    <w:rsid w:val="00400325"/>
    <w:rsid w:val="00407369"/>
    <w:rsid w:val="00412FF4"/>
    <w:rsid w:val="00421792"/>
    <w:rsid w:val="004438B0"/>
    <w:rsid w:val="0045300C"/>
    <w:rsid w:val="00481E6F"/>
    <w:rsid w:val="004840AA"/>
    <w:rsid w:val="0049197A"/>
    <w:rsid w:val="004A37DF"/>
    <w:rsid w:val="004A48FE"/>
    <w:rsid w:val="004C3874"/>
    <w:rsid w:val="004E4897"/>
    <w:rsid w:val="0051232A"/>
    <w:rsid w:val="00517D61"/>
    <w:rsid w:val="0052572E"/>
    <w:rsid w:val="005437F8"/>
    <w:rsid w:val="005512E3"/>
    <w:rsid w:val="005557DE"/>
    <w:rsid w:val="00570859"/>
    <w:rsid w:val="00581E43"/>
    <w:rsid w:val="005D6D32"/>
    <w:rsid w:val="005E2942"/>
    <w:rsid w:val="005E4588"/>
    <w:rsid w:val="006268DF"/>
    <w:rsid w:val="00644401"/>
    <w:rsid w:val="006503BA"/>
    <w:rsid w:val="0066627E"/>
    <w:rsid w:val="006901AE"/>
    <w:rsid w:val="006B14CA"/>
    <w:rsid w:val="006C061A"/>
    <w:rsid w:val="006C7ADA"/>
    <w:rsid w:val="006D2E0D"/>
    <w:rsid w:val="0070708A"/>
    <w:rsid w:val="00715538"/>
    <w:rsid w:val="007432C7"/>
    <w:rsid w:val="00750D21"/>
    <w:rsid w:val="00756B6A"/>
    <w:rsid w:val="00765005"/>
    <w:rsid w:val="00775FAC"/>
    <w:rsid w:val="00780E42"/>
    <w:rsid w:val="007941AC"/>
    <w:rsid w:val="00796FA0"/>
    <w:rsid w:val="007A5E3B"/>
    <w:rsid w:val="007A6864"/>
    <w:rsid w:val="007C0674"/>
    <w:rsid w:val="007D5791"/>
    <w:rsid w:val="007F6E65"/>
    <w:rsid w:val="0085349C"/>
    <w:rsid w:val="00862FD6"/>
    <w:rsid w:val="00882139"/>
    <w:rsid w:val="0089721A"/>
    <w:rsid w:val="008B5974"/>
    <w:rsid w:val="008C4E25"/>
    <w:rsid w:val="008C7536"/>
    <w:rsid w:val="008D1353"/>
    <w:rsid w:val="008D78CE"/>
    <w:rsid w:val="009226BD"/>
    <w:rsid w:val="00923FEA"/>
    <w:rsid w:val="00931414"/>
    <w:rsid w:val="00960C16"/>
    <w:rsid w:val="009722FE"/>
    <w:rsid w:val="0097357F"/>
    <w:rsid w:val="00976032"/>
    <w:rsid w:val="00977BC2"/>
    <w:rsid w:val="00977EC4"/>
    <w:rsid w:val="00997DD1"/>
    <w:rsid w:val="009C5C03"/>
    <w:rsid w:val="009F62C7"/>
    <w:rsid w:val="00A33429"/>
    <w:rsid w:val="00A51971"/>
    <w:rsid w:val="00A57095"/>
    <w:rsid w:val="00A616F4"/>
    <w:rsid w:val="00A6616B"/>
    <w:rsid w:val="00AD4B68"/>
    <w:rsid w:val="00AF4726"/>
    <w:rsid w:val="00AF77E2"/>
    <w:rsid w:val="00B079AA"/>
    <w:rsid w:val="00B35C69"/>
    <w:rsid w:val="00B376BF"/>
    <w:rsid w:val="00B378B4"/>
    <w:rsid w:val="00B4113D"/>
    <w:rsid w:val="00B556D2"/>
    <w:rsid w:val="00B55E2E"/>
    <w:rsid w:val="00B56490"/>
    <w:rsid w:val="00B84ACC"/>
    <w:rsid w:val="00B85997"/>
    <w:rsid w:val="00BA628C"/>
    <w:rsid w:val="00BB68A2"/>
    <w:rsid w:val="00BD15D7"/>
    <w:rsid w:val="00BE2169"/>
    <w:rsid w:val="00BE668A"/>
    <w:rsid w:val="00C321B7"/>
    <w:rsid w:val="00C351EF"/>
    <w:rsid w:val="00C40466"/>
    <w:rsid w:val="00C4247D"/>
    <w:rsid w:val="00C9271D"/>
    <w:rsid w:val="00CA699A"/>
    <w:rsid w:val="00CE2285"/>
    <w:rsid w:val="00CF7A33"/>
    <w:rsid w:val="00D01300"/>
    <w:rsid w:val="00D02190"/>
    <w:rsid w:val="00D20B78"/>
    <w:rsid w:val="00D321BA"/>
    <w:rsid w:val="00D526E6"/>
    <w:rsid w:val="00D569C1"/>
    <w:rsid w:val="00D60591"/>
    <w:rsid w:val="00D62A9B"/>
    <w:rsid w:val="00D95DC1"/>
    <w:rsid w:val="00DA0827"/>
    <w:rsid w:val="00DA436F"/>
    <w:rsid w:val="00DC66AD"/>
    <w:rsid w:val="00DD0A73"/>
    <w:rsid w:val="00DF02D4"/>
    <w:rsid w:val="00DF343F"/>
    <w:rsid w:val="00E14374"/>
    <w:rsid w:val="00E23A64"/>
    <w:rsid w:val="00E342B3"/>
    <w:rsid w:val="00E36751"/>
    <w:rsid w:val="00E52A8E"/>
    <w:rsid w:val="00E75EDD"/>
    <w:rsid w:val="00E80413"/>
    <w:rsid w:val="00E94274"/>
    <w:rsid w:val="00EA533A"/>
    <w:rsid w:val="00EE12AC"/>
    <w:rsid w:val="00EE2B7D"/>
    <w:rsid w:val="00EE3A4E"/>
    <w:rsid w:val="00EE67EF"/>
    <w:rsid w:val="00EE6E58"/>
    <w:rsid w:val="00EF71B3"/>
    <w:rsid w:val="00F01E59"/>
    <w:rsid w:val="00F0417F"/>
    <w:rsid w:val="00F16218"/>
    <w:rsid w:val="00F24CCB"/>
    <w:rsid w:val="00F26ACA"/>
    <w:rsid w:val="00F300AC"/>
    <w:rsid w:val="00F31357"/>
    <w:rsid w:val="00F75957"/>
    <w:rsid w:val="00F778D3"/>
    <w:rsid w:val="00F8252B"/>
    <w:rsid w:val="00FD263C"/>
    <w:rsid w:val="00FD30CB"/>
    <w:rsid w:val="00FF4A62"/>
    <w:rsid w:val="00FF6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D32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472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rsid w:val="00D6059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931414"/>
    <w:pPr>
      <w:ind w:left="720"/>
      <w:contextualSpacing/>
    </w:pPr>
  </w:style>
  <w:style w:type="table" w:styleId="a4">
    <w:name w:val="Table Grid"/>
    <w:basedOn w:val="a1"/>
    <w:uiPriority w:val="59"/>
    <w:rsid w:val="00390B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0">
    <w:name w:val="Знак Знак2"/>
    <w:basedOn w:val="a"/>
    <w:rsid w:val="00412FF4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21">
    <w:name w:val="Знак Знак2"/>
    <w:basedOn w:val="a"/>
    <w:rsid w:val="00F0417F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9F6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62C7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92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92786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092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92786"/>
    <w:rPr>
      <w:rFonts w:ascii="Calibri" w:eastAsia="Calibri" w:hAnsi="Calibri" w:cs="Times New Roman"/>
    </w:rPr>
  </w:style>
  <w:style w:type="paragraph" w:customStyle="1" w:styleId="c7">
    <w:name w:val="c7"/>
    <w:basedOn w:val="a"/>
    <w:rsid w:val="003A2B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3A2BD4"/>
  </w:style>
  <w:style w:type="paragraph" w:customStyle="1" w:styleId="c0">
    <w:name w:val="c0"/>
    <w:basedOn w:val="a"/>
    <w:rsid w:val="003A2B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0">
    <w:name w:val="c10"/>
    <w:basedOn w:val="a0"/>
    <w:rsid w:val="003A2BD4"/>
  </w:style>
  <w:style w:type="character" w:customStyle="1" w:styleId="c8">
    <w:name w:val="c8"/>
    <w:basedOn w:val="a0"/>
    <w:rsid w:val="003A2BD4"/>
  </w:style>
  <w:style w:type="character" w:customStyle="1" w:styleId="c1">
    <w:name w:val="c1"/>
    <w:basedOn w:val="a0"/>
    <w:rsid w:val="003A2BD4"/>
  </w:style>
  <w:style w:type="character" w:customStyle="1" w:styleId="30">
    <w:name w:val="Заголовок 3 Знак"/>
    <w:basedOn w:val="a0"/>
    <w:link w:val="3"/>
    <w:uiPriority w:val="9"/>
    <w:semiHidden/>
    <w:rsid w:val="00AF472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b">
    <w:name w:val="Normal (Web)"/>
    <w:basedOn w:val="a"/>
    <w:uiPriority w:val="99"/>
    <w:unhideWhenUsed/>
    <w:rsid w:val="003D3D7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3D3D7E"/>
    <w:rPr>
      <w:b/>
      <w:bCs/>
    </w:rPr>
  </w:style>
  <w:style w:type="character" w:styleId="ad">
    <w:name w:val="Emphasis"/>
    <w:basedOn w:val="a0"/>
    <w:uiPriority w:val="20"/>
    <w:qFormat/>
    <w:rsid w:val="003D3D7E"/>
    <w:rPr>
      <w:i/>
      <w:iCs/>
    </w:rPr>
  </w:style>
  <w:style w:type="paragraph" w:customStyle="1" w:styleId="c9">
    <w:name w:val="c9"/>
    <w:basedOn w:val="a"/>
    <w:uiPriority w:val="99"/>
    <w:semiHidden/>
    <w:rsid w:val="00775F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4">
    <w:name w:val="c4"/>
    <w:basedOn w:val="a"/>
    <w:uiPriority w:val="99"/>
    <w:semiHidden/>
    <w:rsid w:val="00775F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775F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54479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433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569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346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5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12648-C567-47FA-B8E2-740BF9582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883</TotalTime>
  <Pages>69</Pages>
  <Words>17174</Words>
  <Characters>97896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Школа-сад№99</Company>
  <LinksUpToDate>false</LinksUpToDate>
  <CharactersWithSpaces>114841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Сергеева</dc:creator>
  <cp:keywords/>
  <dc:description/>
  <cp:lastModifiedBy>Office</cp:lastModifiedBy>
  <cp:revision>29</cp:revision>
  <dcterms:created xsi:type="dcterms:W3CDTF">2025-06-03T18:29:00Z</dcterms:created>
  <dcterms:modified xsi:type="dcterms:W3CDTF">2025-10-24T08:18:00Z</dcterms:modified>
</cp:coreProperties>
</file>