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E87" w:rsidRDefault="00C24E87" w:rsidP="00C24E87">
      <w:pPr>
        <w:spacing w:line="240" w:lineRule="auto"/>
        <w:rPr>
          <w:rFonts w:ascii="Times New Roman" w:hAnsi="Times New Roman" w:cs="Times New Roman"/>
          <w:sz w:val="28"/>
          <w:szCs w:val="28"/>
        </w:rPr>
      </w:pPr>
    </w:p>
    <w:p w:rsidR="00C24E87" w:rsidRDefault="00C24E87" w:rsidP="00C24E87">
      <w:pPr>
        <w:pStyle w:val="ae"/>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образовательное учреждение</w:t>
      </w:r>
    </w:p>
    <w:p w:rsidR="00C24E87" w:rsidRDefault="00C24E87" w:rsidP="00C24E87">
      <w:pPr>
        <w:pStyle w:val="ae"/>
        <w:jc w:val="center"/>
        <w:rPr>
          <w:rFonts w:ascii="Times New Roman" w:hAnsi="Times New Roman" w:cs="Times New Roman"/>
          <w:sz w:val="28"/>
          <w:szCs w:val="28"/>
        </w:rPr>
      </w:pPr>
      <w:r>
        <w:rPr>
          <w:rFonts w:ascii="Times New Roman" w:hAnsi="Times New Roman" w:cs="Times New Roman"/>
          <w:sz w:val="28"/>
          <w:szCs w:val="28"/>
        </w:rPr>
        <w:t>дополнительного образования</w:t>
      </w:r>
    </w:p>
    <w:p w:rsidR="00C24E87" w:rsidRDefault="00C24E87" w:rsidP="00C24E87">
      <w:pPr>
        <w:pStyle w:val="ae"/>
        <w:jc w:val="center"/>
        <w:rPr>
          <w:rFonts w:ascii="Times New Roman" w:hAnsi="Times New Roman" w:cs="Times New Roman"/>
          <w:sz w:val="28"/>
          <w:szCs w:val="28"/>
        </w:rPr>
      </w:pPr>
      <w:r>
        <w:rPr>
          <w:rFonts w:ascii="Times New Roman" w:hAnsi="Times New Roman" w:cs="Times New Roman"/>
          <w:sz w:val="28"/>
          <w:szCs w:val="28"/>
        </w:rPr>
        <w:t>Чертковский Дом детского творчества</w:t>
      </w:r>
    </w:p>
    <w:p w:rsidR="00C24E87" w:rsidRDefault="00C24E87" w:rsidP="00C24E87">
      <w:pPr>
        <w:pStyle w:val="ae"/>
        <w:jc w:val="center"/>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4"/>
          <w:szCs w:val="24"/>
        </w:rPr>
      </w:pPr>
      <w:r>
        <w:rPr>
          <w:rFonts w:ascii="Times New Roman" w:hAnsi="Times New Roman" w:cs="Times New Roman"/>
          <w:sz w:val="24"/>
          <w:szCs w:val="24"/>
        </w:rPr>
        <w:t>Принято на заседании</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тверждаю:</w:t>
      </w:r>
    </w:p>
    <w:p w:rsidR="00C24E87" w:rsidRDefault="00C24E87" w:rsidP="00C24E87">
      <w:pPr>
        <w:pStyle w:val="ae"/>
        <w:rPr>
          <w:rFonts w:ascii="Times New Roman" w:hAnsi="Times New Roman" w:cs="Times New Roman"/>
          <w:sz w:val="24"/>
          <w:szCs w:val="24"/>
        </w:rPr>
      </w:pPr>
      <w:r>
        <w:rPr>
          <w:rFonts w:ascii="Times New Roman" w:hAnsi="Times New Roman" w:cs="Times New Roman"/>
          <w:sz w:val="24"/>
          <w:szCs w:val="24"/>
        </w:rPr>
        <w:t>педагогического совета ДДТ                                                                             Директор МБОУ ДО ДДТ</w:t>
      </w:r>
    </w:p>
    <w:p w:rsidR="00C24E87" w:rsidRDefault="00C24E87" w:rsidP="00C24E87">
      <w:pPr>
        <w:pStyle w:val="ae"/>
        <w:rPr>
          <w:rFonts w:ascii="Times New Roman" w:hAnsi="Times New Roman" w:cs="Times New Roman"/>
          <w:sz w:val="24"/>
          <w:szCs w:val="24"/>
        </w:rPr>
      </w:pPr>
      <w:r>
        <w:rPr>
          <w:rFonts w:ascii="Times New Roman" w:hAnsi="Times New Roman" w:cs="Times New Roman"/>
          <w:sz w:val="24"/>
          <w:szCs w:val="24"/>
        </w:rPr>
        <w:t xml:space="preserve">от «____»________ 20____г.                                                                              </w:t>
      </w:r>
      <w:proofErr w:type="spellStart"/>
      <w:r>
        <w:rPr>
          <w:rFonts w:ascii="Times New Roman" w:hAnsi="Times New Roman" w:cs="Times New Roman"/>
          <w:sz w:val="24"/>
          <w:szCs w:val="24"/>
        </w:rPr>
        <w:t>______В.И.Новохатский</w:t>
      </w:r>
      <w:proofErr w:type="spellEnd"/>
    </w:p>
    <w:p w:rsidR="00C24E87" w:rsidRDefault="00C24E87" w:rsidP="00C24E87">
      <w:pPr>
        <w:pStyle w:val="ae"/>
        <w:rPr>
          <w:rFonts w:ascii="Times New Roman" w:hAnsi="Times New Roman" w:cs="Times New Roman"/>
          <w:sz w:val="24"/>
          <w:szCs w:val="24"/>
        </w:rPr>
      </w:pPr>
      <w:r>
        <w:rPr>
          <w:rFonts w:ascii="Times New Roman" w:hAnsi="Times New Roman" w:cs="Times New Roman"/>
          <w:sz w:val="24"/>
          <w:szCs w:val="24"/>
        </w:rPr>
        <w:t>протокол №_____                                                                                                «_____»________20____г.</w:t>
      </w:r>
    </w:p>
    <w:p w:rsidR="00C24E87" w:rsidRDefault="00C24E87" w:rsidP="00C24E87">
      <w:pPr>
        <w:spacing w:line="240" w:lineRule="auto"/>
        <w:rPr>
          <w:rFonts w:ascii="Times New Roman" w:hAnsi="Times New Roman" w:cs="Times New Roman"/>
          <w:sz w:val="24"/>
          <w:szCs w:val="24"/>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Дополнительная общеобразовательная общеразвивающая программа художественно-эстетической направленности</w:t>
      </w:r>
    </w:p>
    <w:p w:rsidR="00C24E87" w:rsidRDefault="00C24E87" w:rsidP="00C24E87">
      <w:pPr>
        <w:spacing w:line="240" w:lineRule="auto"/>
        <w:jc w:val="center"/>
        <w:rPr>
          <w:rFonts w:ascii="Times New Roman" w:hAnsi="Times New Roman" w:cs="Times New Roman"/>
          <w:b/>
          <w:sz w:val="96"/>
          <w:szCs w:val="96"/>
        </w:rPr>
      </w:pPr>
      <w:r>
        <w:rPr>
          <w:rFonts w:ascii="Times New Roman" w:hAnsi="Times New Roman" w:cs="Times New Roman"/>
          <w:b/>
          <w:sz w:val="96"/>
          <w:szCs w:val="96"/>
        </w:rPr>
        <w:t>«Сувенир»</w:t>
      </w:r>
    </w:p>
    <w:p w:rsidR="00C24E87" w:rsidRDefault="00C24E87" w:rsidP="00C24E87">
      <w:pPr>
        <w:spacing w:line="240" w:lineRule="auto"/>
        <w:jc w:val="center"/>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sz w:val="28"/>
          <w:szCs w:val="28"/>
        </w:rPr>
      </w:pPr>
      <w:r>
        <w:rPr>
          <w:rFonts w:ascii="Times New Roman" w:hAnsi="Times New Roman" w:cs="Times New Roman"/>
          <w:sz w:val="28"/>
          <w:szCs w:val="28"/>
        </w:rPr>
        <w:t>Возраст обучающихся 5-7 лет</w:t>
      </w:r>
    </w:p>
    <w:p w:rsidR="00C24E87" w:rsidRDefault="00C24E87" w:rsidP="00C24E87">
      <w:pPr>
        <w:spacing w:line="240" w:lineRule="auto"/>
        <w:jc w:val="center"/>
        <w:rPr>
          <w:rFonts w:ascii="Times New Roman" w:hAnsi="Times New Roman" w:cs="Times New Roman"/>
          <w:sz w:val="28"/>
          <w:szCs w:val="28"/>
        </w:rPr>
      </w:pPr>
      <w:r>
        <w:rPr>
          <w:rFonts w:ascii="Times New Roman" w:hAnsi="Times New Roman" w:cs="Times New Roman"/>
          <w:sz w:val="28"/>
          <w:szCs w:val="28"/>
        </w:rPr>
        <w:t>Срок реализации 2 года</w:t>
      </w:r>
    </w:p>
    <w:p w:rsidR="00C24E87" w:rsidRDefault="00C24E87" w:rsidP="00C24E87">
      <w:pPr>
        <w:spacing w:line="240" w:lineRule="auto"/>
        <w:jc w:val="center"/>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Автор-составитель:</w:t>
      </w:r>
    </w:p>
    <w:p w:rsidR="00C24E87" w:rsidRDefault="00C24E87" w:rsidP="00C24E87">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Скляренко Елена Петровна,</w:t>
      </w:r>
    </w:p>
    <w:p w:rsidR="00C24E87" w:rsidRDefault="00C24E87" w:rsidP="00C24E87">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педагог дополнительного образования</w:t>
      </w:r>
    </w:p>
    <w:p w:rsidR="00C24E87" w:rsidRDefault="00C24E87" w:rsidP="00C24E87">
      <w:pPr>
        <w:spacing w:line="240" w:lineRule="auto"/>
        <w:jc w:val="center"/>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sz w:val="28"/>
          <w:szCs w:val="28"/>
        </w:rPr>
      </w:pPr>
    </w:p>
    <w:p w:rsidR="00C24E87" w:rsidRDefault="00C24E87" w:rsidP="00C24E87">
      <w:pPr>
        <w:spacing w:line="240" w:lineRule="auto"/>
        <w:jc w:val="center"/>
        <w:rPr>
          <w:rFonts w:ascii="Times New Roman" w:hAnsi="Times New Roman" w:cs="Times New Roman"/>
          <w:sz w:val="28"/>
          <w:szCs w:val="28"/>
        </w:rPr>
      </w:pPr>
      <w:r>
        <w:rPr>
          <w:rFonts w:ascii="Times New Roman" w:hAnsi="Times New Roman" w:cs="Times New Roman"/>
          <w:sz w:val="28"/>
          <w:szCs w:val="28"/>
        </w:rPr>
        <w:t>п</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ертково, 2022.</w:t>
      </w:r>
    </w:p>
    <w:p w:rsidR="00326B20" w:rsidRDefault="00C24E87" w:rsidP="00C24E87">
      <w:pPr>
        <w:spacing w:line="480" w:lineRule="auto"/>
        <w:rPr>
          <w:rFonts w:ascii="Times New Roman" w:hAnsi="Times New Roman" w:cs="Times New Roman"/>
          <w:b/>
          <w:sz w:val="32"/>
          <w:szCs w:val="32"/>
        </w:rPr>
      </w:pPr>
      <w:r>
        <w:rPr>
          <w:rFonts w:ascii="Times New Roman" w:hAnsi="Times New Roman" w:cs="Times New Roman"/>
          <w:b/>
          <w:sz w:val="32"/>
          <w:szCs w:val="32"/>
        </w:rPr>
        <w:t xml:space="preserve">                                        </w:t>
      </w:r>
    </w:p>
    <w:p w:rsidR="00326B20" w:rsidRDefault="00326B20" w:rsidP="00C24E87">
      <w:pPr>
        <w:spacing w:line="480" w:lineRule="auto"/>
        <w:rPr>
          <w:rFonts w:ascii="Times New Roman" w:hAnsi="Times New Roman" w:cs="Times New Roman"/>
          <w:b/>
          <w:sz w:val="32"/>
          <w:szCs w:val="32"/>
        </w:rPr>
      </w:pPr>
      <w:r>
        <w:rPr>
          <w:rFonts w:ascii="Times New Roman" w:hAnsi="Times New Roman" w:cs="Times New Roman"/>
          <w:b/>
          <w:sz w:val="32"/>
          <w:szCs w:val="32"/>
        </w:rPr>
        <w:lastRenderedPageBreak/>
        <w:t xml:space="preserve">                                         </w:t>
      </w:r>
    </w:p>
    <w:p w:rsidR="00C24E87" w:rsidRDefault="00326B20" w:rsidP="00C24E87">
      <w:pPr>
        <w:spacing w:line="480" w:lineRule="auto"/>
        <w:rPr>
          <w:rFonts w:ascii="Times New Roman" w:hAnsi="Times New Roman" w:cs="Times New Roman"/>
          <w:b/>
          <w:sz w:val="28"/>
          <w:szCs w:val="28"/>
        </w:rPr>
      </w:pPr>
      <w:r>
        <w:rPr>
          <w:rFonts w:ascii="Times New Roman" w:hAnsi="Times New Roman" w:cs="Times New Roman"/>
          <w:b/>
          <w:sz w:val="32"/>
          <w:szCs w:val="32"/>
        </w:rPr>
        <w:t xml:space="preserve">                                      </w:t>
      </w:r>
      <w:r w:rsidR="00C24E87">
        <w:rPr>
          <w:rFonts w:ascii="Times New Roman" w:hAnsi="Times New Roman" w:cs="Times New Roman"/>
          <w:b/>
          <w:sz w:val="32"/>
          <w:szCs w:val="32"/>
        </w:rPr>
        <w:t xml:space="preserve">   </w:t>
      </w:r>
      <w:r w:rsidR="00C24E87">
        <w:rPr>
          <w:rFonts w:ascii="Times New Roman" w:hAnsi="Times New Roman" w:cs="Times New Roman"/>
          <w:b/>
          <w:sz w:val="28"/>
          <w:szCs w:val="28"/>
        </w:rPr>
        <w:t>Содержание программы.</w:t>
      </w:r>
    </w:p>
    <w:p w:rsidR="00C24E87" w:rsidRDefault="00C24E87" w:rsidP="00C24E87">
      <w:pPr>
        <w:pStyle w:val="af"/>
        <w:numPr>
          <w:ilvl w:val="0"/>
          <w:numId w:val="2"/>
        </w:numPr>
        <w:spacing w:line="480" w:lineRule="auto"/>
        <w:rPr>
          <w:rFonts w:ascii="Times New Roman" w:hAnsi="Times New Roman" w:cs="Times New Roman"/>
          <w:sz w:val="28"/>
          <w:szCs w:val="28"/>
        </w:rPr>
      </w:pPr>
      <w:r>
        <w:rPr>
          <w:rFonts w:ascii="Times New Roman" w:hAnsi="Times New Roman" w:cs="Times New Roman"/>
          <w:sz w:val="28"/>
          <w:szCs w:val="28"/>
        </w:rPr>
        <w:t>Пояснительная записка.</w:t>
      </w:r>
    </w:p>
    <w:p w:rsidR="00C24E87" w:rsidRDefault="00C24E87" w:rsidP="00C24E87">
      <w:pPr>
        <w:pStyle w:val="af"/>
        <w:numPr>
          <w:ilvl w:val="0"/>
          <w:numId w:val="2"/>
        </w:numPr>
        <w:spacing w:line="480" w:lineRule="auto"/>
        <w:rPr>
          <w:rFonts w:ascii="Times New Roman" w:hAnsi="Times New Roman" w:cs="Times New Roman"/>
          <w:sz w:val="28"/>
          <w:szCs w:val="28"/>
        </w:rPr>
      </w:pPr>
      <w:r>
        <w:rPr>
          <w:rFonts w:ascii="Times New Roman" w:hAnsi="Times New Roman" w:cs="Times New Roman"/>
          <w:sz w:val="28"/>
          <w:szCs w:val="28"/>
          <w:lang w:val="en-US"/>
        </w:rPr>
        <w:t>Учебно-</w:t>
      </w:r>
      <w:r>
        <w:rPr>
          <w:rFonts w:ascii="Times New Roman" w:hAnsi="Times New Roman" w:cs="Times New Roman"/>
          <w:sz w:val="28"/>
          <w:szCs w:val="28"/>
        </w:rPr>
        <w:t>тематический план.</w:t>
      </w:r>
    </w:p>
    <w:p w:rsidR="00C24E87" w:rsidRDefault="00C24E87" w:rsidP="00C24E87">
      <w:pPr>
        <w:pStyle w:val="af"/>
        <w:numPr>
          <w:ilvl w:val="0"/>
          <w:numId w:val="2"/>
        </w:numPr>
        <w:spacing w:line="480" w:lineRule="auto"/>
        <w:rPr>
          <w:rFonts w:ascii="Times New Roman" w:hAnsi="Times New Roman" w:cs="Times New Roman"/>
          <w:sz w:val="28"/>
          <w:szCs w:val="28"/>
        </w:rPr>
      </w:pPr>
      <w:r>
        <w:rPr>
          <w:rFonts w:ascii="Times New Roman" w:hAnsi="Times New Roman" w:cs="Times New Roman"/>
          <w:sz w:val="28"/>
          <w:szCs w:val="28"/>
        </w:rPr>
        <w:t>Содержание программы.</w:t>
      </w:r>
    </w:p>
    <w:p w:rsidR="00C24E87" w:rsidRDefault="00C24E87" w:rsidP="00C24E87">
      <w:pPr>
        <w:pStyle w:val="af"/>
        <w:numPr>
          <w:ilvl w:val="0"/>
          <w:numId w:val="2"/>
        </w:numPr>
        <w:spacing w:after="0" w:line="480" w:lineRule="auto"/>
        <w:rPr>
          <w:rFonts w:ascii="Times New Roman" w:hAnsi="Times New Roman" w:cs="Times New Roman"/>
          <w:sz w:val="28"/>
          <w:szCs w:val="28"/>
        </w:rPr>
      </w:pPr>
      <w:r>
        <w:rPr>
          <w:rFonts w:ascii="Times New Roman" w:hAnsi="Times New Roman" w:cs="Times New Roman"/>
          <w:sz w:val="28"/>
          <w:szCs w:val="28"/>
        </w:rPr>
        <w:t>Методическое обеспечение программы.</w:t>
      </w:r>
    </w:p>
    <w:p w:rsidR="00C24E87" w:rsidRDefault="00C24E87" w:rsidP="00C24E87">
      <w:pPr>
        <w:pStyle w:val="af"/>
        <w:numPr>
          <w:ilvl w:val="0"/>
          <w:numId w:val="2"/>
        </w:numPr>
        <w:spacing w:line="480" w:lineRule="auto"/>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after="100" w:afterAutospacing="1" w:line="240" w:lineRule="auto"/>
        <w:contextualSpacing/>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Default="00C24E87" w:rsidP="00C24E87">
      <w:pPr>
        <w:spacing w:line="240" w:lineRule="auto"/>
        <w:rPr>
          <w:rFonts w:ascii="Times New Roman" w:hAnsi="Times New Roman" w:cs="Times New Roman"/>
        </w:rPr>
      </w:pPr>
    </w:p>
    <w:p w:rsidR="00C24E87" w:rsidRPr="00C24E87" w:rsidRDefault="00C24E87" w:rsidP="00C24E87">
      <w:pPr>
        <w:pStyle w:val="af"/>
        <w:numPr>
          <w:ilvl w:val="0"/>
          <w:numId w:val="17"/>
        </w:numPr>
        <w:tabs>
          <w:tab w:val="left" w:pos="0"/>
        </w:tabs>
        <w:spacing w:after="0" w:line="240" w:lineRule="auto"/>
        <w:rPr>
          <w:rFonts w:ascii="Times New Roman" w:hAnsi="Times New Roman" w:cs="Times New Roman"/>
          <w:b/>
          <w:sz w:val="28"/>
          <w:szCs w:val="28"/>
        </w:rPr>
      </w:pPr>
      <w:r w:rsidRPr="00C24E87">
        <w:rPr>
          <w:rFonts w:ascii="Times New Roman" w:hAnsi="Times New Roman" w:cs="Times New Roman"/>
          <w:b/>
          <w:sz w:val="28"/>
          <w:szCs w:val="28"/>
        </w:rPr>
        <w:t>Пояснительная записка.</w:t>
      </w:r>
    </w:p>
    <w:p w:rsidR="00C24E87" w:rsidRDefault="00C24E87" w:rsidP="00C24E87">
      <w:pPr>
        <w:pStyle w:val="af"/>
        <w:spacing w:after="0" w:line="240" w:lineRule="auto"/>
        <w:ind w:left="960"/>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Сувенир - памятный предмет, выполненный в традициях республики, края, области и отображающий национальные или местные особенности. Это, прежде всего изделия народных художественных промыслов, сохраняющие традиционный характер и имеющие индивидуальный почерк. Сувенир – подарок, связанный со значительными событиями в жизни человека. Сувенир – предмет, связанный с местом пребывания. И наконец, сувенир – это игрушка. Игрушка-сувенир вошла в нашу жизнь как одно из ярких явлений декоративно-прикладного искусства, в котором проявляется высокий художественный вкус народа, труд и талант многих поколений. Это и послужило основанием для создания программы «Сувенир».</w:t>
      </w:r>
    </w:p>
    <w:p w:rsidR="00C24E87" w:rsidRDefault="00C24E87" w:rsidP="00C24E87">
      <w:pPr>
        <w:spacing w:after="0" w:line="240" w:lineRule="auto"/>
        <w:rPr>
          <w:rFonts w:ascii="Times New Roman" w:eastAsia="Calibri" w:hAnsi="Times New Roman" w:cs="Times New Roman"/>
          <w:sz w:val="28"/>
          <w:szCs w:val="28"/>
        </w:rPr>
      </w:pP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Программа   разработана в соответствии </w:t>
      </w:r>
      <w:proofErr w:type="gramStart"/>
      <w:r>
        <w:rPr>
          <w:rFonts w:ascii="Times New Roman" w:eastAsia="Calibri" w:hAnsi="Times New Roman" w:cs="Times New Roman"/>
          <w:sz w:val="28"/>
          <w:szCs w:val="28"/>
        </w:rPr>
        <w:t>с</w:t>
      </w:r>
      <w:proofErr w:type="gramEnd"/>
      <w:r>
        <w:rPr>
          <w:rFonts w:ascii="Times New Roman" w:eastAsia="Calibri" w:hAnsi="Times New Roman" w:cs="Times New Roman"/>
          <w:sz w:val="28"/>
          <w:szCs w:val="28"/>
        </w:rPr>
        <w:t xml:space="preserve">:   </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Федеральным законом РФ от 29.12.2012 №273-ФЗ «Об образовании в Российской Федерации».</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Приказом </w:t>
      </w:r>
      <w:proofErr w:type="spellStart"/>
      <w:r>
        <w:rPr>
          <w:rFonts w:ascii="Times New Roman" w:eastAsia="Calibri" w:hAnsi="Times New Roman" w:cs="Times New Roman"/>
          <w:sz w:val="28"/>
          <w:szCs w:val="28"/>
        </w:rPr>
        <w:t>Минпросвещения</w:t>
      </w:r>
      <w:proofErr w:type="spellEnd"/>
      <w:r>
        <w:rPr>
          <w:rFonts w:ascii="Times New Roman" w:eastAsia="Calibri" w:hAnsi="Times New Roman" w:cs="Times New Roman"/>
          <w:sz w:val="28"/>
          <w:szCs w:val="28"/>
        </w:rPr>
        <w:t xml:space="preserve"> РФ от 9 ноября 2018 г. N 196 г. Москва «Об утверждении порядка организации и осуществления образовательной деятельности по дополнительным общеобразовательным программам».</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Приказом от 30.09.2020г.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2018г. №196».</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Конвенцией о правах ребенка.</w:t>
      </w:r>
    </w:p>
    <w:p w:rsidR="00C24E87" w:rsidRDefault="00C24E87" w:rsidP="00C24E8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Постановлением от 04.07.2014 № 41 «Об утверждении </w:t>
      </w:r>
      <w:proofErr w:type="spellStart"/>
      <w:r>
        <w:rPr>
          <w:rFonts w:ascii="Times New Roman" w:eastAsia="Times New Roman" w:hAnsi="Times New Roman" w:cs="Times New Roman"/>
          <w:sz w:val="28"/>
          <w:szCs w:val="28"/>
        </w:rPr>
        <w:t>СанПиН</w:t>
      </w:r>
      <w:proofErr w:type="spellEnd"/>
      <w:r>
        <w:rPr>
          <w:rFonts w:ascii="Times New Roman" w:eastAsia="Times New Roman" w:hAnsi="Times New Roman" w:cs="Times New Roman"/>
          <w:sz w:val="28"/>
          <w:szCs w:val="28"/>
        </w:rPr>
        <w:t xml:space="preserve"> 2.4.4.3172-14 «Санитарно-эпидемиологические требования к устройству, содержанию и организации </w:t>
      </w:r>
      <w:proofErr w:type="gramStart"/>
      <w:r>
        <w:rPr>
          <w:rFonts w:ascii="Times New Roman" w:eastAsia="Times New Roman" w:hAnsi="Times New Roman" w:cs="Times New Roman"/>
          <w:sz w:val="28"/>
          <w:szCs w:val="28"/>
        </w:rPr>
        <w:t>режима работы образовательных организаций дополнительного образования детей</w:t>
      </w:r>
      <w:proofErr w:type="gramEnd"/>
      <w:r>
        <w:rPr>
          <w:rFonts w:ascii="Times New Roman" w:eastAsia="Times New Roman" w:hAnsi="Times New Roman" w:cs="Times New Roman"/>
          <w:sz w:val="28"/>
          <w:szCs w:val="28"/>
        </w:rPr>
        <w:t>».</w:t>
      </w:r>
    </w:p>
    <w:p w:rsidR="00C24E87" w:rsidRDefault="00C24E87" w:rsidP="00C24E87">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8"/>
          <w:szCs w:val="28"/>
        </w:rPr>
        <w:t xml:space="preserve">- Постановлением от 05.04.2020 №272 «О мерах по обеспечению санитарно-эпидемиологического благополучия населения на территории Ростовской области в связи с распространением новой </w:t>
      </w:r>
      <w:proofErr w:type="spellStart"/>
      <w:r>
        <w:rPr>
          <w:rFonts w:ascii="Times New Roman" w:eastAsia="Times New Roman" w:hAnsi="Times New Roman" w:cs="Times New Roman"/>
          <w:sz w:val="28"/>
          <w:szCs w:val="28"/>
        </w:rPr>
        <w:t>коронавирусной</w:t>
      </w:r>
      <w:proofErr w:type="spellEnd"/>
      <w:r>
        <w:rPr>
          <w:rFonts w:ascii="Times New Roman" w:eastAsia="Times New Roman" w:hAnsi="Times New Roman" w:cs="Times New Roman"/>
          <w:sz w:val="28"/>
          <w:szCs w:val="28"/>
        </w:rPr>
        <w:t xml:space="preserve"> инфекции (COVID-19)</w:t>
      </w:r>
    </w:p>
    <w:p w:rsidR="00C24E87" w:rsidRDefault="00C24E87" w:rsidP="00C24E87">
      <w:pPr>
        <w:spacing w:after="0" w:line="240" w:lineRule="auto"/>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 xml:space="preserve">-  Методическим пособием Давыдовой Г.Н. «Детский дизайн» (поделки из бросового материала), </w:t>
      </w:r>
      <w:r>
        <w:rPr>
          <w:rFonts w:ascii="Times New Roman" w:hAnsi="Times New Roman" w:cs="Times New Roman"/>
          <w:sz w:val="28"/>
          <w:szCs w:val="28"/>
        </w:rPr>
        <w:t xml:space="preserve">программой дополнительного образования детей «Художественная вышивка» 2010г., учебно-методическим пособием «Объемная аппликация», воспитателя первой категории детского сада-школы №5 г. Санкт-Петербурга Петровой И.М. </w:t>
      </w:r>
      <w:r>
        <w:rPr>
          <w:rFonts w:ascii="Times New Roman" w:eastAsia="Times New Roman" w:hAnsi="Times New Roman" w:cs="Times New Roman"/>
          <w:sz w:val="28"/>
          <w:szCs w:val="28"/>
        </w:rPr>
        <w:t>и собственным педагогическим опытом.</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Направленность </w:t>
      </w:r>
      <w:r>
        <w:rPr>
          <w:rFonts w:ascii="Times New Roman" w:hAnsi="Times New Roman" w:cs="Times New Roman"/>
          <w:sz w:val="28"/>
          <w:szCs w:val="28"/>
        </w:rPr>
        <w:t>программы: художественно-эстетическая.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Новизна </w:t>
      </w:r>
      <w:r>
        <w:rPr>
          <w:rFonts w:ascii="Times New Roman" w:hAnsi="Times New Roman" w:cs="Times New Roman"/>
          <w:sz w:val="28"/>
          <w:szCs w:val="28"/>
        </w:rPr>
        <w:t>программы объединения «Сувенир» состоит в том, что в неё включены темы по изготовлению поделок из нетрадиционных материалов: спичечных коробков, коробок из-под чая, обрезков бумаги. В процессе занятий дети знакомятся с природой и фауной родного края, с жизнью и бытом людей.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Актуальность </w:t>
      </w:r>
      <w:r>
        <w:rPr>
          <w:rFonts w:ascii="Times New Roman" w:hAnsi="Times New Roman" w:cs="Times New Roman"/>
          <w:sz w:val="28"/>
          <w:szCs w:val="28"/>
        </w:rPr>
        <w:t xml:space="preserve">- занятия позволяют развивать у детей воображение, фантазию, память; прививают интерес к декоративно-прикладному творчеству, содействуют воспитанию общительности. Особое внимание уделяется формированию культуры труда, воспитанию чувства взаимопомощи. На занятиях дети знакомятся с </w:t>
      </w:r>
      <w:r>
        <w:rPr>
          <w:rFonts w:ascii="Times New Roman" w:hAnsi="Times New Roman" w:cs="Times New Roman"/>
          <w:sz w:val="28"/>
          <w:szCs w:val="28"/>
        </w:rPr>
        <w:lastRenderedPageBreak/>
        <w:t>организацией общественного труда людей различных профессий, т.е.  работа принимает профориентационный характер.</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Цель программы </w:t>
      </w:r>
      <w:r>
        <w:rPr>
          <w:rFonts w:ascii="Times New Roman" w:hAnsi="Times New Roman" w:cs="Times New Roman"/>
          <w:sz w:val="28"/>
          <w:szCs w:val="28"/>
        </w:rPr>
        <w:t xml:space="preserve">- развитие творческих способностей ребёнка, приобщение его к искусству изготовления сувениров. </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Исходя из этого, программа решает следующие </w:t>
      </w:r>
      <w:r>
        <w:rPr>
          <w:rFonts w:ascii="Times New Roman" w:hAnsi="Times New Roman" w:cs="Times New Roman"/>
          <w:b/>
          <w:sz w:val="28"/>
          <w:szCs w:val="28"/>
        </w:rPr>
        <w:t>задачи: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развитие у ребёнка фантазии, воображения, изобретательности;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воспитание художественно-эстетического вкуса, трудолюбия;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формирование практических навыков работы с бумагой, шаблонами, тканью, нитками;</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вызвать у детей интерес к народному творчеству.</w:t>
      </w:r>
    </w:p>
    <w:p w:rsidR="00C24E87" w:rsidRDefault="00C24E87" w:rsidP="00C24E87">
      <w:pPr>
        <w:spacing w:line="240" w:lineRule="auto"/>
        <w:rPr>
          <w:rFonts w:ascii="Times New Roman" w:hAnsi="Times New Roman" w:cs="Times New Roman"/>
          <w:b/>
          <w:sz w:val="28"/>
          <w:szCs w:val="28"/>
        </w:rPr>
      </w:pPr>
      <w:r>
        <w:rPr>
          <w:rFonts w:ascii="Times New Roman" w:hAnsi="Times New Roman" w:cs="Times New Roman"/>
          <w:sz w:val="28"/>
          <w:szCs w:val="28"/>
        </w:rPr>
        <w:t xml:space="preserve"> Реализации этих задач способствуют следующие </w:t>
      </w:r>
      <w:r>
        <w:rPr>
          <w:rFonts w:ascii="Times New Roman" w:hAnsi="Times New Roman" w:cs="Times New Roman"/>
          <w:b/>
          <w:sz w:val="28"/>
          <w:szCs w:val="28"/>
        </w:rPr>
        <w:t>принципы:</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наглядности (использование наглядных пособий, технических средств обучения);</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xml:space="preserve">- последовательности (от </w:t>
      </w:r>
      <w:proofErr w:type="gramStart"/>
      <w:r>
        <w:rPr>
          <w:rFonts w:ascii="Times New Roman" w:hAnsi="Times New Roman" w:cs="Times New Roman"/>
          <w:sz w:val="28"/>
          <w:szCs w:val="28"/>
        </w:rPr>
        <w:t>простого</w:t>
      </w:r>
      <w:proofErr w:type="gramEnd"/>
      <w:r>
        <w:rPr>
          <w:rFonts w:ascii="Times New Roman" w:hAnsi="Times New Roman" w:cs="Times New Roman"/>
          <w:sz w:val="28"/>
          <w:szCs w:val="28"/>
        </w:rPr>
        <w:t xml:space="preserve"> к сложному);</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доступности (простота изложения);</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соединения теории с практикой (выработка умений, навыков на основе знаний и представлений);</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демократизации (выбор каждым ребёнком своей траектории участия в образовательном процессе);</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системности (преемственность знаний, связь пройденного и нового);</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сотрудничества (совместная деятельность детей и взрослых);</w:t>
      </w:r>
    </w:p>
    <w:p w:rsidR="00C24E87" w:rsidRDefault="00C24E87" w:rsidP="00C24E87">
      <w:pPr>
        <w:spacing w:line="240" w:lineRule="auto"/>
        <w:rPr>
          <w:rFonts w:ascii="Times New Roman" w:hAnsi="Times New Roman" w:cs="Times New Roman"/>
          <w:sz w:val="28"/>
          <w:szCs w:val="28"/>
        </w:rPr>
      </w:pPr>
      <w:r>
        <w:rPr>
          <w:rFonts w:ascii="Times New Roman" w:hAnsi="Times New Roman" w:cs="Times New Roman"/>
          <w:sz w:val="28"/>
          <w:szCs w:val="28"/>
        </w:rPr>
        <w:t xml:space="preserve">- природообразности (учёт возрастных и индивидуальных особенностей детей).  </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работе с детьми используются следующие </w:t>
      </w:r>
      <w:r>
        <w:rPr>
          <w:rFonts w:ascii="Times New Roman" w:hAnsi="Times New Roman" w:cs="Times New Roman"/>
          <w:b/>
          <w:sz w:val="28"/>
          <w:szCs w:val="28"/>
        </w:rPr>
        <w:t>педагогические технологии:</w:t>
      </w:r>
      <w:r>
        <w:rPr>
          <w:rFonts w:ascii="Times New Roman" w:hAnsi="Times New Roman" w:cs="Times New Roman"/>
          <w:sz w:val="28"/>
          <w:szCs w:val="28"/>
        </w:rPr>
        <w:t xml:space="preserve"> технология развивающего обучения, личностно-ориентированная, игровая, здоровье сберегающие.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 занятиях применяются следующие </w:t>
      </w:r>
      <w:r>
        <w:rPr>
          <w:rFonts w:ascii="Times New Roman" w:hAnsi="Times New Roman" w:cs="Times New Roman"/>
          <w:b/>
          <w:sz w:val="28"/>
          <w:szCs w:val="28"/>
        </w:rPr>
        <w:t>методы обучения: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словесный (беседа, рассказ, объяснение);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наглядный</w:t>
      </w:r>
      <w:proofErr w:type="gramEnd"/>
      <w:r>
        <w:rPr>
          <w:rFonts w:ascii="Times New Roman" w:hAnsi="Times New Roman" w:cs="Times New Roman"/>
          <w:sz w:val="28"/>
          <w:szCs w:val="28"/>
        </w:rPr>
        <w:t xml:space="preserve"> (иллюстрация, наблюдение, демонстрация образцов);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практический</w:t>
      </w:r>
      <w:proofErr w:type="gramEnd"/>
      <w:r>
        <w:rPr>
          <w:rFonts w:ascii="Times New Roman" w:hAnsi="Times New Roman" w:cs="Times New Roman"/>
          <w:sz w:val="28"/>
          <w:szCs w:val="28"/>
        </w:rPr>
        <w:t xml:space="preserve"> (упражнение, выполнение работы).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Основной </w:t>
      </w:r>
      <w:r>
        <w:rPr>
          <w:rFonts w:ascii="Times New Roman" w:hAnsi="Times New Roman" w:cs="Times New Roman"/>
          <w:b/>
          <w:sz w:val="28"/>
          <w:szCs w:val="28"/>
        </w:rPr>
        <w:t>формой</w:t>
      </w:r>
      <w:r>
        <w:rPr>
          <w:rFonts w:ascii="Times New Roman" w:hAnsi="Times New Roman" w:cs="Times New Roman"/>
          <w:sz w:val="28"/>
          <w:szCs w:val="28"/>
        </w:rPr>
        <w:t xml:space="preserve"> проведения занятия является индивидуальная форма, хотя не исключены и другие формы работы, такие как групповая и фронтальная.</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Детское объединение создано на базе дошкольного учреждения (</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/с «Березка») и ЧСОШ №3.Группы формируются по возрастам, с учётом имеющихся у детей умений и навыков. Программа рассчитана на 2 года обучения детей в возрасте от 5 до 7 лет. Количество детей:1-й год обучения-15 человек; 2-й год обучения- 12-15 человек. Занятия проводятся 2 раза в неделю. Продолжительность одного занятия 30 минут. Занятие делится на теоретическую и практическую части. Объяснение сопровождается демонстрацией наглядности. Особое место отводится практике.  Главной особенностью этого возраста является то, что дети лучше усваивают данные </w:t>
      </w:r>
      <w:r>
        <w:rPr>
          <w:rFonts w:ascii="Times New Roman" w:hAnsi="Times New Roman" w:cs="Times New Roman"/>
          <w:sz w:val="28"/>
          <w:szCs w:val="28"/>
        </w:rPr>
        <w:lastRenderedPageBreak/>
        <w:t>им знания через игру. Поэтому большое внимание уделяется игровым моментам на занятиях.</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 </w:t>
      </w:r>
      <w:r>
        <w:rPr>
          <w:rFonts w:ascii="Times New Roman" w:hAnsi="Times New Roman" w:cs="Times New Roman"/>
          <w:b/>
          <w:sz w:val="28"/>
          <w:szCs w:val="28"/>
        </w:rPr>
        <w:t xml:space="preserve">концу 1-го года </w:t>
      </w:r>
      <w:r>
        <w:rPr>
          <w:rFonts w:ascii="Times New Roman" w:hAnsi="Times New Roman" w:cs="Times New Roman"/>
          <w:sz w:val="28"/>
          <w:szCs w:val="28"/>
        </w:rPr>
        <w:t xml:space="preserve">обучения дети должны </w:t>
      </w:r>
    </w:p>
    <w:p w:rsidR="00C24E87" w:rsidRDefault="00C24E87" w:rsidP="00C24E8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знать:</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-виды инструментов и приспособлений;</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стежок «вперед иголку»;</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иметь понятие о шаблонах;</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правила техники безопасности.</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уметь</w:t>
      </w:r>
      <w:r>
        <w:rPr>
          <w:rFonts w:ascii="Times New Roman" w:hAnsi="Times New Roman" w:cs="Times New Roman"/>
          <w:sz w:val="28"/>
          <w:szCs w:val="28"/>
        </w:rPr>
        <w:t>:</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шить швом «вперед иголку»;</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правильно обклеивать коробки;</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резать по контуру картон и бумагу;</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работать с шаблонами.</w:t>
      </w:r>
    </w:p>
    <w:p w:rsidR="00C24E87" w:rsidRDefault="00C24E87" w:rsidP="00C24E8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Личностные качества:</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отзывчивость;</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доброта;</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толерантность.</w:t>
      </w:r>
    </w:p>
    <w:p w:rsidR="00C24E87" w:rsidRDefault="00C24E87" w:rsidP="00C24E87">
      <w:p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К </w:t>
      </w:r>
      <w:r>
        <w:rPr>
          <w:rFonts w:ascii="Times New Roman" w:hAnsi="Times New Roman" w:cs="Times New Roman"/>
          <w:b/>
          <w:sz w:val="28"/>
          <w:szCs w:val="28"/>
        </w:rPr>
        <w:t xml:space="preserve">концу 2-го года </w:t>
      </w:r>
      <w:r>
        <w:rPr>
          <w:rFonts w:ascii="Times New Roman" w:hAnsi="Times New Roman" w:cs="Times New Roman"/>
          <w:sz w:val="28"/>
          <w:szCs w:val="28"/>
        </w:rPr>
        <w:t xml:space="preserve">обучения дети должны </w:t>
      </w:r>
    </w:p>
    <w:p w:rsidR="00C24E87" w:rsidRDefault="00C24E87" w:rsidP="00C24E8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знать:</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виды инструментов и приспособлений;</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виды тканей;</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стежок «назад иголку»;</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виды бумаги и картона;</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правила техники безопасности.</w:t>
      </w:r>
    </w:p>
    <w:p w:rsidR="00C24E87" w:rsidRDefault="00C24E87" w:rsidP="00C24E8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уметь:</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самостоятельно подбирать цветовую гамму бумаги и ткани;</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шить швом «назад иголку»;</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правильно обклеивать детали цветной бумагой;</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составлять композиции из различных элементов.</w:t>
      </w:r>
    </w:p>
    <w:p w:rsidR="00C24E87" w:rsidRDefault="00C24E87" w:rsidP="00C24E8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Личностные качества:</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активность;</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коммуникативность;</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умение работать в коллективе;</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взаимовыручка;</w:t>
      </w:r>
    </w:p>
    <w:p w:rsidR="00C24E87" w:rsidRDefault="00C24E87" w:rsidP="00C24E8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толерантность.</w:t>
      </w:r>
    </w:p>
    <w:p w:rsidR="00C24E87" w:rsidRDefault="00C24E87" w:rsidP="00C24E87">
      <w:pPr>
        <w:spacing w:after="0" w:line="240" w:lineRule="auto"/>
        <w:jc w:val="both"/>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Наиболее подходящей </w:t>
      </w:r>
      <w:r>
        <w:rPr>
          <w:rFonts w:ascii="Times New Roman" w:hAnsi="Times New Roman" w:cs="Times New Roman"/>
          <w:b/>
          <w:sz w:val="28"/>
          <w:szCs w:val="28"/>
        </w:rPr>
        <w:t xml:space="preserve">формой аттестации </w:t>
      </w:r>
      <w:r>
        <w:rPr>
          <w:rFonts w:ascii="Times New Roman" w:hAnsi="Times New Roman" w:cs="Times New Roman"/>
          <w:sz w:val="28"/>
          <w:szCs w:val="28"/>
        </w:rPr>
        <w:t xml:space="preserve">являются: тестирование, проверочные задания, зачётные занятия, выставки работ. На выставках должны присутствовать не только лучшие работы, а работы всех обучающихся. Только в таком случае дети смогут оценить работы, увидеть недостатки, сравнить с другими работами. </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Pr="00326B20"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II. Учебно-тематический план 1-го года обучения.</w:t>
      </w:r>
    </w:p>
    <w:p w:rsidR="00C24E87" w:rsidRDefault="00C24E87" w:rsidP="00C24E87">
      <w:pPr>
        <w:spacing w:line="240" w:lineRule="auto"/>
        <w:rPr>
          <w:rFonts w:ascii="Times New Roman" w:hAnsi="Times New Roman" w:cs="Times New Roman"/>
          <w:b/>
          <w:sz w:val="28"/>
          <w:szCs w:val="28"/>
        </w:rPr>
      </w:pPr>
    </w:p>
    <w:tbl>
      <w:tblPr>
        <w:tblW w:w="0" w:type="auto"/>
        <w:tblLook w:val="04A0"/>
      </w:tblPr>
      <w:tblGrid>
        <w:gridCol w:w="4897"/>
        <w:gridCol w:w="1136"/>
        <w:gridCol w:w="1226"/>
        <w:gridCol w:w="1097"/>
        <w:gridCol w:w="2207"/>
      </w:tblGrid>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b/>
                <w:sz w:val="28"/>
                <w:szCs w:val="28"/>
              </w:rPr>
            </w:pPr>
            <w:r>
              <w:rPr>
                <w:rFonts w:ascii="Times New Roman" w:hAnsi="Times New Roman" w:cs="Times New Roman"/>
                <w:b/>
                <w:sz w:val="28"/>
                <w:szCs w:val="28"/>
              </w:rPr>
              <w:t xml:space="preserve">Тема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r>
              <w:rPr>
                <w:rFonts w:ascii="Times New Roman" w:hAnsi="Times New Roman" w:cs="Times New Roman"/>
                <w:b/>
                <w:sz w:val="28"/>
                <w:szCs w:val="28"/>
              </w:rPr>
              <w:t>Теория</w:t>
            </w:r>
          </w:p>
          <w:p w:rsidR="00C24E87" w:rsidRDefault="00C24E87">
            <w:pPr>
              <w:rPr>
                <w:rFonts w:ascii="Times New Roman" w:hAnsi="Times New Roman" w:cs="Times New Roman"/>
                <w:b/>
                <w:sz w:val="28"/>
                <w:szCs w:val="28"/>
              </w:rPr>
            </w:pP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b/>
                <w:sz w:val="28"/>
                <w:szCs w:val="28"/>
              </w:rPr>
            </w:pPr>
            <w:proofErr w:type="spellStart"/>
            <w:r>
              <w:rPr>
                <w:rFonts w:ascii="Times New Roman" w:hAnsi="Times New Roman" w:cs="Times New Roman"/>
                <w:b/>
                <w:sz w:val="28"/>
                <w:szCs w:val="28"/>
              </w:rPr>
              <w:t>Прак</w:t>
            </w:r>
            <w:proofErr w:type="spellEnd"/>
            <w:r>
              <w:rPr>
                <w:rFonts w:ascii="Times New Roman" w:hAnsi="Times New Roman" w:cs="Times New Roman"/>
                <w:b/>
                <w:sz w:val="28"/>
                <w:szCs w:val="28"/>
              </w:rPr>
              <w:t>-</w:t>
            </w:r>
          </w:p>
          <w:p w:rsidR="00C24E87" w:rsidRDefault="00C24E87">
            <w:pPr>
              <w:rPr>
                <w:rFonts w:ascii="Times New Roman" w:hAnsi="Times New Roman" w:cs="Times New Roman"/>
                <w:b/>
                <w:sz w:val="28"/>
                <w:szCs w:val="28"/>
              </w:rPr>
            </w:pPr>
            <w:r>
              <w:rPr>
                <w:rFonts w:ascii="Times New Roman" w:hAnsi="Times New Roman" w:cs="Times New Roman"/>
                <w:b/>
                <w:sz w:val="28"/>
                <w:szCs w:val="28"/>
              </w:rPr>
              <w:t>тика</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r>
              <w:rPr>
                <w:rFonts w:ascii="Times New Roman" w:hAnsi="Times New Roman" w:cs="Times New Roman"/>
                <w:b/>
                <w:sz w:val="28"/>
                <w:szCs w:val="28"/>
              </w:rPr>
              <w:t>Итого</w:t>
            </w:r>
          </w:p>
          <w:p w:rsidR="00C24E87" w:rsidRDefault="00C24E87">
            <w:pPr>
              <w:rPr>
                <w:rFonts w:ascii="Times New Roman" w:hAnsi="Times New Roman" w:cs="Times New Roman"/>
                <w:b/>
                <w:sz w:val="28"/>
                <w:szCs w:val="28"/>
              </w:rPr>
            </w:pP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b/>
                <w:sz w:val="28"/>
                <w:szCs w:val="28"/>
              </w:rPr>
            </w:pPr>
            <w:r>
              <w:rPr>
                <w:rFonts w:ascii="Times New Roman" w:hAnsi="Times New Roman" w:cs="Times New Roman"/>
                <w:b/>
                <w:sz w:val="28"/>
                <w:szCs w:val="28"/>
              </w:rPr>
              <w:t>Формы аттестации</w:t>
            </w: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1.Вводное занятие.</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2. Поделки из полос бумаги.</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2</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lang w:val="en-US"/>
              </w:rPr>
            </w:pPr>
            <w:r>
              <w:rPr>
                <w:rFonts w:ascii="Times New Roman" w:hAnsi="Times New Roman" w:cs="Times New Roman"/>
                <w:sz w:val="28"/>
                <w:szCs w:val="28"/>
                <w:lang w:val="en-US"/>
              </w:rPr>
              <w:t>6</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lang w:val="en-US"/>
              </w:rPr>
            </w:pPr>
            <w:r>
              <w:rPr>
                <w:rFonts w:ascii="Times New Roman" w:hAnsi="Times New Roman" w:cs="Times New Roman"/>
                <w:sz w:val="28"/>
                <w:szCs w:val="28"/>
                <w:lang w:val="en-US"/>
              </w:rPr>
              <w:t>8</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 xml:space="preserve">3. Объемные поделки из бумаги.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2</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14</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4. Плоская аппликация.</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lang w:val="en-US"/>
              </w:rPr>
            </w:pPr>
            <w:r>
              <w:rPr>
                <w:rFonts w:ascii="Times New Roman" w:hAnsi="Times New Roman" w:cs="Times New Roman"/>
                <w:sz w:val="28"/>
                <w:szCs w:val="28"/>
                <w:lang w:val="en-US"/>
              </w:rPr>
              <w:t>9</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 xml:space="preserve">5. Оригами.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3</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14</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17</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6. Аппликация из геометрических фигур.</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5</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6</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коллективная работа</w:t>
            </w: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7. Поздравительные открытки своими руками.</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2</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9</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11</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8. Аппликация способом торцевание.</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3</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4</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итоговая аттестация</w:t>
            </w: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9. Итоговое занятие.</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 xml:space="preserve">выставка </w:t>
            </w:r>
          </w:p>
        </w:tc>
      </w:tr>
      <w:tr w:rsidR="00C24E87" w:rsidTr="00C24E87">
        <w:tc>
          <w:tcPr>
            <w:tcW w:w="4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Итого:</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13</w:t>
            </w:r>
          </w:p>
        </w:tc>
        <w:tc>
          <w:tcPr>
            <w:tcW w:w="1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59</w:t>
            </w:r>
          </w:p>
        </w:tc>
        <w:tc>
          <w:tcPr>
            <w:tcW w:w="1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72</w:t>
            </w:r>
          </w:p>
        </w:tc>
        <w:tc>
          <w:tcPr>
            <w:tcW w:w="22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p>
        </w:tc>
      </w:tr>
    </w:tbl>
    <w:p w:rsidR="00C24E87" w:rsidRDefault="00C24E87" w:rsidP="00C24E87">
      <w:pPr>
        <w:spacing w:line="240" w:lineRule="auto"/>
        <w:rPr>
          <w:rFonts w:ascii="Times New Roman" w:hAnsi="Times New Roman" w:cs="Times New Roman"/>
          <w:b/>
          <w:sz w:val="28"/>
          <w:szCs w:val="28"/>
          <w:lang w:eastAsia="en-US"/>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p>
    <w:p w:rsidR="00326B20" w:rsidRDefault="00326B20" w:rsidP="00C24E87">
      <w:pPr>
        <w:spacing w:line="240" w:lineRule="auto"/>
        <w:rPr>
          <w:rFonts w:ascii="Times New Roman" w:hAnsi="Times New Roman" w:cs="Times New Roman"/>
          <w:b/>
          <w:sz w:val="28"/>
          <w:szCs w:val="28"/>
        </w:rPr>
      </w:pPr>
    </w:p>
    <w:p w:rsidR="00C24E87" w:rsidRDefault="00C24E87" w:rsidP="00C24E87">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III</w:t>
      </w:r>
      <w:r>
        <w:rPr>
          <w:rFonts w:ascii="Times New Roman" w:hAnsi="Times New Roman" w:cs="Times New Roman"/>
          <w:b/>
          <w:sz w:val="28"/>
          <w:szCs w:val="28"/>
        </w:rPr>
        <w:t>.Содержание программы 1-го года обучения</w:t>
      </w:r>
    </w:p>
    <w:p w:rsidR="00C24E87" w:rsidRDefault="00C24E87" w:rsidP="00C24E87">
      <w:pPr>
        <w:pStyle w:val="ae"/>
        <w:rPr>
          <w:rFonts w:ascii="Times New Roman" w:hAnsi="Times New Roman" w:cs="Times New Roman"/>
          <w:b/>
          <w:sz w:val="28"/>
          <w:szCs w:val="28"/>
        </w:rPr>
      </w:pPr>
      <w:r>
        <w:rPr>
          <w:rFonts w:ascii="Times New Roman" w:hAnsi="Times New Roman" w:cs="Times New Roman"/>
          <w:b/>
          <w:sz w:val="28"/>
          <w:szCs w:val="28"/>
        </w:rPr>
        <w:t>1.    Вводное занятие.(1 час)</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(0.5 часа)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ознакомление с задачами кружка и программой работы,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знакомство с оборудованием и инструментами для занятий,</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с правилами безопасности труда и пожарной безопасности,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показ образцов поделок.</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(0.5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загадки, кроссворды, викторина по прикладному творчеству.</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   Поделки из полос бумаги. (8 часов)</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(2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(6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полос бумаги:</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ромашка;</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кот;</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снежинка;</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гусеница;</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заяц;</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лиса;</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лебедь;</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березка.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3.  Объемные поделки из бумаги.(14 часов)</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(2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(12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объемных поделок из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забавные фрукты;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роза из салфетки;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цыпленок-неваляшка;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снежинка из журнала;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елочный фонарик;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елочная игрушка «Самоцвет»;</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пингвин;</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подснежники объемные;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птичка объемная;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голубь из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рыбки подвесные;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закладка для книги;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слон - валентинка;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мышка - валентинка.</w:t>
      </w:r>
    </w:p>
    <w:p w:rsidR="00C24E87" w:rsidRDefault="00C24E87" w:rsidP="00C24E87">
      <w:pPr>
        <w:tabs>
          <w:tab w:val="left" w:pos="1125"/>
        </w:tabs>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i/>
          <w:sz w:val="28"/>
          <w:szCs w:val="28"/>
        </w:rPr>
      </w:pPr>
      <w:r>
        <w:rPr>
          <w:rFonts w:ascii="Times New Roman" w:hAnsi="Times New Roman" w:cs="Times New Roman"/>
          <w:b/>
          <w:sz w:val="28"/>
          <w:szCs w:val="28"/>
        </w:rPr>
        <w:t>4.    Плоская аппликация. (10 часов)</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история возникновения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правила резания бумаги.</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(9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плоской аппликации: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мухоморы;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щенок;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бабочка из сердечек;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снеговик с подснежником;</w:t>
      </w:r>
    </w:p>
    <w:p w:rsidR="00C24E87" w:rsidRDefault="00C24E87" w:rsidP="00C24E87">
      <w:pPr>
        <w:tabs>
          <w:tab w:val="left" w:pos="2132"/>
        </w:tabs>
        <w:spacing w:after="0" w:line="240" w:lineRule="auto"/>
        <w:rPr>
          <w:rFonts w:ascii="Times New Roman" w:hAnsi="Times New Roman" w:cs="Times New Roman"/>
          <w:sz w:val="28"/>
          <w:szCs w:val="28"/>
        </w:rPr>
      </w:pPr>
      <w:r>
        <w:rPr>
          <w:rFonts w:ascii="Times New Roman" w:hAnsi="Times New Roman" w:cs="Times New Roman"/>
          <w:sz w:val="28"/>
          <w:szCs w:val="28"/>
        </w:rPr>
        <w:t>-  ветка вербы;</w:t>
      </w:r>
      <w:r>
        <w:rPr>
          <w:rFonts w:ascii="Times New Roman" w:hAnsi="Times New Roman" w:cs="Times New Roman"/>
          <w:sz w:val="28"/>
          <w:szCs w:val="28"/>
        </w:rPr>
        <w:tab/>
      </w:r>
    </w:p>
    <w:p w:rsidR="00C24E87" w:rsidRDefault="00C24E87" w:rsidP="00C24E87">
      <w:pPr>
        <w:tabs>
          <w:tab w:val="left" w:pos="2132"/>
        </w:tabs>
        <w:spacing w:after="0" w:line="240" w:lineRule="auto"/>
        <w:rPr>
          <w:rFonts w:ascii="Times New Roman" w:hAnsi="Times New Roman" w:cs="Times New Roman"/>
          <w:sz w:val="28"/>
          <w:szCs w:val="28"/>
        </w:rPr>
      </w:pPr>
      <w:r>
        <w:rPr>
          <w:rFonts w:ascii="Times New Roman" w:hAnsi="Times New Roman" w:cs="Times New Roman"/>
          <w:sz w:val="28"/>
          <w:szCs w:val="28"/>
        </w:rPr>
        <w:t>-  скворечник;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цыплята в корзинке;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цыпленок с червячком;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ветка яблони;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закат на море.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5.   Оригами.(17 часов)</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история оригами;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(14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оригами: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ветка рябины;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кошечка;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щенок;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аквариум;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дракончик;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лиса;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заяц;</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снежинка;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пароход;</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тюльпаны в вазе;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лилии;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подснежники;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космос;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ракета;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тюльпан надувной;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божья коровка;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лягушка.</w:t>
      </w:r>
    </w:p>
    <w:p w:rsidR="00C24E87" w:rsidRDefault="00C24E87" w:rsidP="00C24E87">
      <w:pPr>
        <w:tabs>
          <w:tab w:val="left" w:pos="1125"/>
        </w:tabs>
        <w:spacing w:after="0" w:line="240" w:lineRule="auto"/>
        <w:jc w:val="both"/>
        <w:rPr>
          <w:rFonts w:ascii="Times New Roman" w:hAnsi="Times New Roman" w:cs="Times New Roman"/>
          <w:b/>
          <w:sz w:val="28"/>
          <w:szCs w:val="28"/>
        </w:rPr>
      </w:pPr>
    </w:p>
    <w:p w:rsidR="00C24E87" w:rsidRDefault="00C24E87" w:rsidP="00C24E87">
      <w:pPr>
        <w:tabs>
          <w:tab w:val="left" w:pos="1125"/>
        </w:tabs>
        <w:spacing w:after="0" w:line="240" w:lineRule="auto"/>
        <w:rPr>
          <w:rFonts w:ascii="Times New Roman" w:hAnsi="Times New Roman" w:cs="Times New Roman"/>
          <w:b/>
          <w:sz w:val="28"/>
          <w:szCs w:val="28"/>
        </w:rPr>
      </w:pPr>
      <w:r>
        <w:rPr>
          <w:rFonts w:ascii="Times New Roman" w:hAnsi="Times New Roman" w:cs="Times New Roman"/>
          <w:b/>
          <w:sz w:val="28"/>
          <w:szCs w:val="28"/>
        </w:rPr>
        <w:t>6.  Аппликация из геометрических фигур (круг). (6 часов)</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геометрических фигур, орнаменты из геометрических фигур;</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аппликации из кругов: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 из круга;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снеговик;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львенок;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декоративные цветы;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гусеница;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гвоздики.</w:t>
      </w:r>
    </w:p>
    <w:p w:rsidR="00C24E87" w:rsidRDefault="00C24E87" w:rsidP="00C24E87">
      <w:pPr>
        <w:tabs>
          <w:tab w:val="left" w:pos="1125"/>
        </w:tabs>
        <w:spacing w:after="0" w:line="240" w:lineRule="auto"/>
        <w:jc w:val="both"/>
        <w:rPr>
          <w:rFonts w:ascii="Times New Roman" w:hAnsi="Times New Roman" w:cs="Times New Roman"/>
          <w:b/>
          <w:sz w:val="28"/>
          <w:szCs w:val="28"/>
        </w:rPr>
      </w:pPr>
    </w:p>
    <w:p w:rsidR="00C24E87" w:rsidRDefault="00C24E87" w:rsidP="00C24E87">
      <w:pPr>
        <w:tabs>
          <w:tab w:val="left" w:pos="1125"/>
        </w:tabs>
        <w:spacing w:after="0" w:line="240" w:lineRule="auto"/>
        <w:jc w:val="both"/>
        <w:rPr>
          <w:rFonts w:ascii="Times New Roman" w:hAnsi="Times New Roman" w:cs="Times New Roman"/>
          <w:b/>
          <w:i/>
          <w:sz w:val="28"/>
          <w:szCs w:val="28"/>
        </w:rPr>
      </w:pPr>
      <w:r>
        <w:rPr>
          <w:rFonts w:ascii="Times New Roman" w:hAnsi="Times New Roman" w:cs="Times New Roman"/>
          <w:b/>
          <w:sz w:val="28"/>
          <w:szCs w:val="28"/>
        </w:rPr>
        <w:t>7.   Поздравительные открытки своими руками. (11 часов)</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(2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история возникновения открытки;</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(9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поздравительных открыток: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чашка для мамы;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ладошка;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шар;</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рукавичка;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рубашка для папы;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машина;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пасхальное яйцо;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цыпленок;</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открытка с цыпленком внутри;</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открытка клоун;</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открытка Валентинка.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8.   Аппликация способом торцевание. (4 часа)</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аппликации способом торцевание:</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ветка мимозы;</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одуванчики;</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сирень.</w:t>
      </w:r>
    </w:p>
    <w:p w:rsidR="00C24E87" w:rsidRDefault="00C24E87" w:rsidP="00C24E87">
      <w:pPr>
        <w:tabs>
          <w:tab w:val="left" w:pos="1125"/>
        </w:tabs>
        <w:spacing w:after="0" w:line="240" w:lineRule="auto"/>
        <w:jc w:val="both"/>
        <w:rPr>
          <w:rFonts w:ascii="Times New Roman" w:hAnsi="Times New Roman" w:cs="Times New Roman"/>
          <w:sz w:val="28"/>
          <w:szCs w:val="28"/>
        </w:rPr>
      </w:pPr>
    </w:p>
    <w:p w:rsidR="00C24E87" w:rsidRDefault="00C24E87" w:rsidP="00C24E87">
      <w:pPr>
        <w:tabs>
          <w:tab w:val="left" w:pos="1125"/>
        </w:tabs>
        <w:spacing w:after="0" w:line="240" w:lineRule="auto"/>
        <w:jc w:val="both"/>
        <w:rPr>
          <w:rFonts w:ascii="Times New Roman" w:hAnsi="Times New Roman" w:cs="Times New Roman"/>
          <w:b/>
          <w:i/>
          <w:sz w:val="28"/>
          <w:szCs w:val="28"/>
        </w:rPr>
      </w:pPr>
      <w:r>
        <w:rPr>
          <w:rFonts w:ascii="Times New Roman" w:hAnsi="Times New Roman" w:cs="Times New Roman"/>
          <w:b/>
          <w:sz w:val="28"/>
          <w:szCs w:val="28"/>
        </w:rPr>
        <w:t>9.   Итоговое занятие.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i/>
          <w:sz w:val="28"/>
          <w:szCs w:val="28"/>
        </w:rPr>
        <w:t>Теоретическая часть (0.5 часа)</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Подведение итогов работы объединения.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i/>
          <w:sz w:val="28"/>
          <w:szCs w:val="28"/>
        </w:rPr>
        <w:lastRenderedPageBreak/>
        <w:t>Практическая часть (0.5 часа)</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Подготовка и оформление итоговой выставки.</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i/>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Для </w:t>
      </w:r>
      <w:r>
        <w:rPr>
          <w:rFonts w:ascii="Times New Roman" w:hAnsi="Times New Roman" w:cs="Times New Roman"/>
          <w:b/>
          <w:sz w:val="28"/>
          <w:szCs w:val="28"/>
        </w:rPr>
        <w:t>успешной реализации программы</w:t>
      </w:r>
      <w:r>
        <w:rPr>
          <w:rFonts w:ascii="Times New Roman" w:hAnsi="Times New Roman" w:cs="Times New Roman"/>
          <w:sz w:val="28"/>
          <w:szCs w:val="28"/>
        </w:rPr>
        <w:t xml:space="preserve"> необходимо иметь следующие материалы и оборудование: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светлое, хорошо проветриваемое помещение;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-столы и стулья, соответствующие возрасту учащихся;</w:t>
      </w:r>
    </w:p>
    <w:p w:rsidR="00C24E87" w:rsidRDefault="00C24E87" w:rsidP="00C24E8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-ножницы, клей, иголки, нитки, картон, маркеры, проволока, поролон, вата, мелки, бусины, бисер, утюг, шаблоны, карандаши, фломастеры, цветная бумага.</w:t>
      </w:r>
      <w:proofErr w:type="gramEnd"/>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Pr="00326B20" w:rsidRDefault="00C24E87" w:rsidP="00C24E87">
      <w:pPr>
        <w:spacing w:after="0"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II</w:t>
      </w:r>
      <w:r>
        <w:rPr>
          <w:rFonts w:ascii="Times New Roman" w:hAnsi="Times New Roman" w:cs="Times New Roman"/>
          <w:b/>
          <w:sz w:val="28"/>
          <w:szCs w:val="28"/>
        </w:rPr>
        <w:t>. Учебно-тематический план 2-го года обучения.</w:t>
      </w:r>
    </w:p>
    <w:tbl>
      <w:tblPr>
        <w:tblW w:w="0" w:type="auto"/>
        <w:tblLook w:val="04A0"/>
      </w:tblPr>
      <w:tblGrid>
        <w:gridCol w:w="4966"/>
        <w:gridCol w:w="1136"/>
        <w:gridCol w:w="990"/>
        <w:gridCol w:w="992"/>
        <w:gridCol w:w="2479"/>
      </w:tblGrid>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b/>
                <w:sz w:val="28"/>
                <w:szCs w:val="28"/>
              </w:rPr>
            </w:pPr>
            <w:r>
              <w:rPr>
                <w:rFonts w:ascii="Times New Roman" w:hAnsi="Times New Roman" w:cs="Times New Roman"/>
                <w:b/>
                <w:sz w:val="28"/>
                <w:szCs w:val="28"/>
              </w:rPr>
              <w:t>Тема занятия</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r>
              <w:rPr>
                <w:rFonts w:ascii="Times New Roman" w:hAnsi="Times New Roman" w:cs="Times New Roman"/>
                <w:b/>
                <w:sz w:val="28"/>
                <w:szCs w:val="28"/>
              </w:rPr>
              <w:t>Теория</w:t>
            </w:r>
          </w:p>
          <w:p w:rsidR="00C24E87" w:rsidRDefault="00C24E87">
            <w:pPr>
              <w:rPr>
                <w:rFonts w:ascii="Times New Roman" w:hAnsi="Times New Roman" w:cs="Times New Roman"/>
                <w:b/>
                <w:sz w:val="28"/>
                <w:szCs w:val="28"/>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b/>
                <w:sz w:val="28"/>
                <w:szCs w:val="28"/>
              </w:rPr>
            </w:pPr>
            <w:proofErr w:type="spellStart"/>
            <w:r>
              <w:rPr>
                <w:rFonts w:ascii="Times New Roman" w:hAnsi="Times New Roman" w:cs="Times New Roman"/>
                <w:b/>
                <w:sz w:val="28"/>
                <w:szCs w:val="28"/>
              </w:rPr>
              <w:t>Прак</w:t>
            </w:r>
            <w:proofErr w:type="spellEnd"/>
            <w:r>
              <w:rPr>
                <w:rFonts w:ascii="Times New Roman" w:hAnsi="Times New Roman" w:cs="Times New Roman"/>
                <w:b/>
                <w:sz w:val="28"/>
                <w:szCs w:val="28"/>
              </w:rPr>
              <w:t>-</w:t>
            </w:r>
          </w:p>
          <w:p w:rsidR="00C24E87" w:rsidRDefault="00C24E87">
            <w:pPr>
              <w:rPr>
                <w:rFonts w:ascii="Times New Roman" w:hAnsi="Times New Roman" w:cs="Times New Roman"/>
                <w:b/>
                <w:sz w:val="28"/>
                <w:szCs w:val="28"/>
              </w:rPr>
            </w:pPr>
            <w:r>
              <w:rPr>
                <w:rFonts w:ascii="Times New Roman" w:hAnsi="Times New Roman" w:cs="Times New Roman"/>
                <w:b/>
                <w:sz w:val="28"/>
                <w:szCs w:val="28"/>
              </w:rPr>
              <w:t>тика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r>
              <w:rPr>
                <w:rFonts w:ascii="Times New Roman" w:hAnsi="Times New Roman" w:cs="Times New Roman"/>
                <w:b/>
                <w:sz w:val="28"/>
                <w:szCs w:val="28"/>
              </w:rPr>
              <w:t>Итого</w:t>
            </w:r>
          </w:p>
          <w:p w:rsidR="00C24E87" w:rsidRDefault="00C24E87">
            <w:pPr>
              <w:rPr>
                <w:rFonts w:ascii="Times New Roman" w:hAnsi="Times New Roman" w:cs="Times New Roman"/>
                <w:b/>
                <w:sz w:val="28"/>
                <w:szCs w:val="28"/>
              </w:rPr>
            </w:pP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b/>
                <w:sz w:val="28"/>
                <w:szCs w:val="28"/>
              </w:rPr>
            </w:pPr>
            <w:r>
              <w:rPr>
                <w:rFonts w:ascii="Times New Roman" w:hAnsi="Times New Roman" w:cs="Times New Roman"/>
                <w:b/>
                <w:sz w:val="28"/>
                <w:szCs w:val="28"/>
              </w:rPr>
              <w:t>Формы аттестации</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1.Вводное занятие</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 xml:space="preserve">2. Поделки из бумаги. </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4</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19</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опрос</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3. Объемная аппликация.</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16</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4. Плоская аппликация.</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2</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16</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5. Поздравительные открытки своими руками.</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7</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итоговая аттестация</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6. Поделки из полос бумаги.</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4</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7. Оригами.</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4</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8. Гипсовые барельефы.</w:t>
            </w:r>
          </w:p>
          <w:p w:rsidR="00C24E87" w:rsidRDefault="00C24E87">
            <w:pPr>
              <w:rPr>
                <w:rFonts w:ascii="Times New Roman" w:hAnsi="Times New Roman" w:cs="Times New Roman"/>
                <w:sz w:val="28"/>
                <w:szCs w:val="28"/>
              </w:rPr>
            </w:pP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4</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9. Итоговое занятие.</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выставка</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sz w:val="28"/>
                <w:szCs w:val="28"/>
              </w:rPr>
            </w:pPr>
            <w:r>
              <w:rPr>
                <w:rFonts w:ascii="Times New Roman" w:hAnsi="Times New Roman" w:cs="Times New Roman"/>
                <w:sz w:val="28"/>
                <w:szCs w:val="28"/>
              </w:rPr>
              <w:t>Итого:</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15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58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cs="Times New Roman"/>
                <w:sz w:val="28"/>
                <w:szCs w:val="28"/>
              </w:rPr>
            </w:pPr>
            <w:r>
              <w:rPr>
                <w:rFonts w:ascii="Times New Roman" w:hAnsi="Times New Roman" w:cs="Times New Roman"/>
                <w:sz w:val="28"/>
                <w:szCs w:val="28"/>
              </w:rPr>
              <w:t>72</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cs="Times New Roman"/>
                <w:b/>
                <w:sz w:val="28"/>
                <w:szCs w:val="28"/>
              </w:rPr>
            </w:pPr>
          </w:p>
        </w:tc>
      </w:tr>
    </w:tbl>
    <w:p w:rsidR="00C24E87" w:rsidRDefault="00C24E87" w:rsidP="00C24E87">
      <w:pPr>
        <w:spacing w:line="240" w:lineRule="auto"/>
        <w:rPr>
          <w:rFonts w:ascii="Times New Roman" w:hAnsi="Times New Roman" w:cs="Times New Roman"/>
          <w:b/>
          <w:sz w:val="28"/>
          <w:szCs w:val="28"/>
          <w:lang w:eastAsia="en-US"/>
        </w:rPr>
      </w:pPr>
    </w:p>
    <w:p w:rsidR="00C24E87" w:rsidRDefault="00C24E87" w:rsidP="00C24E87">
      <w:pPr>
        <w:spacing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Pr="00326B20"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III</w:t>
      </w:r>
      <w:r>
        <w:rPr>
          <w:rFonts w:ascii="Times New Roman" w:hAnsi="Times New Roman" w:cs="Times New Roman"/>
          <w:b/>
          <w:sz w:val="28"/>
          <w:szCs w:val="28"/>
        </w:rPr>
        <w:t>.   Содержание программы 2-го года обучения</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pStyle w:val="ae"/>
        <w:numPr>
          <w:ilvl w:val="1"/>
          <w:numId w:val="6"/>
        </w:numPr>
        <w:ind w:left="426" w:firstLine="0"/>
        <w:rPr>
          <w:rFonts w:ascii="Times New Roman" w:hAnsi="Times New Roman" w:cs="Times New Roman"/>
          <w:b/>
          <w:i/>
          <w:sz w:val="28"/>
          <w:szCs w:val="28"/>
        </w:rPr>
      </w:pPr>
      <w:r>
        <w:rPr>
          <w:rFonts w:ascii="Times New Roman" w:hAnsi="Times New Roman" w:cs="Times New Roman"/>
          <w:b/>
          <w:sz w:val="28"/>
          <w:szCs w:val="28"/>
        </w:rPr>
        <w:t>Вводное занятие. (1 час)</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(0.5 часа)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Ознакомление с задачами кружка и программой работы;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знакомство  с оборудованием и инструментами для занятий;</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 с правилами безопасности труда и пожарной безопасности;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показ образцов поделок.</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(0.5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загадки, кроссворды, викторина по прикладному творчеству.</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pStyle w:val="ae"/>
        <w:numPr>
          <w:ilvl w:val="1"/>
          <w:numId w:val="6"/>
        </w:numPr>
        <w:rPr>
          <w:rFonts w:ascii="Times New Roman" w:hAnsi="Times New Roman" w:cs="Times New Roman"/>
          <w:b/>
          <w:sz w:val="28"/>
          <w:szCs w:val="28"/>
        </w:rPr>
      </w:pPr>
      <w:r>
        <w:rPr>
          <w:rFonts w:ascii="Times New Roman" w:hAnsi="Times New Roman" w:cs="Times New Roman"/>
          <w:b/>
          <w:sz w:val="28"/>
          <w:szCs w:val="28"/>
        </w:rPr>
        <w:t>Поделки из бумаги. (19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(4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корзинка из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закладка плетеная;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щенок из спичечных коробок;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кот из спичечных коробок;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ваза с цветами;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собака Колли;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снежинка из салфеток;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самоцвет;</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подвесной аквариум;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медвежонок из пружины;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кукла-масленица;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ваза с розами;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гиацинты;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колокольчик;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подставка для пасхального яйца;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ласточка объемная;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птичка объемная;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божья коровка.</w:t>
      </w:r>
    </w:p>
    <w:p w:rsidR="00C24E87" w:rsidRDefault="00C24E87" w:rsidP="00C24E87">
      <w:pPr>
        <w:pStyle w:val="ae"/>
        <w:rPr>
          <w:rFonts w:ascii="Times New Roman" w:hAnsi="Times New Roman" w:cs="Times New Roman"/>
          <w:sz w:val="28"/>
          <w:szCs w:val="28"/>
        </w:rPr>
      </w:pPr>
    </w:p>
    <w:p w:rsidR="00C24E87" w:rsidRDefault="00C24E87" w:rsidP="00C24E87">
      <w:pPr>
        <w:pStyle w:val="ae"/>
        <w:numPr>
          <w:ilvl w:val="1"/>
          <w:numId w:val="6"/>
        </w:numPr>
        <w:rPr>
          <w:rFonts w:ascii="Times New Roman" w:hAnsi="Times New Roman" w:cs="Times New Roman"/>
          <w:b/>
          <w:sz w:val="28"/>
          <w:szCs w:val="28"/>
        </w:rPr>
      </w:pPr>
      <w:r>
        <w:rPr>
          <w:rFonts w:ascii="Times New Roman" w:hAnsi="Times New Roman" w:cs="Times New Roman"/>
          <w:b/>
          <w:sz w:val="28"/>
          <w:szCs w:val="28"/>
        </w:rPr>
        <w:t>Объемная аппликация. (16 часов)</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правила резания бумаги.</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(13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объемной  аппликации: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ветка рябины способом торцевание;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ваза с фруктами;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сердечко с объемным цветком;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чудо птица;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лебеди на озере;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рамка для фотографии;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цветы </w:t>
      </w:r>
      <w:proofErr w:type="gramStart"/>
      <w:r>
        <w:rPr>
          <w:rFonts w:ascii="Times New Roman" w:hAnsi="Times New Roman" w:cs="Times New Roman"/>
          <w:sz w:val="28"/>
          <w:szCs w:val="28"/>
        </w:rPr>
        <w:t>гофре</w:t>
      </w:r>
      <w:proofErr w:type="gramEnd"/>
      <w:r>
        <w:rPr>
          <w:rFonts w:ascii="Times New Roman" w:hAnsi="Times New Roman" w:cs="Times New Roman"/>
          <w:sz w:val="28"/>
          <w:szCs w:val="28"/>
        </w:rPr>
        <w:t>;</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 из гофрокартона в технике квиллинг;</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парусник;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клематисы;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букет сирени к 9мая способом торцевание;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слоненок;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ветка вишни;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одуванчики способом торцевание.</w:t>
      </w:r>
    </w:p>
    <w:p w:rsidR="00C24E87" w:rsidRDefault="00C24E87" w:rsidP="00C24E87">
      <w:pPr>
        <w:pStyle w:val="ae"/>
        <w:rPr>
          <w:rFonts w:ascii="Times New Roman" w:hAnsi="Times New Roman" w:cs="Times New Roman"/>
          <w:sz w:val="28"/>
          <w:szCs w:val="28"/>
        </w:rPr>
      </w:pPr>
      <w:r>
        <w:rPr>
          <w:rFonts w:ascii="Times New Roman" w:hAnsi="Times New Roman" w:cs="Times New Roman"/>
          <w:b/>
          <w:sz w:val="28"/>
          <w:szCs w:val="28"/>
        </w:rPr>
        <w:t xml:space="preserve">  </w:t>
      </w:r>
    </w:p>
    <w:p w:rsidR="00C24E87" w:rsidRDefault="00C24E87" w:rsidP="00C24E87">
      <w:pPr>
        <w:pStyle w:val="ae"/>
        <w:numPr>
          <w:ilvl w:val="1"/>
          <w:numId w:val="6"/>
        </w:numPr>
        <w:rPr>
          <w:rFonts w:ascii="Times New Roman" w:hAnsi="Times New Roman" w:cs="Times New Roman"/>
          <w:b/>
          <w:sz w:val="28"/>
          <w:szCs w:val="28"/>
        </w:rPr>
      </w:pPr>
      <w:r>
        <w:rPr>
          <w:rFonts w:ascii="Times New Roman" w:hAnsi="Times New Roman" w:cs="Times New Roman"/>
          <w:b/>
          <w:sz w:val="28"/>
          <w:szCs w:val="28"/>
        </w:rPr>
        <w:t>Плоская аппликация.  (16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(2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правила резания бумаги.</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Практическая часть (14 часов)</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Изготовление плоской аппликации: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грибная полянка;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светофор;</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морские обитатели;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щенок с подарком;</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снегирь;</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синичка;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птица в кормушке;</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полосатый кот;</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гусеница;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калы;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пасхальный кулич;</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пасхальный цыпленок в корзинке;</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пчелка из сердечек;</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ваза, мозаика;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бабочка.</w:t>
      </w:r>
    </w:p>
    <w:p w:rsidR="00C24E87" w:rsidRDefault="00C24E87" w:rsidP="00C24E87">
      <w:pPr>
        <w:pStyle w:val="ae"/>
        <w:rPr>
          <w:rFonts w:ascii="Times New Roman" w:hAnsi="Times New Roman" w:cs="Times New Roman"/>
          <w:sz w:val="28"/>
          <w:szCs w:val="28"/>
        </w:rPr>
      </w:pPr>
    </w:p>
    <w:p w:rsidR="00C24E87" w:rsidRDefault="00C24E87" w:rsidP="00C24E87">
      <w:pPr>
        <w:pStyle w:val="ae"/>
        <w:numPr>
          <w:ilvl w:val="1"/>
          <w:numId w:val="6"/>
        </w:numPr>
        <w:rPr>
          <w:rFonts w:ascii="Times New Roman" w:hAnsi="Times New Roman" w:cs="Times New Roman"/>
          <w:b/>
          <w:sz w:val="28"/>
          <w:szCs w:val="28"/>
        </w:rPr>
      </w:pPr>
      <w:r>
        <w:rPr>
          <w:rFonts w:ascii="Times New Roman" w:hAnsi="Times New Roman" w:cs="Times New Roman"/>
          <w:b/>
          <w:sz w:val="28"/>
          <w:szCs w:val="28"/>
        </w:rPr>
        <w:t>Поздравительные открытки своими руками. (7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история возникновения открытки;</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Практическая часть (6 часов)</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Изготовление поздравительных открыток:</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открытка-чашка для мамы;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«Маки»;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lastRenderedPageBreak/>
        <w:t>-  открытка-рукавичка;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 валентинка «Голуби»;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с маками;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«Анютины глазки»;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пасхальная.</w:t>
      </w:r>
    </w:p>
    <w:p w:rsidR="00C24E87" w:rsidRDefault="00C24E87" w:rsidP="00C24E87">
      <w:pPr>
        <w:pStyle w:val="ae"/>
        <w:rPr>
          <w:rFonts w:ascii="Times New Roman" w:hAnsi="Times New Roman" w:cs="Times New Roman"/>
          <w:b/>
          <w:sz w:val="28"/>
          <w:szCs w:val="28"/>
        </w:rPr>
      </w:pPr>
    </w:p>
    <w:p w:rsidR="00C24E87" w:rsidRDefault="00C24E87" w:rsidP="00C24E87">
      <w:pPr>
        <w:pStyle w:val="ae"/>
        <w:numPr>
          <w:ilvl w:val="1"/>
          <w:numId w:val="6"/>
        </w:numPr>
        <w:rPr>
          <w:rFonts w:ascii="Times New Roman" w:hAnsi="Times New Roman" w:cs="Times New Roman"/>
          <w:b/>
          <w:sz w:val="28"/>
          <w:szCs w:val="28"/>
        </w:rPr>
      </w:pPr>
      <w:r>
        <w:rPr>
          <w:rFonts w:ascii="Times New Roman" w:hAnsi="Times New Roman" w:cs="Times New Roman"/>
          <w:b/>
          <w:sz w:val="28"/>
          <w:szCs w:val="28"/>
        </w:rPr>
        <w:t>Поделки из полос бумаги. (4 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полос бумаги: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георгины;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заяц из полос бумаги;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лягушка из полос бумаги;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снежинка из полос бумаги.</w:t>
      </w:r>
    </w:p>
    <w:p w:rsidR="00C24E87" w:rsidRDefault="00C24E87" w:rsidP="00C24E87">
      <w:pPr>
        <w:pStyle w:val="ae"/>
        <w:rPr>
          <w:rFonts w:ascii="Times New Roman" w:hAnsi="Times New Roman" w:cs="Times New Roman"/>
          <w:b/>
          <w:sz w:val="28"/>
          <w:szCs w:val="28"/>
        </w:rPr>
      </w:pPr>
    </w:p>
    <w:p w:rsidR="00C24E87" w:rsidRDefault="00C24E87" w:rsidP="00C24E87">
      <w:pPr>
        <w:pStyle w:val="ae"/>
        <w:numPr>
          <w:ilvl w:val="1"/>
          <w:numId w:val="6"/>
        </w:numPr>
        <w:rPr>
          <w:rFonts w:ascii="Times New Roman" w:hAnsi="Times New Roman" w:cs="Times New Roman"/>
          <w:b/>
          <w:sz w:val="28"/>
          <w:szCs w:val="28"/>
        </w:rPr>
      </w:pPr>
      <w:r>
        <w:rPr>
          <w:rFonts w:ascii="Times New Roman" w:hAnsi="Times New Roman" w:cs="Times New Roman"/>
          <w:b/>
          <w:sz w:val="28"/>
          <w:szCs w:val="28"/>
        </w:rPr>
        <w:t>Оригами. (4 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история оригами;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Практическая часть (3 часа)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Изготовление поделок в технике оригами: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звезда;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пароход объемный;</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тюльпаны;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ракета объемная.</w:t>
      </w:r>
    </w:p>
    <w:p w:rsidR="00C24E87" w:rsidRDefault="00C24E87" w:rsidP="00C24E87">
      <w:pPr>
        <w:pStyle w:val="ae"/>
        <w:rPr>
          <w:rFonts w:ascii="Times New Roman" w:hAnsi="Times New Roman" w:cs="Times New Roman"/>
          <w:sz w:val="28"/>
          <w:szCs w:val="28"/>
        </w:rPr>
      </w:pPr>
      <w:r>
        <w:rPr>
          <w:rFonts w:ascii="Times New Roman" w:hAnsi="Times New Roman" w:cs="Times New Roman"/>
          <w:b/>
          <w:sz w:val="28"/>
          <w:szCs w:val="28"/>
        </w:rPr>
        <w:t xml:space="preserve">  </w:t>
      </w:r>
    </w:p>
    <w:p w:rsidR="00C24E87" w:rsidRDefault="00C24E87" w:rsidP="00C24E87">
      <w:pPr>
        <w:pStyle w:val="ae"/>
        <w:numPr>
          <w:ilvl w:val="1"/>
          <w:numId w:val="6"/>
        </w:numPr>
        <w:rPr>
          <w:rFonts w:ascii="Times New Roman" w:hAnsi="Times New Roman" w:cs="Times New Roman"/>
          <w:b/>
          <w:sz w:val="28"/>
          <w:szCs w:val="28"/>
        </w:rPr>
      </w:pPr>
      <w:r>
        <w:rPr>
          <w:rFonts w:ascii="Times New Roman" w:hAnsi="Times New Roman" w:cs="Times New Roman"/>
          <w:b/>
          <w:sz w:val="28"/>
          <w:szCs w:val="28"/>
        </w:rPr>
        <w:t>Гипсовые барельефы. (4 часа)</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гипсом;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беседа по теме;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алгоритм работы с гипсом.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гипсовых барельефов: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магниты «Цветы»;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барельеф «Кот и пес».</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pStyle w:val="af"/>
        <w:numPr>
          <w:ilvl w:val="1"/>
          <w:numId w:val="6"/>
        </w:numPr>
        <w:spacing w:after="0" w:line="240" w:lineRule="auto"/>
        <w:rPr>
          <w:rFonts w:ascii="Times New Roman" w:hAnsi="Times New Roman" w:cs="Times New Roman"/>
          <w:b/>
          <w:sz w:val="28"/>
          <w:szCs w:val="28"/>
        </w:rPr>
      </w:pPr>
      <w:r>
        <w:rPr>
          <w:rFonts w:ascii="Times New Roman" w:hAnsi="Times New Roman" w:cs="Times New Roman"/>
          <w:b/>
          <w:sz w:val="28"/>
          <w:szCs w:val="28"/>
        </w:rPr>
        <w:t>Итоговое занятие.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i/>
          <w:sz w:val="28"/>
          <w:szCs w:val="28"/>
        </w:rPr>
        <w:t>Теоретическая часть (0.5 часа)</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Подведение итогов работы объединения.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i/>
          <w:sz w:val="28"/>
          <w:szCs w:val="28"/>
        </w:rPr>
        <w:t>Практическая часть (0.5 часа)</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Подготовка и оформление итоговой выставки.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Итоговая аттестация учащихся.</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   </w:t>
      </w: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Для </w:t>
      </w:r>
      <w:r>
        <w:rPr>
          <w:rFonts w:ascii="Times New Roman" w:hAnsi="Times New Roman" w:cs="Times New Roman"/>
          <w:b/>
          <w:sz w:val="28"/>
          <w:szCs w:val="28"/>
        </w:rPr>
        <w:t xml:space="preserve">успешной реализации программы </w:t>
      </w:r>
      <w:r>
        <w:rPr>
          <w:rFonts w:ascii="Times New Roman" w:hAnsi="Times New Roman" w:cs="Times New Roman"/>
          <w:sz w:val="28"/>
          <w:szCs w:val="28"/>
        </w:rPr>
        <w:t>необходимо иметь следующие материалы и оборудование:</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светлое, хорошо проветриваемое помещение;</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-столы и стулья, соответствующие возрасту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C24E87" w:rsidRDefault="00C24E87" w:rsidP="00C24E87">
      <w:pPr>
        <w:pStyle w:val="ae"/>
        <w:rPr>
          <w:rFonts w:ascii="Times New Roman" w:hAnsi="Times New Roman" w:cs="Times New Roman"/>
          <w:sz w:val="28"/>
          <w:szCs w:val="28"/>
        </w:rPr>
      </w:pPr>
      <w:proofErr w:type="gramStart"/>
      <w:r>
        <w:rPr>
          <w:rFonts w:ascii="Times New Roman" w:hAnsi="Times New Roman" w:cs="Times New Roman"/>
          <w:sz w:val="28"/>
          <w:szCs w:val="28"/>
        </w:rPr>
        <w:t>-ножницы, клей, иголки, нитки, картон, маркеры, проволока, поролон, вата, мелки, бусины, бисер, утюг, шаблоны, карандаши, фломастеры, цветная бумага;</w:t>
      </w:r>
      <w:proofErr w:type="gramEnd"/>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-ткань, мех, фетр, драп, кожа, пряжа.</w:t>
      </w: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IV</w:t>
      </w:r>
      <w:r>
        <w:rPr>
          <w:rFonts w:ascii="Times New Roman" w:hAnsi="Times New Roman" w:cs="Times New Roman"/>
          <w:b/>
          <w:sz w:val="28"/>
          <w:szCs w:val="28"/>
        </w:rPr>
        <w:t>.     Методическое обеспечение программы.</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Для работы по программе используются следующие  методические,  дидактические и наглядные  материалы: </w:t>
      </w:r>
    </w:p>
    <w:p w:rsidR="00C24E87" w:rsidRDefault="00C24E87" w:rsidP="00C24E87">
      <w:pPr>
        <w:pStyle w:val="af"/>
        <w:numPr>
          <w:ilvl w:val="1"/>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Методические разработки бесед:</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-«Мои любимые сказки»;</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Подводный мир»;</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 пресмыкающихся»;</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-«Домашние животные»;</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-«Весна идёт, весне дорогу»;</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-«Обычаи народов мира»;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-«День Победы»;</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-«Праздник весны и труда»;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-«Мамин день»;</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-«Волшебная история»;</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-«Что такое Новый год?»;</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-«Дары осени»; </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-«История игольницы».</w:t>
      </w:r>
    </w:p>
    <w:p w:rsidR="00C24E87" w:rsidRDefault="00C24E87" w:rsidP="00C24E87">
      <w:pPr>
        <w:spacing w:after="0" w:line="240" w:lineRule="auto"/>
        <w:rPr>
          <w:rFonts w:ascii="Times New Roman" w:hAnsi="Times New Roman" w:cs="Times New Roman"/>
          <w:b/>
          <w:sz w:val="32"/>
          <w:szCs w:val="32"/>
        </w:rPr>
      </w:pPr>
      <w:r>
        <w:rPr>
          <w:rFonts w:ascii="Times New Roman" w:hAnsi="Times New Roman" w:cs="Times New Roman"/>
          <w:sz w:val="28"/>
          <w:szCs w:val="28"/>
        </w:rPr>
        <w:t xml:space="preserve">    2.  Шаблоны для изготовления поделок.</w:t>
      </w: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spacing w:line="240" w:lineRule="auto"/>
        <w:rPr>
          <w:rFonts w:ascii="Times New Roman" w:hAnsi="Times New Roman" w:cs="Times New Roman"/>
          <w:b/>
          <w:sz w:val="32"/>
          <w:szCs w:val="32"/>
        </w:rPr>
      </w:pPr>
    </w:p>
    <w:p w:rsidR="00C24E87" w:rsidRDefault="00C24E87" w:rsidP="00C24E87">
      <w:pPr>
        <w:pStyle w:val="ae"/>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V</w:t>
      </w:r>
      <w:r>
        <w:rPr>
          <w:rFonts w:ascii="Times New Roman" w:hAnsi="Times New Roman" w:cs="Times New Roman"/>
          <w:b/>
          <w:sz w:val="28"/>
          <w:szCs w:val="28"/>
        </w:rPr>
        <w:t>. Список литературы для педагога:</w:t>
      </w:r>
    </w:p>
    <w:p w:rsidR="00C24E87" w:rsidRDefault="00C24E87" w:rsidP="00C24E87">
      <w:pPr>
        <w:pStyle w:val="ae"/>
        <w:rPr>
          <w:rFonts w:ascii="Times New Roman" w:hAnsi="Times New Roman" w:cs="Times New Roman"/>
          <w:b/>
          <w:sz w:val="28"/>
          <w:szCs w:val="28"/>
        </w:rPr>
      </w:pPr>
    </w:p>
    <w:p w:rsidR="00C24E87" w:rsidRDefault="00C24E87" w:rsidP="00C24E87">
      <w:pPr>
        <w:pStyle w:val="af"/>
        <w:numPr>
          <w:ilvl w:val="0"/>
          <w:numId w:val="10"/>
        </w:numPr>
        <w:spacing w:after="0"/>
        <w:rPr>
          <w:rFonts w:ascii="Times New Roman" w:eastAsiaTheme="minorEastAsia" w:hAnsi="Times New Roman" w:cs="Times New Roman"/>
          <w:sz w:val="28"/>
          <w:szCs w:val="28"/>
        </w:rPr>
      </w:pPr>
      <w:proofErr w:type="spellStart"/>
      <w:r>
        <w:rPr>
          <w:rFonts w:ascii="Times New Roman" w:eastAsiaTheme="minorEastAsia" w:hAnsi="Times New Roman" w:cs="Times New Roman"/>
          <w:sz w:val="28"/>
          <w:szCs w:val="28"/>
        </w:rPr>
        <w:t>Быстрицкая</w:t>
      </w:r>
      <w:proofErr w:type="spellEnd"/>
      <w:r>
        <w:rPr>
          <w:rFonts w:ascii="Times New Roman" w:eastAsiaTheme="minorEastAsia" w:hAnsi="Times New Roman" w:cs="Times New Roman"/>
          <w:sz w:val="28"/>
          <w:szCs w:val="28"/>
        </w:rPr>
        <w:t xml:space="preserve"> А.И. Бумажная филигрань – М.: Айрис Пресс, 2012.</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 xml:space="preserve">  Васина Н.С. Бумажная симфония. - М.: Айрис-пресс, 2010.</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Давыдова М.А. Поурочные разработки по технологии 2-4 класс. – М.: ВАКО, 2010.</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Давыдова Г.Н. Детский дизайн. Поделки из бросового материала. – М.: Скрипторий 2003, 2006.</w:t>
      </w:r>
    </w:p>
    <w:p w:rsidR="00C24E87" w:rsidRDefault="00C24E87" w:rsidP="00C24E87">
      <w:pPr>
        <w:pStyle w:val="ae"/>
        <w:numPr>
          <w:ilvl w:val="0"/>
          <w:numId w:val="10"/>
        </w:numPr>
        <w:rPr>
          <w:rFonts w:ascii="Times New Roman" w:hAnsi="Times New Roman" w:cs="Times New Roman"/>
          <w:sz w:val="28"/>
          <w:szCs w:val="28"/>
        </w:rPr>
      </w:pPr>
      <w:proofErr w:type="spellStart"/>
      <w:r>
        <w:rPr>
          <w:rFonts w:ascii="Times New Roman" w:hAnsi="Times New Roman" w:cs="Times New Roman"/>
          <w:sz w:val="28"/>
          <w:szCs w:val="28"/>
        </w:rPr>
        <w:t>Долженко</w:t>
      </w:r>
      <w:proofErr w:type="spellEnd"/>
      <w:r>
        <w:rPr>
          <w:rFonts w:ascii="Times New Roman" w:hAnsi="Times New Roman" w:cs="Times New Roman"/>
          <w:sz w:val="28"/>
          <w:szCs w:val="28"/>
        </w:rPr>
        <w:t xml:space="preserve"> Г.И. 100 оригами. – Ярославль: Академия Холдинг, 2002.</w:t>
      </w:r>
    </w:p>
    <w:p w:rsidR="00C24E87" w:rsidRDefault="00C24E87" w:rsidP="00C24E87">
      <w:pPr>
        <w:pStyle w:val="ae"/>
        <w:numPr>
          <w:ilvl w:val="0"/>
          <w:numId w:val="10"/>
        </w:numPr>
        <w:rPr>
          <w:rFonts w:ascii="Times New Roman" w:hAnsi="Times New Roman" w:cs="Times New Roman"/>
          <w:sz w:val="28"/>
          <w:szCs w:val="28"/>
        </w:rPr>
      </w:pPr>
      <w:proofErr w:type="spellStart"/>
      <w:r>
        <w:rPr>
          <w:rFonts w:ascii="Times New Roman" w:hAnsi="Times New Roman" w:cs="Times New Roman"/>
          <w:sz w:val="28"/>
          <w:szCs w:val="28"/>
        </w:rPr>
        <w:t>Долженко</w:t>
      </w:r>
      <w:proofErr w:type="spellEnd"/>
      <w:r>
        <w:rPr>
          <w:rFonts w:ascii="Times New Roman" w:hAnsi="Times New Roman" w:cs="Times New Roman"/>
          <w:sz w:val="28"/>
          <w:szCs w:val="28"/>
        </w:rPr>
        <w:t xml:space="preserve"> Г.И. 100 поделок из бумаги. – Ярославль: Академия развития, 2004.</w:t>
      </w:r>
    </w:p>
    <w:p w:rsidR="00C24E87" w:rsidRDefault="00C24E87" w:rsidP="00C24E87">
      <w:pPr>
        <w:pStyle w:val="af"/>
        <w:numPr>
          <w:ilvl w:val="0"/>
          <w:numId w:val="10"/>
        </w:numPr>
        <w:spacing w:after="0"/>
        <w:rPr>
          <w:rFonts w:ascii="Times New Roman" w:eastAsiaTheme="minorEastAsia" w:hAnsi="Times New Roman" w:cs="Times New Roman"/>
          <w:b/>
          <w:sz w:val="28"/>
          <w:szCs w:val="28"/>
        </w:rPr>
      </w:pPr>
      <w:proofErr w:type="spellStart"/>
      <w:r>
        <w:rPr>
          <w:rFonts w:ascii="Times New Roman" w:eastAsiaTheme="minorEastAsia" w:hAnsi="Times New Roman" w:cs="Times New Roman"/>
          <w:sz w:val="28"/>
          <w:szCs w:val="28"/>
        </w:rPr>
        <w:t>Дюмина</w:t>
      </w:r>
      <w:proofErr w:type="spellEnd"/>
      <w:r>
        <w:rPr>
          <w:rFonts w:ascii="Times New Roman" w:eastAsiaTheme="minorEastAsia" w:hAnsi="Times New Roman" w:cs="Times New Roman"/>
          <w:sz w:val="28"/>
          <w:szCs w:val="28"/>
        </w:rPr>
        <w:t xml:space="preserve"> Г. Уроки детского творчества. – М.: ООО АСТ, 2000.</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Конышева Н.М. Чудесная мастерская. – М.: ЛИНКА – ПРЕСС, 1997.</w:t>
      </w:r>
    </w:p>
    <w:p w:rsidR="00C24E87" w:rsidRDefault="00C24E87" w:rsidP="00C24E87">
      <w:pPr>
        <w:pStyle w:val="af"/>
        <w:numPr>
          <w:ilvl w:val="0"/>
          <w:numId w:val="10"/>
        </w:numPr>
        <w:spacing w:after="0"/>
        <w:rPr>
          <w:rFonts w:ascii="Times New Roman" w:eastAsiaTheme="minorEastAsia" w:hAnsi="Times New Roman" w:cs="Times New Roman"/>
          <w:sz w:val="28"/>
          <w:szCs w:val="28"/>
        </w:rPr>
      </w:pPr>
      <w:r>
        <w:rPr>
          <w:rFonts w:ascii="Times New Roman" w:hAnsi="Times New Roman" w:cs="Times New Roman"/>
          <w:sz w:val="28"/>
          <w:szCs w:val="28"/>
        </w:rPr>
        <w:t xml:space="preserve"> </w:t>
      </w:r>
      <w:proofErr w:type="spellStart"/>
      <w:r>
        <w:rPr>
          <w:rFonts w:ascii="Times New Roman" w:eastAsiaTheme="minorEastAsia" w:hAnsi="Times New Roman" w:cs="Times New Roman"/>
          <w:sz w:val="28"/>
          <w:szCs w:val="28"/>
        </w:rPr>
        <w:t>Молотобарова</w:t>
      </w:r>
      <w:proofErr w:type="spellEnd"/>
      <w:r>
        <w:rPr>
          <w:rFonts w:ascii="Times New Roman" w:eastAsiaTheme="minorEastAsia" w:hAnsi="Times New Roman" w:cs="Times New Roman"/>
          <w:sz w:val="28"/>
          <w:szCs w:val="28"/>
        </w:rPr>
        <w:t xml:space="preserve"> О.С. Кружок изготовления игрушек-сувениров: Пособие для руководителей кружков общеобразовательных школ и внешкольных учреждений. – М.: Просвещение, 1990.</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Петрова И.М. Объемная аппликация. Учебно – методическое пособие. Санкт-Петербург Детство-пресс 2001.</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 xml:space="preserve">  Румянцева Е.А. Праздничные открытки. -  М.: Айрис-пресс, 2005.</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Сиклен</w:t>
      </w:r>
      <w:proofErr w:type="spellEnd"/>
      <w:r>
        <w:rPr>
          <w:rFonts w:ascii="Times New Roman" w:hAnsi="Times New Roman" w:cs="Times New Roman"/>
          <w:sz w:val="28"/>
          <w:szCs w:val="28"/>
        </w:rPr>
        <w:t xml:space="preserve"> М.В. Искусство оригами. – М.: </w:t>
      </w:r>
      <w:proofErr w:type="spellStart"/>
      <w:r>
        <w:rPr>
          <w:rFonts w:ascii="Times New Roman" w:hAnsi="Times New Roman" w:cs="Times New Roman"/>
          <w:sz w:val="28"/>
          <w:szCs w:val="28"/>
        </w:rPr>
        <w:t>Эксмо</w:t>
      </w:r>
      <w:proofErr w:type="spellEnd"/>
      <w:r>
        <w:rPr>
          <w:rFonts w:ascii="Times New Roman" w:hAnsi="Times New Roman" w:cs="Times New Roman"/>
          <w:sz w:val="28"/>
          <w:szCs w:val="28"/>
        </w:rPr>
        <w:t>, 2009.</w:t>
      </w:r>
    </w:p>
    <w:p w:rsidR="00C24E87" w:rsidRDefault="00C24E87" w:rsidP="00C24E87">
      <w:pPr>
        <w:pStyle w:val="ae"/>
        <w:numPr>
          <w:ilvl w:val="0"/>
          <w:numId w:val="10"/>
        </w:numPr>
        <w:rPr>
          <w:rFonts w:ascii="Times New Roman" w:hAnsi="Times New Roman" w:cs="Times New Roman"/>
          <w:sz w:val="28"/>
          <w:szCs w:val="28"/>
        </w:rPr>
      </w:pPr>
      <w:r>
        <w:rPr>
          <w:rFonts w:ascii="Times New Roman" w:eastAsiaTheme="minorEastAsia" w:hAnsi="Times New Roman" w:cs="Times New Roman"/>
          <w:sz w:val="28"/>
          <w:szCs w:val="28"/>
        </w:rPr>
        <w:t xml:space="preserve"> Синеглазова М.О. Удивительное соленое тесто. – М.: Издательский дом МСП, 2005.</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Сержантова</w:t>
      </w:r>
      <w:proofErr w:type="spellEnd"/>
      <w:r>
        <w:rPr>
          <w:rFonts w:ascii="Times New Roman" w:hAnsi="Times New Roman" w:cs="Times New Roman"/>
          <w:sz w:val="28"/>
          <w:szCs w:val="28"/>
        </w:rPr>
        <w:t xml:space="preserve"> Т.Б. Оригами для всей семьи. – М.: Айрис – пресс, 2005.</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 xml:space="preserve"> Соколова С.В. Театр оригами: Игрушки из бумаги. – М.: </w:t>
      </w:r>
      <w:proofErr w:type="spellStart"/>
      <w:r>
        <w:rPr>
          <w:rFonts w:ascii="Times New Roman" w:hAnsi="Times New Roman" w:cs="Times New Roman"/>
          <w:sz w:val="28"/>
          <w:szCs w:val="28"/>
        </w:rPr>
        <w:t>Эксмо</w:t>
      </w:r>
      <w:proofErr w:type="spellEnd"/>
      <w:r>
        <w:rPr>
          <w:rFonts w:ascii="Times New Roman" w:hAnsi="Times New Roman" w:cs="Times New Roman"/>
          <w:sz w:val="28"/>
          <w:szCs w:val="28"/>
        </w:rPr>
        <w:t>, 2004.</w:t>
      </w:r>
    </w:p>
    <w:p w:rsidR="00C24E87" w:rsidRDefault="00C24E87" w:rsidP="00C24E87">
      <w:pPr>
        <w:pStyle w:val="ae"/>
        <w:numPr>
          <w:ilvl w:val="0"/>
          <w:numId w:val="10"/>
        </w:numPr>
        <w:rPr>
          <w:rFonts w:ascii="Times New Roman" w:hAnsi="Times New Roman" w:cs="Times New Roman"/>
          <w:sz w:val="28"/>
          <w:szCs w:val="28"/>
        </w:rPr>
      </w:pPr>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Хананова</w:t>
      </w:r>
      <w:proofErr w:type="spellEnd"/>
      <w:r>
        <w:rPr>
          <w:rFonts w:ascii="Times New Roman" w:eastAsiaTheme="minorEastAsia" w:hAnsi="Times New Roman" w:cs="Times New Roman"/>
          <w:sz w:val="28"/>
          <w:szCs w:val="28"/>
        </w:rPr>
        <w:t xml:space="preserve"> И.Н. Соленое тесто. – М.: АСТ – ПРЕСС КНИГА, 2006.</w:t>
      </w:r>
    </w:p>
    <w:p w:rsidR="00C24E87" w:rsidRDefault="00C24E87" w:rsidP="00C24E87">
      <w:pPr>
        <w:pStyle w:val="ae"/>
        <w:numPr>
          <w:ilvl w:val="0"/>
          <w:numId w:val="10"/>
        </w:numP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eastAsiaTheme="minorEastAsia" w:hAnsi="Times New Roman" w:cs="Times New Roman"/>
          <w:sz w:val="28"/>
          <w:szCs w:val="28"/>
        </w:rPr>
        <w:t>Цамуталина</w:t>
      </w:r>
      <w:proofErr w:type="spellEnd"/>
      <w:r>
        <w:rPr>
          <w:rFonts w:ascii="Times New Roman" w:eastAsiaTheme="minorEastAsia" w:hAnsi="Times New Roman" w:cs="Times New Roman"/>
          <w:sz w:val="28"/>
          <w:szCs w:val="28"/>
        </w:rPr>
        <w:t xml:space="preserve"> Е.Е. 100 поделок их ненужных вещей. – Ярославль: Академия развития, 2000.</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  </w:t>
      </w:r>
    </w:p>
    <w:p w:rsidR="00C24E87" w:rsidRDefault="00C24E87" w:rsidP="00C24E87">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C24E87" w:rsidRDefault="00D600E7" w:rsidP="00C24E87">
      <w:pPr>
        <w:rPr>
          <w:rFonts w:eastAsiaTheme="minorHAnsi"/>
        </w:rPr>
      </w:pPr>
      <w:hyperlink r:id="rId5" w:tgtFrame="_blank" w:history="1">
        <w:proofErr w:type="spellStart"/>
        <w:r w:rsidR="00C24E87">
          <w:rPr>
            <w:rStyle w:val="a3"/>
            <w:rFonts w:ascii="Arial" w:hAnsi="Arial" w:cs="Arial"/>
            <w:b/>
            <w:bCs/>
            <w:color w:val="007700"/>
            <w:sz w:val="18"/>
            <w:szCs w:val="18"/>
            <w:shd w:val="clear" w:color="auto" w:fill="FFFFFF"/>
          </w:rPr>
          <w:t>RukodelieLux.ru</w:t>
        </w:r>
        <w:proofErr w:type="spellEnd"/>
      </w:hyperlink>
    </w:p>
    <w:p w:rsidR="00C24E87" w:rsidRDefault="00C24E87" w:rsidP="00C24E87">
      <w:pPr>
        <w:pStyle w:val="af"/>
        <w:numPr>
          <w:ilvl w:val="0"/>
          <w:numId w:val="10"/>
        </w:numPr>
      </w:pPr>
      <w:r>
        <w:t>Канзаши – поделки из атласной ленты</w:t>
      </w:r>
    </w:p>
    <w:p w:rsidR="00C24E87" w:rsidRDefault="00C24E87" w:rsidP="00C24E87">
      <w:pPr>
        <w:pStyle w:val="af"/>
        <w:numPr>
          <w:ilvl w:val="0"/>
          <w:numId w:val="10"/>
        </w:numPr>
      </w:pPr>
      <w:r>
        <w:t>Поделки к 23 февраля своими руками</w:t>
      </w:r>
    </w:p>
    <w:p w:rsidR="00C24E87" w:rsidRDefault="00D600E7" w:rsidP="00C24E87">
      <w:hyperlink r:id="rId6" w:history="1">
        <w:r w:rsidR="00C24E87">
          <w:rPr>
            <w:rStyle w:val="a3"/>
          </w:rPr>
          <w:t>https://svoimirukamy.com</w:t>
        </w:r>
      </w:hyperlink>
    </w:p>
    <w:p w:rsidR="00C24E87" w:rsidRDefault="00C24E87" w:rsidP="00C24E87">
      <w:pPr>
        <w:pStyle w:val="af"/>
        <w:numPr>
          <w:ilvl w:val="0"/>
          <w:numId w:val="6"/>
        </w:numPr>
      </w:pPr>
      <w:r>
        <w:t>Новогодние трафареты для украшения окон</w:t>
      </w:r>
    </w:p>
    <w:p w:rsidR="00C24E87" w:rsidRDefault="00C24E87" w:rsidP="00C24E87">
      <w:pPr>
        <w:pStyle w:val="af"/>
        <w:numPr>
          <w:ilvl w:val="0"/>
          <w:numId w:val="6"/>
        </w:numPr>
      </w:pPr>
      <w:r>
        <w:t>Цветы из гофрированной бумаги</w:t>
      </w:r>
    </w:p>
    <w:p w:rsidR="00C24E87" w:rsidRDefault="00D600E7" w:rsidP="00C24E87">
      <w:pPr>
        <w:pStyle w:val="ae"/>
      </w:pPr>
      <w:hyperlink r:id="rId7" w:history="1">
        <w:r w:rsidR="00C24E87">
          <w:rPr>
            <w:rStyle w:val="a3"/>
            <w:rFonts w:ascii="Times New Roman" w:hAnsi="Times New Roman"/>
            <w:sz w:val="20"/>
            <w:szCs w:val="20"/>
            <w:lang w:eastAsia="ru-RU"/>
          </w:rPr>
          <w:t>http://masterrukodelia.ru/</w:t>
        </w:r>
      </w:hyperlink>
    </w:p>
    <w:p w:rsidR="00C24E87" w:rsidRDefault="00C24E87" w:rsidP="00C24E87">
      <w:pPr>
        <w:pStyle w:val="ae"/>
        <w:numPr>
          <w:ilvl w:val="0"/>
          <w:numId w:val="12"/>
        </w:numPr>
        <w:suppressAutoHyphens/>
        <w:rPr>
          <w:rFonts w:ascii="Times New Roman" w:hAnsi="Times New Roman"/>
          <w:sz w:val="20"/>
          <w:szCs w:val="20"/>
        </w:rPr>
      </w:pPr>
      <w:r>
        <w:t>Цветы из фетра</w:t>
      </w:r>
    </w:p>
    <w:p w:rsidR="00C24E87" w:rsidRDefault="00C24E87" w:rsidP="00C24E87">
      <w:pPr>
        <w:pStyle w:val="ae"/>
        <w:numPr>
          <w:ilvl w:val="0"/>
          <w:numId w:val="12"/>
        </w:numPr>
        <w:suppressAutoHyphens/>
        <w:rPr>
          <w:rFonts w:ascii="Times New Roman" w:hAnsi="Times New Roman"/>
          <w:sz w:val="20"/>
          <w:szCs w:val="20"/>
        </w:rPr>
      </w:pPr>
      <w:r>
        <w:t>Пасха, пасхальный заяц для яйца в подарок</w:t>
      </w:r>
    </w:p>
    <w:p w:rsidR="00C24E87" w:rsidRDefault="00C24E87" w:rsidP="00C24E87">
      <w:pPr>
        <w:pStyle w:val="ae"/>
        <w:rPr>
          <w:rFonts w:ascii="Times New Roman" w:hAnsi="Times New Roman"/>
          <w:sz w:val="20"/>
          <w:szCs w:val="20"/>
        </w:rPr>
      </w:pPr>
    </w:p>
    <w:p w:rsidR="00C24E87" w:rsidRDefault="00D600E7" w:rsidP="00C24E87">
      <w:pPr>
        <w:pStyle w:val="ae"/>
        <w:rPr>
          <w:rFonts w:ascii="Calibri" w:hAnsi="Calibri"/>
        </w:rPr>
      </w:pPr>
      <w:hyperlink r:id="rId8" w:history="1">
        <w:r w:rsidR="00C24E87">
          <w:rPr>
            <w:rStyle w:val="a3"/>
            <w:rFonts w:ascii="Times New Roman" w:hAnsi="Times New Roman"/>
            <w:sz w:val="20"/>
            <w:szCs w:val="20"/>
            <w:lang w:eastAsia="ru-RU"/>
          </w:rPr>
          <w:t>https://www.mastera-rukodeliya.ru/</w:t>
        </w:r>
      </w:hyperlink>
    </w:p>
    <w:p w:rsidR="00C24E87" w:rsidRDefault="00C24E87" w:rsidP="00C24E87">
      <w:pPr>
        <w:pStyle w:val="ae"/>
        <w:numPr>
          <w:ilvl w:val="0"/>
          <w:numId w:val="14"/>
        </w:numPr>
        <w:suppressAutoHyphens/>
        <w:rPr>
          <w:rFonts w:ascii="Times New Roman" w:hAnsi="Times New Roman"/>
          <w:sz w:val="20"/>
          <w:szCs w:val="20"/>
        </w:rPr>
      </w:pPr>
      <w:r>
        <w:t>Новогодние игрушки из фетра своими руками</w:t>
      </w:r>
    </w:p>
    <w:p w:rsidR="00C24E87" w:rsidRDefault="00C24E87" w:rsidP="00C24E87">
      <w:pPr>
        <w:pStyle w:val="ae"/>
        <w:rPr>
          <w:rFonts w:ascii="Times New Roman" w:hAnsi="Times New Roman"/>
          <w:sz w:val="20"/>
          <w:szCs w:val="20"/>
        </w:rPr>
      </w:pPr>
    </w:p>
    <w:p w:rsidR="00C24E87" w:rsidRDefault="00C24E87" w:rsidP="00C24E87">
      <w:pPr>
        <w:pStyle w:val="ae"/>
        <w:rPr>
          <w:rFonts w:ascii="Times New Roman" w:hAnsi="Times New Roman"/>
          <w:sz w:val="20"/>
          <w:szCs w:val="20"/>
        </w:rPr>
      </w:pPr>
    </w:p>
    <w:p w:rsidR="00C24E87" w:rsidRDefault="00D600E7" w:rsidP="00C24E87">
      <w:pPr>
        <w:tabs>
          <w:tab w:val="left" w:pos="851"/>
        </w:tabs>
        <w:spacing w:after="120" w:line="240" w:lineRule="auto"/>
        <w:jc w:val="both"/>
        <w:rPr>
          <w:rFonts w:ascii="Times New Roman" w:hAnsi="Times New Roman"/>
          <w:sz w:val="20"/>
          <w:szCs w:val="20"/>
        </w:rPr>
      </w:pPr>
      <w:hyperlink r:id="rId9" w:history="1">
        <w:r w:rsidR="00C24E87">
          <w:rPr>
            <w:rStyle w:val="a3"/>
            <w:rFonts w:ascii="Times New Roman" w:hAnsi="Times New Roman"/>
            <w:sz w:val="20"/>
            <w:szCs w:val="20"/>
          </w:rPr>
          <w:t>https://solncesvet.ru/social/settings/</w:t>
        </w:r>
      </w:hyperlink>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b/>
          <w:sz w:val="28"/>
          <w:szCs w:val="28"/>
        </w:rPr>
      </w:pPr>
      <w:r>
        <w:rPr>
          <w:rFonts w:ascii="Times New Roman" w:hAnsi="Times New Roman" w:cs="Times New Roman"/>
          <w:b/>
          <w:sz w:val="28"/>
          <w:szCs w:val="28"/>
        </w:rPr>
        <w:t xml:space="preserve">                                              Список литературы для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w:t>
      </w:r>
    </w:p>
    <w:p w:rsidR="00C24E87" w:rsidRDefault="00C24E87" w:rsidP="00C24E87">
      <w:pPr>
        <w:pStyle w:val="ae"/>
        <w:numPr>
          <w:ilvl w:val="1"/>
          <w:numId w:val="12"/>
        </w:numPr>
        <w:rPr>
          <w:rFonts w:ascii="Times New Roman" w:hAnsi="Times New Roman" w:cs="Times New Roman"/>
          <w:sz w:val="28"/>
          <w:szCs w:val="28"/>
        </w:rPr>
      </w:pPr>
      <w:r>
        <w:rPr>
          <w:rFonts w:ascii="Times New Roman" w:hAnsi="Times New Roman" w:cs="Times New Roman"/>
          <w:sz w:val="28"/>
          <w:szCs w:val="28"/>
        </w:rPr>
        <w:t>Васина Н.С. Бумажная симфония. - М.: Айрис-пресс, 2010.</w:t>
      </w:r>
    </w:p>
    <w:p w:rsidR="00C24E87" w:rsidRDefault="00C24E87" w:rsidP="00C24E87">
      <w:pPr>
        <w:pStyle w:val="ae"/>
        <w:numPr>
          <w:ilvl w:val="1"/>
          <w:numId w:val="12"/>
        </w:numPr>
        <w:rPr>
          <w:rFonts w:ascii="Times New Roman" w:hAnsi="Times New Roman" w:cs="Times New Roman"/>
          <w:sz w:val="28"/>
          <w:szCs w:val="28"/>
        </w:rPr>
      </w:pPr>
      <w:proofErr w:type="spellStart"/>
      <w:r>
        <w:rPr>
          <w:rFonts w:ascii="Times New Roman" w:hAnsi="Times New Roman" w:cs="Times New Roman"/>
          <w:sz w:val="28"/>
          <w:szCs w:val="28"/>
        </w:rPr>
        <w:t>Вольфрум</w:t>
      </w:r>
      <w:proofErr w:type="spellEnd"/>
      <w:r>
        <w:rPr>
          <w:rFonts w:ascii="Times New Roman" w:hAnsi="Times New Roman" w:cs="Times New Roman"/>
          <w:sz w:val="28"/>
          <w:szCs w:val="28"/>
        </w:rPr>
        <w:t xml:space="preserve"> К. Животные Австралии. – М.: </w:t>
      </w:r>
      <w:proofErr w:type="spellStart"/>
      <w:r>
        <w:rPr>
          <w:rFonts w:ascii="Times New Roman" w:hAnsi="Times New Roman" w:cs="Times New Roman"/>
          <w:sz w:val="28"/>
          <w:szCs w:val="28"/>
        </w:rPr>
        <w:t>Астрель</w:t>
      </w:r>
      <w:proofErr w:type="spellEnd"/>
      <w:r>
        <w:rPr>
          <w:rFonts w:ascii="Times New Roman" w:hAnsi="Times New Roman" w:cs="Times New Roman"/>
          <w:sz w:val="28"/>
          <w:szCs w:val="28"/>
        </w:rPr>
        <w:t xml:space="preserve"> АСТ, 2001.</w:t>
      </w:r>
    </w:p>
    <w:p w:rsidR="00C24E87" w:rsidRDefault="00C24E87" w:rsidP="00C24E87">
      <w:pPr>
        <w:pStyle w:val="ae"/>
        <w:numPr>
          <w:ilvl w:val="1"/>
          <w:numId w:val="12"/>
        </w:numPr>
        <w:rPr>
          <w:rFonts w:ascii="Times New Roman" w:hAnsi="Times New Roman" w:cs="Times New Roman"/>
          <w:sz w:val="28"/>
          <w:szCs w:val="28"/>
        </w:rPr>
      </w:pPr>
      <w:r>
        <w:rPr>
          <w:rFonts w:ascii="Times New Roman" w:hAnsi="Times New Roman" w:cs="Times New Roman"/>
          <w:sz w:val="28"/>
          <w:szCs w:val="28"/>
        </w:rPr>
        <w:t xml:space="preserve">Григорьева Е., Гуглина Е. Чудеса света: Энциклопедия. – М.: ООО </w:t>
      </w:r>
      <w:proofErr w:type="spellStart"/>
      <w:r>
        <w:rPr>
          <w:rFonts w:ascii="Times New Roman" w:hAnsi="Times New Roman" w:cs="Times New Roman"/>
          <w:sz w:val="28"/>
          <w:szCs w:val="28"/>
        </w:rPr>
        <w:t>Росмен</w:t>
      </w:r>
      <w:proofErr w:type="spellEnd"/>
      <w:r>
        <w:rPr>
          <w:rFonts w:ascii="Times New Roman" w:hAnsi="Times New Roman" w:cs="Times New Roman"/>
          <w:sz w:val="28"/>
          <w:szCs w:val="28"/>
        </w:rPr>
        <w:t>, 2001.</w:t>
      </w:r>
    </w:p>
    <w:p w:rsidR="00C24E87" w:rsidRDefault="00C24E87" w:rsidP="00C24E87">
      <w:pPr>
        <w:pStyle w:val="ae"/>
        <w:numPr>
          <w:ilvl w:val="1"/>
          <w:numId w:val="12"/>
        </w:numPr>
        <w:rPr>
          <w:rFonts w:ascii="Times New Roman" w:hAnsi="Times New Roman" w:cs="Times New Roman"/>
          <w:sz w:val="28"/>
          <w:szCs w:val="28"/>
        </w:rPr>
      </w:pPr>
      <w:proofErr w:type="spellStart"/>
      <w:r>
        <w:rPr>
          <w:rFonts w:ascii="Times New Roman" w:hAnsi="Times New Roman" w:cs="Times New Roman"/>
          <w:sz w:val="28"/>
          <w:szCs w:val="28"/>
        </w:rPr>
        <w:t>Долженко</w:t>
      </w:r>
      <w:proofErr w:type="spellEnd"/>
      <w:r>
        <w:rPr>
          <w:rFonts w:ascii="Times New Roman" w:hAnsi="Times New Roman" w:cs="Times New Roman"/>
          <w:sz w:val="28"/>
          <w:szCs w:val="28"/>
        </w:rPr>
        <w:t xml:space="preserve"> Г.И. 100 поделок из бумаги. – Ярославль: Академия развития, 2004.</w:t>
      </w:r>
    </w:p>
    <w:p w:rsidR="00C24E87" w:rsidRDefault="00C24E87" w:rsidP="00C24E87">
      <w:pPr>
        <w:pStyle w:val="ae"/>
        <w:numPr>
          <w:ilvl w:val="1"/>
          <w:numId w:val="12"/>
        </w:numPr>
        <w:rPr>
          <w:rFonts w:ascii="Times New Roman" w:hAnsi="Times New Roman" w:cs="Times New Roman"/>
          <w:sz w:val="28"/>
          <w:szCs w:val="28"/>
        </w:rPr>
      </w:pPr>
      <w:proofErr w:type="spellStart"/>
      <w:r>
        <w:rPr>
          <w:rFonts w:ascii="Times New Roman" w:hAnsi="Times New Roman" w:cs="Times New Roman"/>
          <w:sz w:val="28"/>
          <w:szCs w:val="28"/>
        </w:rPr>
        <w:t>Драйер</w:t>
      </w:r>
      <w:proofErr w:type="spellEnd"/>
      <w:r>
        <w:rPr>
          <w:rFonts w:ascii="Times New Roman" w:hAnsi="Times New Roman" w:cs="Times New Roman"/>
          <w:sz w:val="28"/>
          <w:szCs w:val="28"/>
        </w:rPr>
        <w:t xml:space="preserve"> Е. Животные морей и океанов. – М.: </w:t>
      </w:r>
      <w:proofErr w:type="spellStart"/>
      <w:r>
        <w:rPr>
          <w:rFonts w:ascii="Times New Roman" w:hAnsi="Times New Roman" w:cs="Times New Roman"/>
          <w:sz w:val="28"/>
          <w:szCs w:val="28"/>
        </w:rPr>
        <w:t>Астрель</w:t>
      </w:r>
      <w:proofErr w:type="spellEnd"/>
      <w:r>
        <w:rPr>
          <w:rFonts w:ascii="Times New Roman" w:hAnsi="Times New Roman" w:cs="Times New Roman"/>
          <w:sz w:val="28"/>
          <w:szCs w:val="28"/>
        </w:rPr>
        <w:t>, 2000.</w:t>
      </w:r>
    </w:p>
    <w:p w:rsidR="00C24E87" w:rsidRDefault="00C24E87" w:rsidP="00C24E87">
      <w:pPr>
        <w:pStyle w:val="ae"/>
        <w:numPr>
          <w:ilvl w:val="1"/>
          <w:numId w:val="12"/>
        </w:numPr>
        <w:rPr>
          <w:rFonts w:ascii="Times New Roman" w:hAnsi="Times New Roman" w:cs="Times New Roman"/>
          <w:sz w:val="28"/>
          <w:szCs w:val="28"/>
        </w:rPr>
      </w:pPr>
      <w:r>
        <w:rPr>
          <w:rFonts w:ascii="Times New Roman" w:hAnsi="Times New Roman" w:cs="Times New Roman"/>
          <w:sz w:val="28"/>
          <w:szCs w:val="28"/>
        </w:rPr>
        <w:t>Лыкова И.</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Неужели из бумаги? ООО Карапуз – Дидактика, 2007.</w:t>
      </w:r>
    </w:p>
    <w:p w:rsidR="00C24E87" w:rsidRDefault="00C24E87" w:rsidP="00C24E87">
      <w:pPr>
        <w:pStyle w:val="ae"/>
        <w:numPr>
          <w:ilvl w:val="1"/>
          <w:numId w:val="12"/>
        </w:numPr>
        <w:rPr>
          <w:rFonts w:ascii="Times New Roman" w:hAnsi="Times New Roman" w:cs="Times New Roman"/>
          <w:sz w:val="28"/>
          <w:szCs w:val="28"/>
        </w:rPr>
      </w:pPr>
      <w:proofErr w:type="spellStart"/>
      <w:r>
        <w:rPr>
          <w:rFonts w:ascii="Times New Roman" w:hAnsi="Times New Roman" w:cs="Times New Roman"/>
          <w:sz w:val="28"/>
          <w:szCs w:val="28"/>
        </w:rPr>
        <w:t>Митителло</w:t>
      </w:r>
      <w:proofErr w:type="spellEnd"/>
      <w:r>
        <w:rPr>
          <w:rFonts w:ascii="Times New Roman" w:hAnsi="Times New Roman" w:cs="Times New Roman"/>
          <w:sz w:val="28"/>
          <w:szCs w:val="28"/>
        </w:rPr>
        <w:t xml:space="preserve"> К.Б. Большая книга подарков. – М.: </w:t>
      </w:r>
      <w:proofErr w:type="spellStart"/>
      <w:r>
        <w:rPr>
          <w:rFonts w:ascii="Times New Roman" w:hAnsi="Times New Roman" w:cs="Times New Roman"/>
          <w:sz w:val="28"/>
          <w:szCs w:val="28"/>
        </w:rPr>
        <w:t>Эксмо</w:t>
      </w:r>
      <w:proofErr w:type="spellEnd"/>
      <w:r>
        <w:rPr>
          <w:rFonts w:ascii="Times New Roman" w:hAnsi="Times New Roman" w:cs="Times New Roman"/>
          <w:sz w:val="28"/>
          <w:szCs w:val="28"/>
        </w:rPr>
        <w:t>, 2005.</w:t>
      </w:r>
    </w:p>
    <w:p w:rsidR="00C24E87" w:rsidRDefault="00C24E87" w:rsidP="00C24E87">
      <w:pPr>
        <w:pStyle w:val="ae"/>
        <w:numPr>
          <w:ilvl w:val="1"/>
          <w:numId w:val="12"/>
        </w:numPr>
        <w:rPr>
          <w:rFonts w:ascii="Times New Roman" w:hAnsi="Times New Roman" w:cs="Times New Roman"/>
          <w:sz w:val="28"/>
          <w:szCs w:val="28"/>
        </w:rPr>
      </w:pPr>
      <w:r>
        <w:rPr>
          <w:rFonts w:ascii="Times New Roman" w:hAnsi="Times New Roman" w:cs="Times New Roman"/>
          <w:sz w:val="28"/>
          <w:szCs w:val="28"/>
        </w:rPr>
        <w:t>Румянцева Е.А. Праздничные открытки. -  М.: Айрис-пресс, 2005.</w:t>
      </w:r>
    </w:p>
    <w:p w:rsidR="00C24E87" w:rsidRDefault="00C24E87" w:rsidP="00C24E87">
      <w:pPr>
        <w:pStyle w:val="ae"/>
        <w:numPr>
          <w:ilvl w:val="1"/>
          <w:numId w:val="12"/>
        </w:numPr>
        <w:rPr>
          <w:rFonts w:ascii="Times New Roman" w:hAnsi="Times New Roman" w:cs="Times New Roman"/>
          <w:sz w:val="28"/>
          <w:szCs w:val="28"/>
        </w:rPr>
      </w:pPr>
      <w:proofErr w:type="spellStart"/>
      <w:r>
        <w:rPr>
          <w:rFonts w:ascii="Times New Roman" w:hAnsi="Times New Roman" w:cs="Times New Roman"/>
          <w:sz w:val="28"/>
          <w:szCs w:val="28"/>
        </w:rPr>
        <w:t>Эллиот</w:t>
      </w:r>
      <w:proofErr w:type="spellEnd"/>
      <w:r>
        <w:rPr>
          <w:rFonts w:ascii="Times New Roman" w:hAnsi="Times New Roman" w:cs="Times New Roman"/>
          <w:sz w:val="28"/>
          <w:szCs w:val="28"/>
        </w:rPr>
        <w:t xml:space="preserve"> Д., Кинг К. Детская энциклопедия. ООО </w:t>
      </w:r>
      <w:proofErr w:type="spellStart"/>
      <w:r>
        <w:rPr>
          <w:rFonts w:ascii="Times New Roman" w:hAnsi="Times New Roman" w:cs="Times New Roman"/>
          <w:sz w:val="28"/>
          <w:szCs w:val="28"/>
        </w:rPr>
        <w:t>Росмен</w:t>
      </w:r>
      <w:proofErr w:type="spellEnd"/>
      <w:r>
        <w:rPr>
          <w:rFonts w:ascii="Times New Roman" w:hAnsi="Times New Roman" w:cs="Times New Roman"/>
          <w:sz w:val="28"/>
          <w:szCs w:val="28"/>
        </w:rPr>
        <w:t xml:space="preserve"> - Пресс, 2002.</w:t>
      </w: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326B20" w:rsidRDefault="00326B20" w:rsidP="00C24E87">
      <w:pPr>
        <w:spacing w:line="240" w:lineRule="auto"/>
        <w:rPr>
          <w:rFonts w:ascii="Times New Roman" w:hAnsi="Times New Roman" w:cs="Times New Roman"/>
          <w:sz w:val="28"/>
          <w:szCs w:val="28"/>
        </w:rPr>
      </w:pPr>
    </w:p>
    <w:p w:rsidR="00C24E87" w:rsidRDefault="00C24E87" w:rsidP="00C24E87">
      <w:pPr>
        <w:spacing w:line="240" w:lineRule="auto"/>
        <w:rPr>
          <w:rFonts w:ascii="Times New Roman" w:hAnsi="Times New Roman" w:cs="Times New Roman"/>
          <w:sz w:val="28"/>
          <w:szCs w:val="28"/>
        </w:rPr>
      </w:pPr>
    </w:p>
    <w:p w:rsidR="00326B20" w:rsidRDefault="00326B20" w:rsidP="00326B20">
      <w:pPr>
        <w:rPr>
          <w:rFonts w:ascii="Times New Roman" w:hAnsi="Times New Roman" w:cs="Times New Roman"/>
          <w:b/>
          <w:sz w:val="28"/>
          <w:szCs w:val="28"/>
        </w:rPr>
      </w:pPr>
      <w:r>
        <w:rPr>
          <w:b/>
        </w:rPr>
        <w:lastRenderedPageBreak/>
        <w:t xml:space="preserve">                                  </w:t>
      </w:r>
      <w:r>
        <w:rPr>
          <w:rFonts w:ascii="Times New Roman" w:hAnsi="Times New Roman" w:cs="Times New Roman"/>
          <w:b/>
          <w:sz w:val="28"/>
          <w:szCs w:val="28"/>
        </w:rPr>
        <w:t>Лист изменений к программе «Сувенир» 2 года обучения</w:t>
      </w:r>
    </w:p>
    <w:tbl>
      <w:tblPr>
        <w:tblStyle w:val="af7"/>
        <w:tblW w:w="10773" w:type="dxa"/>
        <w:tblInd w:w="108" w:type="dxa"/>
        <w:tblLook w:val="04A0"/>
      </w:tblPr>
      <w:tblGrid>
        <w:gridCol w:w="5387"/>
        <w:gridCol w:w="5386"/>
      </w:tblGrid>
      <w:tr w:rsidR="00326B20" w:rsidTr="00326B20">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cs="Times New Roman"/>
                <w:sz w:val="28"/>
                <w:szCs w:val="28"/>
              </w:rPr>
            </w:pPr>
            <w:r>
              <w:rPr>
                <w:rFonts w:ascii="Times New Roman" w:hAnsi="Times New Roman" w:cs="Times New Roman"/>
                <w:sz w:val="28"/>
                <w:szCs w:val="28"/>
              </w:rPr>
              <w:t>Исходная формулировка</w:t>
            </w:r>
          </w:p>
          <w:p w:rsidR="00326B20" w:rsidRDefault="00326B20">
            <w:r>
              <w:rPr>
                <w:rFonts w:ascii="Times New Roman" w:hAnsi="Times New Roman" w:cs="Times New Roman"/>
                <w:sz w:val="28"/>
                <w:szCs w:val="28"/>
              </w:rPr>
              <w:t>2021-2022гг.</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cs="Times New Roman"/>
                <w:sz w:val="28"/>
                <w:szCs w:val="28"/>
              </w:rPr>
            </w:pPr>
            <w:r>
              <w:rPr>
                <w:rFonts w:ascii="Times New Roman" w:hAnsi="Times New Roman" w:cs="Times New Roman"/>
                <w:sz w:val="28"/>
                <w:szCs w:val="28"/>
              </w:rPr>
              <w:t>Внесенные изменения.</w:t>
            </w:r>
          </w:p>
          <w:p w:rsidR="00326B20" w:rsidRDefault="00326B20">
            <w:r>
              <w:rPr>
                <w:rFonts w:ascii="Times New Roman" w:hAnsi="Times New Roman" w:cs="Times New Roman"/>
                <w:sz w:val="28"/>
                <w:szCs w:val="28"/>
              </w:rPr>
              <w:t>Формулировка с учетом изменений 2022-2023гг.</w:t>
            </w:r>
          </w:p>
        </w:tc>
      </w:tr>
      <w:tr w:rsidR="00326B20" w:rsidTr="00326B20">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B20" w:rsidRDefault="00326B20">
            <w:pPr>
              <w:rPr>
                <w:rFonts w:ascii="Times New Roman" w:hAnsi="Times New Roman" w:cs="Times New Roman"/>
                <w:sz w:val="24"/>
                <w:szCs w:val="24"/>
              </w:rPr>
            </w:pPr>
          </w:p>
          <w:p w:rsidR="00326B20" w:rsidRDefault="00326B20">
            <w:pP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Учебно-тематический план 1-го года обучения</w:t>
            </w:r>
          </w:p>
          <w:p w:rsidR="00326B20" w:rsidRDefault="00326B20">
            <w:pPr>
              <w:rPr>
                <w:rFonts w:ascii="Times New Roman" w:hAnsi="Times New Roman" w:cs="Times New Roman"/>
                <w:sz w:val="24"/>
                <w:szCs w:val="24"/>
              </w:rPr>
            </w:pPr>
          </w:p>
          <w:tbl>
            <w:tblPr>
              <w:tblStyle w:val="11"/>
              <w:tblW w:w="0" w:type="auto"/>
              <w:tblLook w:val="04A0"/>
            </w:tblPr>
            <w:tblGrid>
              <w:gridCol w:w="2263"/>
              <w:gridCol w:w="709"/>
              <w:gridCol w:w="875"/>
              <w:gridCol w:w="870"/>
            </w:tblGrid>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Тема занятия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proofErr w:type="spellStart"/>
                  <w:proofErr w:type="gramStart"/>
                  <w:r>
                    <w:rPr>
                      <w:rFonts w:ascii="Times New Roman" w:hAnsi="Times New Roman"/>
                      <w:b/>
                      <w:sz w:val="24"/>
                      <w:szCs w:val="24"/>
                    </w:rPr>
                    <w:t>Тео-рия</w:t>
                  </w:r>
                  <w:proofErr w:type="spellEnd"/>
                  <w:proofErr w:type="gramEnd"/>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proofErr w:type="spellStart"/>
                  <w:proofErr w:type="gramStart"/>
                  <w:r>
                    <w:rPr>
                      <w:rFonts w:ascii="Times New Roman" w:hAnsi="Times New Roman"/>
                      <w:b/>
                      <w:sz w:val="24"/>
                      <w:szCs w:val="24"/>
                    </w:rPr>
                    <w:t>Прак-тика</w:t>
                  </w:r>
                  <w:proofErr w:type="spellEnd"/>
                  <w:proofErr w:type="gramEnd"/>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Итого</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1.Ввод</w:t>
                  </w:r>
                  <w:r w:rsidR="00D7027B">
                    <w:rPr>
                      <w:rFonts w:ascii="Times New Roman" w:hAnsi="Times New Roman"/>
                      <w:sz w:val="24"/>
                      <w:szCs w:val="24"/>
                    </w:rPr>
                    <w:t>н</w:t>
                  </w:r>
                  <w:r>
                    <w:rPr>
                      <w:rFonts w:ascii="Times New Roman" w:hAnsi="Times New Roman"/>
                      <w:sz w:val="24"/>
                      <w:szCs w:val="24"/>
                    </w:rPr>
                    <w:t>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 \2</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2. Поделки из полос бумаги.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2</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7</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9</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3. Объемные поделки из бумаги.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2</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14</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4. Плоская аппликация.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1</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8</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9</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5. Оригами.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3</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14</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17</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6. Аппликация из геометрических фигур.</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5</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6</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7. Поздравительные открытки своими руками.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2</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9</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11</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8. Аппликация способом торцевание.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3</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4</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9. Итоговое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Итого: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13</w:t>
                  </w:r>
                </w:p>
              </w:tc>
              <w:tc>
                <w:tcPr>
                  <w:tcW w:w="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59</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72</w:t>
                  </w:r>
                </w:p>
              </w:tc>
            </w:tr>
          </w:tbl>
          <w:p w:rsidR="00326B20" w:rsidRPr="00326B20" w:rsidRDefault="00326B20">
            <w:pPr>
              <w:rPr>
                <w:rFonts w:ascii="Times New Roman" w:hAnsi="Times New Roman" w:cs="Times New Roman"/>
                <w:b/>
                <w:sz w:val="24"/>
                <w:szCs w:val="24"/>
              </w:rPr>
            </w:pPr>
          </w:p>
          <w:p w:rsidR="00326B20" w:rsidRDefault="00326B20">
            <w:pPr>
              <w:rPr>
                <w:rFonts w:ascii="Times New Roman" w:hAnsi="Times New Roman" w:cs="Times New Roman"/>
                <w:b/>
                <w:sz w:val="24"/>
                <w:szCs w:val="24"/>
              </w:rPr>
            </w:pPr>
            <w:r w:rsidRPr="00326B20">
              <w:rPr>
                <w:rFonts w:ascii="Times New Roman" w:hAnsi="Times New Roman" w:cs="Times New Roman"/>
                <w:b/>
                <w:sz w:val="24"/>
                <w:szCs w:val="24"/>
              </w:rPr>
              <w:t xml:space="preserve"> </w:t>
            </w:r>
            <w:r>
              <w:rPr>
                <w:rFonts w:ascii="Times New Roman" w:hAnsi="Times New Roman" w:cs="Times New Roman"/>
                <w:b/>
                <w:sz w:val="24"/>
                <w:szCs w:val="24"/>
                <w:lang w:val="en-US"/>
              </w:rPr>
              <w:t>III</w:t>
            </w:r>
            <w:r>
              <w:rPr>
                <w:rFonts w:ascii="Times New Roman" w:hAnsi="Times New Roman" w:cs="Times New Roman"/>
                <w:b/>
                <w:sz w:val="24"/>
                <w:szCs w:val="24"/>
              </w:rPr>
              <w:t>.Содержание программы 2-го года обучения</w:t>
            </w:r>
          </w:p>
          <w:p w:rsidR="00326B20" w:rsidRDefault="00326B20">
            <w:pPr>
              <w:rPr>
                <w:rFonts w:ascii="Times New Roman" w:hAnsi="Times New Roman" w:cs="Times New Roman"/>
                <w:b/>
                <w:sz w:val="24"/>
                <w:szCs w:val="24"/>
              </w:rPr>
            </w:pPr>
          </w:p>
          <w:p w:rsidR="00326B20" w:rsidRDefault="00326B20">
            <w:pPr>
              <w:rPr>
                <w:rFonts w:ascii="Times New Roman" w:hAnsi="Times New Roman" w:cs="Times New Roman"/>
                <w:b/>
                <w:sz w:val="24"/>
                <w:szCs w:val="24"/>
              </w:rPr>
            </w:pPr>
            <w:r>
              <w:rPr>
                <w:rFonts w:ascii="Times New Roman" w:hAnsi="Times New Roman" w:cs="Times New Roman"/>
                <w:b/>
                <w:sz w:val="24"/>
                <w:szCs w:val="24"/>
              </w:rPr>
              <w:t>4.Плоская аппликация.  (16 часов)</w:t>
            </w:r>
          </w:p>
          <w:p w:rsidR="00326B20" w:rsidRDefault="00326B20">
            <w:pPr>
              <w:rPr>
                <w:rFonts w:ascii="Times New Roman" w:hAnsi="Times New Roman" w:cs="Times New Roman"/>
                <w:sz w:val="24"/>
                <w:szCs w:val="24"/>
              </w:rPr>
            </w:pPr>
            <w:r>
              <w:rPr>
                <w:rFonts w:ascii="Times New Roman" w:hAnsi="Times New Roman" w:cs="Times New Roman"/>
                <w:sz w:val="24"/>
                <w:szCs w:val="24"/>
              </w:rPr>
              <w:t>-  щенок (рваная аппликация);</w:t>
            </w:r>
          </w:p>
          <w:p w:rsidR="00326B20" w:rsidRDefault="00326B20">
            <w:pPr>
              <w:rPr>
                <w:rFonts w:ascii="Times New Roman" w:hAnsi="Times New Roman" w:cs="Times New Roman"/>
                <w:sz w:val="24"/>
                <w:szCs w:val="24"/>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6B20" w:rsidRDefault="00326B20">
            <w:pPr>
              <w:rPr>
                <w:rFonts w:ascii="Times New Roman" w:hAnsi="Times New Roman" w:cs="Times New Roman"/>
                <w:sz w:val="24"/>
                <w:szCs w:val="24"/>
              </w:rPr>
            </w:pPr>
          </w:p>
          <w:p w:rsidR="00326B20" w:rsidRDefault="00326B20">
            <w:pPr>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Учебно-тематический план 1-го года обучения</w:t>
            </w:r>
          </w:p>
          <w:p w:rsidR="00326B20" w:rsidRDefault="00326B20">
            <w:pPr>
              <w:rPr>
                <w:rFonts w:ascii="Times New Roman" w:hAnsi="Times New Roman" w:cs="Times New Roman"/>
                <w:b/>
                <w:sz w:val="24"/>
                <w:szCs w:val="24"/>
              </w:rPr>
            </w:pPr>
          </w:p>
          <w:tbl>
            <w:tblPr>
              <w:tblStyle w:val="11"/>
              <w:tblW w:w="0" w:type="auto"/>
              <w:tblLook w:val="04A0"/>
            </w:tblPr>
            <w:tblGrid>
              <w:gridCol w:w="2263"/>
              <w:gridCol w:w="709"/>
              <w:gridCol w:w="875"/>
              <w:gridCol w:w="870"/>
            </w:tblGrid>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Тема занятия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proofErr w:type="spellStart"/>
                  <w:proofErr w:type="gramStart"/>
                  <w:r>
                    <w:rPr>
                      <w:rFonts w:ascii="Times New Roman" w:hAnsi="Times New Roman"/>
                      <w:b/>
                      <w:sz w:val="24"/>
                      <w:szCs w:val="24"/>
                    </w:rPr>
                    <w:t>Тео-рия</w:t>
                  </w:r>
                  <w:proofErr w:type="spellEnd"/>
                  <w:proofErr w:type="gramEnd"/>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proofErr w:type="spellStart"/>
                  <w:proofErr w:type="gramStart"/>
                  <w:r>
                    <w:rPr>
                      <w:rFonts w:ascii="Times New Roman" w:hAnsi="Times New Roman"/>
                      <w:b/>
                      <w:sz w:val="24"/>
                      <w:szCs w:val="24"/>
                    </w:rPr>
                    <w:t>Прак-тика</w:t>
                  </w:r>
                  <w:proofErr w:type="spellEnd"/>
                  <w:proofErr w:type="gramEnd"/>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Итого</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1.Ввод</w:t>
                  </w:r>
                  <w:r w:rsidR="00D7027B">
                    <w:rPr>
                      <w:rFonts w:ascii="Times New Roman" w:hAnsi="Times New Roman"/>
                      <w:sz w:val="24"/>
                      <w:szCs w:val="24"/>
                    </w:rPr>
                    <w:t>н</w:t>
                  </w:r>
                  <w:r>
                    <w:rPr>
                      <w:rFonts w:ascii="Times New Roman" w:hAnsi="Times New Roman"/>
                      <w:sz w:val="24"/>
                      <w:szCs w:val="24"/>
                    </w:rPr>
                    <w:t>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 \2</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2. Поделки из полос бумаги.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2</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6</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8</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3. Объемные поделки из бумаги.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2</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14</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4. Плоская аппликация.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1</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9</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b/>
                      <w:sz w:val="24"/>
                      <w:szCs w:val="24"/>
                    </w:rPr>
                  </w:pPr>
                  <w:r>
                    <w:rPr>
                      <w:rFonts w:ascii="Times New Roman" w:hAnsi="Times New Roman"/>
                      <w:b/>
                      <w:sz w:val="24"/>
                      <w:szCs w:val="24"/>
                    </w:rPr>
                    <w:t>10</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5. Оригами.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3</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14</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17</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6. Аппликация из геометрических фигур.</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5</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6</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7. Поздравительные открытки своими руками.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2</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9</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11</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8. Аппликация способом торцевание.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3</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4</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9. Итоговое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1\2</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w:t>
                  </w:r>
                </w:p>
              </w:tc>
            </w:tr>
            <w:tr w:rsidR="00326B2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Итого: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13</w:t>
                  </w:r>
                </w:p>
              </w:tc>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59</w:t>
                  </w:r>
                </w:p>
              </w:tc>
              <w:tc>
                <w:tcPr>
                  <w:tcW w:w="7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6B20" w:rsidRDefault="00326B20">
                  <w:pPr>
                    <w:rPr>
                      <w:rFonts w:ascii="Times New Roman" w:hAnsi="Times New Roman"/>
                      <w:sz w:val="24"/>
                      <w:szCs w:val="24"/>
                    </w:rPr>
                  </w:pPr>
                  <w:r>
                    <w:rPr>
                      <w:rFonts w:ascii="Times New Roman" w:hAnsi="Times New Roman"/>
                      <w:sz w:val="24"/>
                      <w:szCs w:val="24"/>
                    </w:rPr>
                    <w:t>72</w:t>
                  </w:r>
                </w:p>
              </w:tc>
            </w:tr>
          </w:tbl>
          <w:p w:rsidR="00326B20" w:rsidRPr="00326B20" w:rsidRDefault="00326B20">
            <w:pPr>
              <w:rPr>
                <w:rFonts w:ascii="Times New Roman" w:hAnsi="Times New Roman" w:cs="Times New Roman"/>
                <w:sz w:val="24"/>
                <w:szCs w:val="24"/>
              </w:rPr>
            </w:pPr>
          </w:p>
          <w:p w:rsidR="00326B20" w:rsidRDefault="00326B20">
            <w:pPr>
              <w:rPr>
                <w:rFonts w:ascii="Times New Roman" w:hAnsi="Times New Roman" w:cs="Times New Roman"/>
                <w:b/>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.Содержание программы 2-го года обучения</w:t>
            </w:r>
          </w:p>
          <w:p w:rsidR="00326B20" w:rsidRDefault="00326B20">
            <w:pPr>
              <w:rPr>
                <w:rFonts w:ascii="Times New Roman" w:hAnsi="Times New Roman" w:cs="Times New Roman"/>
                <w:sz w:val="24"/>
                <w:szCs w:val="24"/>
              </w:rPr>
            </w:pPr>
          </w:p>
          <w:p w:rsidR="00326B20" w:rsidRDefault="00D75F90">
            <w:pPr>
              <w:rPr>
                <w:rFonts w:ascii="Times New Roman" w:hAnsi="Times New Roman" w:cs="Times New Roman"/>
                <w:b/>
                <w:sz w:val="24"/>
                <w:szCs w:val="24"/>
              </w:rPr>
            </w:pPr>
            <w:r>
              <w:rPr>
                <w:rFonts w:ascii="Times New Roman" w:hAnsi="Times New Roman" w:cs="Times New Roman"/>
                <w:b/>
                <w:sz w:val="24"/>
                <w:szCs w:val="24"/>
              </w:rPr>
              <w:t>4.</w:t>
            </w:r>
            <w:r w:rsidR="00326B20">
              <w:rPr>
                <w:rFonts w:ascii="Times New Roman" w:hAnsi="Times New Roman" w:cs="Times New Roman"/>
                <w:b/>
                <w:sz w:val="24"/>
                <w:szCs w:val="24"/>
              </w:rPr>
              <w:t>Плоская аппликация.  (16 часов)</w:t>
            </w:r>
          </w:p>
          <w:p w:rsidR="00326B20" w:rsidRDefault="00326B20">
            <w:p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светофор;</w:t>
            </w:r>
          </w:p>
          <w:p w:rsidR="00326B20" w:rsidRDefault="00326B20">
            <w:pPr>
              <w:rPr>
                <w:rFonts w:ascii="Times New Roman" w:hAnsi="Times New Roman" w:cs="Times New Roman"/>
                <w:sz w:val="24"/>
                <w:szCs w:val="24"/>
              </w:rPr>
            </w:pPr>
          </w:p>
        </w:tc>
      </w:tr>
    </w:tbl>
    <w:p w:rsidR="00326B20" w:rsidRDefault="00326B20" w:rsidP="00326B20"/>
    <w:p w:rsidR="00326B20" w:rsidRDefault="00326B20" w:rsidP="00326B20"/>
    <w:p w:rsidR="00326B20" w:rsidRDefault="00326B20" w:rsidP="00326B20"/>
    <w:p w:rsidR="00326B20" w:rsidRDefault="00326B20" w:rsidP="00326B20"/>
    <w:p w:rsidR="00326B20" w:rsidRDefault="00326B20" w:rsidP="00326B20"/>
    <w:p w:rsidR="00326B20" w:rsidRDefault="00326B20" w:rsidP="00326B20"/>
    <w:p w:rsidR="00326B20" w:rsidRDefault="00326B20" w:rsidP="00326B20"/>
    <w:p w:rsidR="00C24E87" w:rsidRDefault="00C24E87" w:rsidP="00C24E87">
      <w:pPr>
        <w:pStyle w:val="ae"/>
        <w:rPr>
          <w:rFonts w:ascii="Times New Roman" w:eastAsiaTheme="minorEastAsia" w:hAnsi="Times New Roman" w:cs="Times New Roman"/>
          <w:sz w:val="28"/>
          <w:szCs w:val="28"/>
          <w:lang w:eastAsia="ru-RU"/>
        </w:rPr>
      </w:pPr>
    </w:p>
    <w:p w:rsidR="00326B20" w:rsidRDefault="00326B20" w:rsidP="00C24E87">
      <w:pPr>
        <w:pStyle w:val="ae"/>
        <w:rPr>
          <w:rFonts w:ascii="Times New Roman" w:hAnsi="Times New Roman" w:cs="Times New Roman"/>
          <w:sz w:val="28"/>
          <w:szCs w:val="28"/>
        </w:rPr>
      </w:pPr>
    </w:p>
    <w:p w:rsidR="00C24E87" w:rsidRDefault="00C24E87" w:rsidP="00C24E87">
      <w:pPr>
        <w:pStyle w:val="ae"/>
        <w:rPr>
          <w:rFonts w:ascii="Times New Roman" w:hAnsi="Times New Roman" w:cs="Times New Roman"/>
          <w:sz w:val="28"/>
          <w:szCs w:val="28"/>
        </w:rPr>
      </w:pPr>
    </w:p>
    <w:p w:rsidR="00C24E87" w:rsidRDefault="00C24E87" w:rsidP="00C24E87">
      <w:pPr>
        <w:spacing w:after="0" w:line="240" w:lineRule="auto"/>
        <w:jc w:val="center"/>
        <w:rPr>
          <w:rFonts w:cs="Times New Roman"/>
          <w:sz w:val="28"/>
          <w:szCs w:val="28"/>
        </w:rPr>
      </w:pPr>
      <w:r>
        <w:rPr>
          <w:rFonts w:cs="Times New Roman"/>
          <w:sz w:val="28"/>
          <w:szCs w:val="28"/>
        </w:rPr>
        <w:t>Муниципальное бюджетное образовательное учреждение</w:t>
      </w:r>
    </w:p>
    <w:p w:rsidR="00C24E87" w:rsidRDefault="00C24E87" w:rsidP="00C24E87">
      <w:pPr>
        <w:spacing w:after="0" w:line="240" w:lineRule="auto"/>
        <w:jc w:val="center"/>
        <w:rPr>
          <w:rFonts w:cs="Times New Roman"/>
          <w:sz w:val="28"/>
          <w:szCs w:val="28"/>
        </w:rPr>
      </w:pPr>
      <w:r>
        <w:rPr>
          <w:rFonts w:cs="Times New Roman"/>
          <w:sz w:val="28"/>
          <w:szCs w:val="28"/>
        </w:rPr>
        <w:t>дополнительного образования</w:t>
      </w:r>
    </w:p>
    <w:p w:rsidR="00C24E87" w:rsidRDefault="00C24E87" w:rsidP="00C24E87">
      <w:pPr>
        <w:spacing w:after="0" w:line="240" w:lineRule="auto"/>
        <w:jc w:val="center"/>
        <w:rPr>
          <w:rFonts w:cs="Times New Roman"/>
          <w:sz w:val="28"/>
          <w:szCs w:val="28"/>
        </w:rPr>
      </w:pPr>
      <w:r>
        <w:rPr>
          <w:rFonts w:cs="Times New Roman"/>
          <w:sz w:val="28"/>
          <w:szCs w:val="28"/>
        </w:rPr>
        <w:t>Чертковский Дом детского творчества</w:t>
      </w:r>
    </w:p>
    <w:p w:rsidR="00C24E87" w:rsidRDefault="00C24E87" w:rsidP="00C24E87">
      <w:pPr>
        <w:spacing w:after="0" w:line="240" w:lineRule="auto"/>
        <w:jc w:val="center"/>
        <w:rPr>
          <w:rFonts w:cs="Times New Roman"/>
          <w:sz w:val="28"/>
          <w:szCs w:val="28"/>
        </w:rPr>
      </w:pPr>
    </w:p>
    <w:p w:rsidR="00C24E87" w:rsidRDefault="00C24E87" w:rsidP="00C24E87">
      <w:pPr>
        <w:spacing w:after="0" w:line="240" w:lineRule="auto"/>
        <w:rPr>
          <w:rFonts w:cs="Times New Roman"/>
          <w:sz w:val="28"/>
          <w:szCs w:val="28"/>
        </w:rPr>
      </w:pPr>
    </w:p>
    <w:p w:rsidR="00C24E87" w:rsidRDefault="00C24E87" w:rsidP="00C24E87">
      <w:pPr>
        <w:spacing w:after="0" w:line="240" w:lineRule="auto"/>
        <w:rPr>
          <w:rFonts w:cs="Times New Roman"/>
          <w:sz w:val="28"/>
          <w:szCs w:val="28"/>
        </w:rPr>
      </w:pPr>
    </w:p>
    <w:p w:rsidR="00C24E87" w:rsidRDefault="00C24E87" w:rsidP="00C24E87">
      <w:pPr>
        <w:spacing w:after="0" w:line="240" w:lineRule="auto"/>
        <w:rPr>
          <w:rFonts w:cs="Times New Roman"/>
          <w:sz w:val="28"/>
          <w:szCs w:val="28"/>
        </w:rPr>
      </w:pPr>
    </w:p>
    <w:p w:rsidR="00C24E87" w:rsidRDefault="00C24E87" w:rsidP="00C24E87">
      <w:pPr>
        <w:spacing w:after="0" w:line="240" w:lineRule="auto"/>
        <w:rPr>
          <w:rFonts w:cs="Times New Roman"/>
          <w:sz w:val="28"/>
          <w:szCs w:val="28"/>
        </w:rPr>
      </w:pPr>
    </w:p>
    <w:p w:rsidR="00C24E87" w:rsidRDefault="00C24E87" w:rsidP="00C24E87">
      <w:pPr>
        <w:spacing w:after="0" w:line="240" w:lineRule="auto"/>
        <w:rPr>
          <w:rFonts w:cs="Times New Roman"/>
          <w:sz w:val="28"/>
          <w:szCs w:val="28"/>
        </w:rPr>
      </w:pPr>
    </w:p>
    <w:p w:rsidR="00C24E87" w:rsidRDefault="00C24E87" w:rsidP="00C24E87">
      <w:pPr>
        <w:spacing w:after="0" w:line="240" w:lineRule="auto"/>
        <w:rPr>
          <w:rFonts w:cs="Times New Roman"/>
          <w:sz w:val="24"/>
          <w:szCs w:val="24"/>
        </w:rPr>
      </w:pPr>
      <w:r>
        <w:rPr>
          <w:rFonts w:cs="Times New Roman"/>
          <w:sz w:val="24"/>
          <w:szCs w:val="24"/>
        </w:rPr>
        <w:t>Принято на заседании</w:t>
      </w:r>
      <w:proofErr w:type="gramStart"/>
      <w:r>
        <w:rPr>
          <w:rFonts w:cs="Times New Roman"/>
          <w:sz w:val="24"/>
          <w:szCs w:val="24"/>
        </w:rPr>
        <w:t xml:space="preserve">                                                                                        У</w:t>
      </w:r>
      <w:proofErr w:type="gramEnd"/>
      <w:r>
        <w:rPr>
          <w:rFonts w:cs="Times New Roman"/>
          <w:sz w:val="24"/>
          <w:szCs w:val="24"/>
        </w:rPr>
        <w:t>тверждаю:</w:t>
      </w:r>
    </w:p>
    <w:p w:rsidR="00C24E87" w:rsidRDefault="00C24E87" w:rsidP="00C24E87">
      <w:pPr>
        <w:spacing w:after="0" w:line="240" w:lineRule="auto"/>
        <w:rPr>
          <w:rFonts w:cs="Times New Roman"/>
          <w:sz w:val="24"/>
          <w:szCs w:val="24"/>
        </w:rPr>
      </w:pPr>
      <w:r>
        <w:rPr>
          <w:rFonts w:cs="Times New Roman"/>
          <w:sz w:val="24"/>
          <w:szCs w:val="24"/>
        </w:rPr>
        <w:t>педагогического совета ДДТ                                                                             Директор МБОУ ДО ДДТ</w:t>
      </w:r>
    </w:p>
    <w:p w:rsidR="00C24E87" w:rsidRDefault="00C24E87" w:rsidP="00C24E87">
      <w:pPr>
        <w:spacing w:after="0" w:line="240" w:lineRule="auto"/>
        <w:rPr>
          <w:rFonts w:cs="Times New Roman"/>
          <w:sz w:val="24"/>
          <w:szCs w:val="24"/>
        </w:rPr>
      </w:pPr>
      <w:r>
        <w:rPr>
          <w:rFonts w:cs="Times New Roman"/>
          <w:sz w:val="24"/>
          <w:szCs w:val="24"/>
        </w:rPr>
        <w:t xml:space="preserve">от «____»________ 20____г.                                                                              </w:t>
      </w:r>
      <w:proofErr w:type="spellStart"/>
      <w:r>
        <w:rPr>
          <w:rFonts w:cs="Times New Roman"/>
          <w:sz w:val="24"/>
          <w:szCs w:val="24"/>
        </w:rPr>
        <w:t>______В.И.Новохатский</w:t>
      </w:r>
      <w:proofErr w:type="spellEnd"/>
    </w:p>
    <w:p w:rsidR="00C24E87" w:rsidRDefault="00C24E87" w:rsidP="00C24E87">
      <w:pPr>
        <w:spacing w:after="0" w:line="240" w:lineRule="auto"/>
        <w:rPr>
          <w:rFonts w:cs="Times New Roman"/>
          <w:sz w:val="24"/>
          <w:szCs w:val="24"/>
        </w:rPr>
      </w:pPr>
      <w:r>
        <w:rPr>
          <w:rFonts w:cs="Times New Roman"/>
          <w:sz w:val="24"/>
          <w:szCs w:val="24"/>
        </w:rPr>
        <w:t>протокол №_____                                                                                              «_____»________20____г.</w:t>
      </w:r>
    </w:p>
    <w:p w:rsidR="00C24E87" w:rsidRDefault="00C24E87" w:rsidP="00C24E87">
      <w:pPr>
        <w:spacing w:after="0" w:line="240" w:lineRule="auto"/>
        <w:rPr>
          <w:rFonts w:ascii="Times New Roman" w:hAnsi="Times New Roman" w:cs="Times New Roman"/>
          <w:sz w:val="24"/>
          <w:szCs w:val="24"/>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Дополнительная общеобразовательная общеразвивающая программа художественно-эстетической направленности</w:t>
      </w:r>
    </w:p>
    <w:p w:rsidR="00C24E87" w:rsidRDefault="00C24E87" w:rsidP="00C24E87">
      <w:pPr>
        <w:spacing w:after="0" w:line="240" w:lineRule="auto"/>
        <w:jc w:val="center"/>
        <w:rPr>
          <w:rFonts w:ascii="Times New Roman" w:hAnsi="Times New Roman" w:cs="Times New Roman"/>
          <w:b/>
          <w:sz w:val="96"/>
          <w:szCs w:val="96"/>
        </w:rPr>
      </w:pPr>
      <w:r>
        <w:rPr>
          <w:rFonts w:ascii="Times New Roman" w:hAnsi="Times New Roman" w:cs="Times New Roman"/>
          <w:b/>
          <w:sz w:val="96"/>
          <w:szCs w:val="96"/>
        </w:rPr>
        <w:t>«Сувенир»</w:t>
      </w: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Возраст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8-11лет</w:t>
      </w:r>
    </w:p>
    <w:p w:rsidR="00C24E87" w:rsidRDefault="00C24E87" w:rsidP="00C24E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Срок реализации 3 года</w:t>
      </w: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Автор-составитель:</w:t>
      </w:r>
    </w:p>
    <w:p w:rsidR="00C24E87" w:rsidRDefault="00C24E87" w:rsidP="00C24E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Скляренко Елена Петровна,</w:t>
      </w:r>
    </w:p>
    <w:p w:rsidR="00C24E87" w:rsidRDefault="00C24E87" w:rsidP="00C24E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педагог дополнительного образования</w:t>
      </w: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p>
    <w:p w:rsidR="00C24E87" w:rsidRPr="00326B20"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ертково, 2022.</w:t>
      </w:r>
    </w:p>
    <w:p w:rsidR="00C24E87" w:rsidRPr="00326B20" w:rsidRDefault="00C24E87" w:rsidP="00544F4B">
      <w:pPr>
        <w:spacing w:after="0" w:line="480" w:lineRule="auto"/>
        <w:rPr>
          <w:rFonts w:ascii="Times New Roman" w:hAnsi="Times New Roman" w:cs="Times New Roman"/>
          <w:b/>
          <w:sz w:val="28"/>
          <w:szCs w:val="28"/>
        </w:rPr>
      </w:pPr>
    </w:p>
    <w:p w:rsidR="00326B20" w:rsidRDefault="00C24E87" w:rsidP="00C24E87">
      <w:pPr>
        <w:spacing w:after="0" w:line="48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C24E87" w:rsidRDefault="00326B20" w:rsidP="00C24E87">
      <w:pPr>
        <w:spacing w:after="0" w:line="480" w:lineRule="auto"/>
        <w:rPr>
          <w:rFonts w:ascii="Times New Roman" w:hAnsi="Times New Roman" w:cs="Times New Roman"/>
          <w:b/>
          <w:sz w:val="28"/>
          <w:szCs w:val="28"/>
        </w:rPr>
      </w:pPr>
      <w:r>
        <w:rPr>
          <w:rFonts w:ascii="Times New Roman" w:hAnsi="Times New Roman" w:cs="Times New Roman"/>
          <w:b/>
          <w:sz w:val="28"/>
          <w:szCs w:val="28"/>
        </w:rPr>
        <w:t xml:space="preserve">                                                 </w:t>
      </w:r>
      <w:r w:rsidR="00C24E87">
        <w:rPr>
          <w:rFonts w:ascii="Times New Roman" w:hAnsi="Times New Roman" w:cs="Times New Roman"/>
          <w:b/>
          <w:sz w:val="28"/>
          <w:szCs w:val="28"/>
        </w:rPr>
        <w:t>Содержание программы.</w:t>
      </w:r>
    </w:p>
    <w:p w:rsidR="00C24E87" w:rsidRDefault="00C24E87" w:rsidP="00C24E87">
      <w:pPr>
        <w:pStyle w:val="af"/>
        <w:numPr>
          <w:ilvl w:val="0"/>
          <w:numId w:val="16"/>
        </w:numPr>
        <w:spacing w:after="0" w:line="48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Пояснительная записка.</w:t>
      </w:r>
    </w:p>
    <w:p w:rsidR="00C24E87" w:rsidRDefault="00C24E87" w:rsidP="00C24E87">
      <w:pPr>
        <w:pStyle w:val="af"/>
        <w:numPr>
          <w:ilvl w:val="0"/>
          <w:numId w:val="16"/>
        </w:numPr>
        <w:spacing w:after="0" w:line="48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Учебно - тематический план.</w:t>
      </w:r>
    </w:p>
    <w:p w:rsidR="00C24E87" w:rsidRDefault="00C24E87" w:rsidP="00C24E87">
      <w:pPr>
        <w:numPr>
          <w:ilvl w:val="0"/>
          <w:numId w:val="16"/>
        </w:numPr>
        <w:spacing w:after="0" w:line="480" w:lineRule="auto"/>
        <w:contextualSpacing/>
        <w:rPr>
          <w:rFonts w:ascii="Times New Roman" w:hAnsi="Times New Roman" w:cs="Times New Roman"/>
          <w:sz w:val="28"/>
          <w:szCs w:val="28"/>
        </w:rPr>
      </w:pPr>
      <w:r>
        <w:rPr>
          <w:rFonts w:ascii="Times New Roman" w:hAnsi="Times New Roman" w:cs="Times New Roman"/>
          <w:sz w:val="28"/>
          <w:szCs w:val="28"/>
        </w:rPr>
        <w:t>Содержание программы.</w:t>
      </w:r>
    </w:p>
    <w:p w:rsidR="00C24E87" w:rsidRDefault="00C24E87" w:rsidP="00C24E87">
      <w:pPr>
        <w:numPr>
          <w:ilvl w:val="0"/>
          <w:numId w:val="16"/>
        </w:numPr>
        <w:spacing w:after="0" w:line="480" w:lineRule="auto"/>
        <w:contextualSpacing/>
        <w:rPr>
          <w:rFonts w:ascii="Times New Roman" w:hAnsi="Times New Roman" w:cs="Times New Roman"/>
          <w:sz w:val="28"/>
          <w:szCs w:val="28"/>
        </w:rPr>
      </w:pPr>
      <w:r>
        <w:rPr>
          <w:rFonts w:ascii="Times New Roman" w:hAnsi="Times New Roman" w:cs="Times New Roman"/>
          <w:sz w:val="28"/>
          <w:szCs w:val="28"/>
        </w:rPr>
        <w:t>Методическое обеспечение.</w:t>
      </w:r>
    </w:p>
    <w:p w:rsidR="00C24E87" w:rsidRDefault="00C24E87" w:rsidP="00C24E87">
      <w:pPr>
        <w:numPr>
          <w:ilvl w:val="0"/>
          <w:numId w:val="16"/>
        </w:numPr>
        <w:spacing w:after="0" w:line="480" w:lineRule="auto"/>
        <w:contextualSpacing/>
        <w:rPr>
          <w:rFonts w:ascii="Times New Roman" w:hAnsi="Times New Roman" w:cs="Times New Roman"/>
          <w:sz w:val="28"/>
          <w:szCs w:val="28"/>
        </w:rPr>
      </w:pPr>
      <w:r>
        <w:rPr>
          <w:rFonts w:ascii="Times New Roman" w:hAnsi="Times New Roman" w:cs="Times New Roman"/>
          <w:sz w:val="28"/>
          <w:szCs w:val="28"/>
        </w:rPr>
        <w:t>Список  литературы.</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326B20" w:rsidRDefault="00C24E87" w:rsidP="00C24E87">
      <w:pPr>
        <w:spacing w:after="0" w:line="240" w:lineRule="auto"/>
        <w:ind w:left="240"/>
        <w:contextualSpacing/>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C24E87" w:rsidRDefault="00326B20" w:rsidP="00C24E87">
      <w:pPr>
        <w:spacing w:after="0" w:line="240" w:lineRule="auto"/>
        <w:ind w:left="240"/>
        <w:contextualSpacing/>
        <w:rPr>
          <w:rFonts w:ascii="Times New Roman" w:hAnsi="Times New Roman" w:cs="Times New Roman"/>
          <w:b/>
          <w:sz w:val="28"/>
          <w:szCs w:val="28"/>
        </w:rPr>
      </w:pPr>
      <w:r>
        <w:rPr>
          <w:rFonts w:ascii="Times New Roman" w:hAnsi="Times New Roman" w:cs="Times New Roman"/>
          <w:b/>
          <w:sz w:val="28"/>
          <w:szCs w:val="28"/>
        </w:rPr>
        <w:t xml:space="preserve">                                      </w:t>
      </w:r>
      <w:r w:rsidR="00C24E87">
        <w:rPr>
          <w:rFonts w:ascii="Times New Roman" w:hAnsi="Times New Roman" w:cs="Times New Roman"/>
          <w:b/>
          <w:sz w:val="28"/>
          <w:szCs w:val="28"/>
        </w:rPr>
        <w:t xml:space="preserve">  </w:t>
      </w:r>
      <w:proofErr w:type="gramStart"/>
      <w:r w:rsidR="00C24E87">
        <w:rPr>
          <w:rFonts w:ascii="Times New Roman" w:hAnsi="Times New Roman" w:cs="Times New Roman"/>
          <w:b/>
          <w:sz w:val="28"/>
          <w:szCs w:val="28"/>
          <w:lang w:val="en-US"/>
        </w:rPr>
        <w:t>I</w:t>
      </w:r>
      <w:r w:rsidR="00C24E87">
        <w:rPr>
          <w:rFonts w:ascii="Times New Roman" w:hAnsi="Times New Roman" w:cs="Times New Roman"/>
          <w:b/>
          <w:sz w:val="28"/>
          <w:szCs w:val="28"/>
        </w:rPr>
        <w:t>.  Пояснительная</w:t>
      </w:r>
      <w:proofErr w:type="gramEnd"/>
      <w:r w:rsidR="00C24E87">
        <w:rPr>
          <w:rFonts w:ascii="Times New Roman" w:hAnsi="Times New Roman" w:cs="Times New Roman"/>
          <w:b/>
          <w:sz w:val="28"/>
          <w:szCs w:val="28"/>
        </w:rPr>
        <w:t xml:space="preserve"> записка.</w:t>
      </w:r>
    </w:p>
    <w:p w:rsidR="00C24E87" w:rsidRDefault="00C24E87" w:rsidP="00C24E87">
      <w:pPr>
        <w:spacing w:after="0" w:line="240" w:lineRule="auto"/>
        <w:ind w:left="240"/>
        <w:contextualSpacing/>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Искусство изготовления игрушек - один из древнейших видов народного художественного творчества. Своеобразие изготовления игрушек определяется условиями быта и труда, обычаями народа, национальным характером, климатическими условиями и используемым материалом. Игрушка-сувенир вошла в нашу жизнь как одно из ярких явлений декоративно-прикладного искусства, в котором проявляется высокий художественный вкус народа, труд и талант многих поколений. Сувениры - это знак внимания, который непременно будет оценен по достоинству. Если обратиться к истории, то термин «сувенир» произошел от французского слова «</w:t>
      </w:r>
      <w:r>
        <w:rPr>
          <w:rFonts w:ascii="Times New Roman" w:hAnsi="Times New Roman" w:cs="Times New Roman"/>
          <w:sz w:val="28"/>
          <w:szCs w:val="28"/>
          <w:lang w:val="en-US"/>
        </w:rPr>
        <w:t>souvenir</w:t>
      </w:r>
      <w:r>
        <w:rPr>
          <w:rFonts w:ascii="Times New Roman" w:hAnsi="Times New Roman" w:cs="Times New Roman"/>
          <w:sz w:val="28"/>
          <w:szCs w:val="28"/>
        </w:rPr>
        <w:t>», что трактуется как память. И теперь сувениры ассоциируются у всех с маленьким подарочком, который преподнесен с большим уважением и на долгую память.</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Программа   разработана в соответствии </w:t>
      </w:r>
      <w:proofErr w:type="gramStart"/>
      <w:r>
        <w:rPr>
          <w:rFonts w:ascii="Times New Roman" w:eastAsia="Calibri" w:hAnsi="Times New Roman" w:cs="Times New Roman"/>
          <w:sz w:val="28"/>
          <w:szCs w:val="28"/>
        </w:rPr>
        <w:t>с</w:t>
      </w:r>
      <w:proofErr w:type="gramEnd"/>
      <w:r>
        <w:rPr>
          <w:rFonts w:ascii="Times New Roman" w:eastAsia="Calibri" w:hAnsi="Times New Roman" w:cs="Times New Roman"/>
          <w:sz w:val="28"/>
          <w:szCs w:val="28"/>
        </w:rPr>
        <w:t xml:space="preserve">:   </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Федеральным законом РФ от 29.12.2012 №273-ФЗ «Об образовании в Российской Федерации».</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Приказом </w:t>
      </w:r>
      <w:proofErr w:type="spellStart"/>
      <w:r>
        <w:rPr>
          <w:rFonts w:ascii="Times New Roman" w:eastAsia="Calibri" w:hAnsi="Times New Roman" w:cs="Times New Roman"/>
          <w:sz w:val="28"/>
          <w:szCs w:val="28"/>
        </w:rPr>
        <w:t>Минпросвещения</w:t>
      </w:r>
      <w:proofErr w:type="spellEnd"/>
      <w:r>
        <w:rPr>
          <w:rFonts w:ascii="Times New Roman" w:eastAsia="Calibri" w:hAnsi="Times New Roman" w:cs="Times New Roman"/>
          <w:sz w:val="28"/>
          <w:szCs w:val="28"/>
        </w:rPr>
        <w:t xml:space="preserve"> РФ от 9 ноября 2018 г. N 196 г. Москва «Об утверждении порядка организации и осуществления образовательной деятельности по дополнительным общеобразовательным программам».</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Приказом от 30.09.2020г.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2018г. №196».</w:t>
      </w:r>
    </w:p>
    <w:p w:rsidR="00C24E87" w:rsidRDefault="00C24E87" w:rsidP="00C24E8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Конвенцией о правах ребенка.</w:t>
      </w:r>
    </w:p>
    <w:p w:rsidR="00C24E87" w:rsidRDefault="00C24E87" w:rsidP="00C24E87">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Постановлением от 04.07.2014 № 41 «Об утверждении </w:t>
      </w:r>
      <w:proofErr w:type="spellStart"/>
      <w:r>
        <w:rPr>
          <w:rFonts w:ascii="Times New Roman" w:eastAsia="Times New Roman" w:hAnsi="Times New Roman" w:cs="Times New Roman"/>
          <w:sz w:val="28"/>
          <w:szCs w:val="28"/>
        </w:rPr>
        <w:t>СанПиН</w:t>
      </w:r>
      <w:proofErr w:type="spellEnd"/>
      <w:r>
        <w:rPr>
          <w:rFonts w:ascii="Times New Roman" w:eastAsia="Times New Roman" w:hAnsi="Times New Roman" w:cs="Times New Roman"/>
          <w:sz w:val="28"/>
          <w:szCs w:val="28"/>
        </w:rPr>
        <w:t xml:space="preserve"> 2.4.4.3172-14 «Санитарно-эпидемиологические требования к устройству, содержанию и организации </w:t>
      </w:r>
      <w:proofErr w:type="gramStart"/>
      <w:r>
        <w:rPr>
          <w:rFonts w:ascii="Times New Roman" w:eastAsia="Times New Roman" w:hAnsi="Times New Roman" w:cs="Times New Roman"/>
          <w:sz w:val="28"/>
          <w:szCs w:val="28"/>
        </w:rPr>
        <w:t>режима работы образовательных организаций дополнительного образования детей</w:t>
      </w:r>
      <w:proofErr w:type="gramEnd"/>
      <w:r>
        <w:rPr>
          <w:rFonts w:ascii="Times New Roman" w:eastAsia="Times New Roman" w:hAnsi="Times New Roman" w:cs="Times New Roman"/>
          <w:sz w:val="28"/>
          <w:szCs w:val="28"/>
        </w:rPr>
        <w:t>».</w:t>
      </w:r>
    </w:p>
    <w:p w:rsidR="00C24E87" w:rsidRDefault="00C24E87" w:rsidP="00C24E87">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8"/>
          <w:szCs w:val="28"/>
        </w:rPr>
        <w:t xml:space="preserve">- Постановлением от 05.04.2020 №272 «О мерах по обеспечению санитарно-эпидемиологического благополучия населения на территории Ростовской области в связи с распространением новой </w:t>
      </w:r>
      <w:proofErr w:type="spellStart"/>
      <w:r>
        <w:rPr>
          <w:rFonts w:ascii="Times New Roman" w:eastAsia="Times New Roman" w:hAnsi="Times New Roman" w:cs="Times New Roman"/>
          <w:sz w:val="28"/>
          <w:szCs w:val="28"/>
        </w:rPr>
        <w:t>коронавирусной</w:t>
      </w:r>
      <w:proofErr w:type="spellEnd"/>
      <w:r>
        <w:rPr>
          <w:rFonts w:ascii="Times New Roman" w:eastAsia="Times New Roman" w:hAnsi="Times New Roman" w:cs="Times New Roman"/>
          <w:sz w:val="28"/>
          <w:szCs w:val="28"/>
        </w:rPr>
        <w:t xml:space="preserve"> инфекции (COVID-19)</w:t>
      </w:r>
    </w:p>
    <w:p w:rsidR="00C24E87" w:rsidRDefault="00C24E87" w:rsidP="00C24E87">
      <w:pPr>
        <w:spacing w:after="0" w:line="240" w:lineRule="auto"/>
        <w:rPr>
          <w:rFonts w:ascii="Times New Roman" w:eastAsiaTheme="minorHAnsi" w:hAnsi="Times New Roman" w:cs="Times New Roman"/>
          <w:sz w:val="28"/>
          <w:szCs w:val="28"/>
          <w:lang w:eastAsia="en-US"/>
        </w:rPr>
      </w:pPr>
      <w:r>
        <w:rPr>
          <w:rFonts w:ascii="Times New Roman" w:eastAsia="Times New Roman" w:hAnsi="Times New Roman" w:cs="Times New Roman"/>
          <w:sz w:val="28"/>
          <w:szCs w:val="28"/>
        </w:rPr>
        <w:t xml:space="preserve">-  Методическим пособием Давыдовой Г.Н. «Детский дизайн» (поделки из бросового материала), </w:t>
      </w:r>
      <w:r>
        <w:rPr>
          <w:rFonts w:ascii="Times New Roman" w:hAnsi="Times New Roman" w:cs="Times New Roman"/>
          <w:sz w:val="28"/>
          <w:szCs w:val="28"/>
        </w:rPr>
        <w:t xml:space="preserve">программой дополнительного образования детей «Художественная вышивка» 2010г., учебно-методическим пособием «Объемная аппликация», воспитателя первой категории детского сада-школы №5 г. Санкт-Петербурга Петровой И.М. </w:t>
      </w:r>
      <w:r>
        <w:rPr>
          <w:rFonts w:ascii="Times New Roman" w:eastAsia="Times New Roman" w:hAnsi="Times New Roman" w:cs="Times New Roman"/>
          <w:sz w:val="28"/>
          <w:szCs w:val="28"/>
        </w:rPr>
        <w:t>и собственным педагогическим опытом.</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Направленность </w:t>
      </w:r>
      <w:r>
        <w:rPr>
          <w:rFonts w:ascii="Times New Roman" w:hAnsi="Times New Roman" w:cs="Times New Roman"/>
          <w:sz w:val="28"/>
          <w:szCs w:val="28"/>
        </w:rPr>
        <w:t>программы: художественно-эстетическая.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Новизна </w:t>
      </w:r>
      <w:r>
        <w:rPr>
          <w:rFonts w:ascii="Times New Roman" w:hAnsi="Times New Roman" w:cs="Times New Roman"/>
          <w:sz w:val="28"/>
          <w:szCs w:val="28"/>
        </w:rPr>
        <w:t>программы «Сувенир» состоит в том, что в неё включены темы по изготовлению поделок из нетрадиционных материалов. Работа с нетрадиционными или бросовыми материалами позволяет развивать у детей воображение, фантазию, прививает интерес к декоративно-прикладному творчеству.</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Актуальность</w:t>
      </w:r>
      <w:r>
        <w:rPr>
          <w:rFonts w:ascii="Times New Roman" w:hAnsi="Times New Roman" w:cs="Times New Roman"/>
          <w:sz w:val="28"/>
          <w:szCs w:val="28"/>
        </w:rPr>
        <w:t xml:space="preserve"> - особое внимание уделяется формированию культуры труда, воспитанию чувства взаимопомощи. На занятиях дети знакомятся с организацией </w:t>
      </w:r>
      <w:r>
        <w:rPr>
          <w:rFonts w:ascii="Times New Roman" w:hAnsi="Times New Roman" w:cs="Times New Roman"/>
          <w:sz w:val="28"/>
          <w:szCs w:val="28"/>
        </w:rPr>
        <w:lastRenderedPageBreak/>
        <w:t xml:space="preserve">общественного труда людей различных профессий, и работа принимает профориентационный характер. </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Цель программы </w:t>
      </w:r>
      <w:r>
        <w:rPr>
          <w:rFonts w:ascii="Times New Roman" w:hAnsi="Times New Roman" w:cs="Times New Roman"/>
          <w:sz w:val="28"/>
          <w:szCs w:val="28"/>
        </w:rPr>
        <w:t xml:space="preserve">- развитие  творческих способностей ребёнка, приобщение  его к искусству изготовления сувениров. </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Программа решает следующие </w:t>
      </w:r>
      <w:r>
        <w:rPr>
          <w:rFonts w:ascii="Times New Roman" w:hAnsi="Times New Roman" w:cs="Times New Roman"/>
          <w:b/>
          <w:sz w:val="28"/>
          <w:szCs w:val="28"/>
        </w:rPr>
        <w:t>задачи: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развитие у ребёнка фантазии, воображения, изобретательности;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формирование художественно-эстетического вкуса;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раскрытие творческих способностей детей и их развитие;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пробудить у детей желание самим создавать различные игрушки.</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Реализации этих задач способствуют следующие </w:t>
      </w:r>
      <w:r>
        <w:rPr>
          <w:rFonts w:ascii="Times New Roman" w:hAnsi="Times New Roman" w:cs="Times New Roman"/>
          <w:b/>
          <w:sz w:val="28"/>
          <w:szCs w:val="28"/>
        </w:rPr>
        <w:t>принципы: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наглядности (использование наглядных пособий, технических средств обучения);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последовательности (от </w:t>
      </w:r>
      <w:proofErr w:type="gramStart"/>
      <w:r>
        <w:rPr>
          <w:rFonts w:ascii="Times New Roman" w:hAnsi="Times New Roman" w:cs="Times New Roman"/>
          <w:sz w:val="28"/>
          <w:szCs w:val="28"/>
        </w:rPr>
        <w:t>простого</w:t>
      </w:r>
      <w:proofErr w:type="gramEnd"/>
      <w:r>
        <w:rPr>
          <w:rFonts w:ascii="Times New Roman" w:hAnsi="Times New Roman" w:cs="Times New Roman"/>
          <w:sz w:val="28"/>
          <w:szCs w:val="28"/>
        </w:rPr>
        <w:t xml:space="preserve"> к сложному);</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доступности (простота изложения);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соединения теории с практикой (выработка умений, навыков на основе знаний и представлений);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демократизации (выбор каждым ребёнком своей траектории участия в образовательном процессе);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системности (преемственность знаний, связь пройденного и нового);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сотрудничества (совместная деятельность детей и взрослых);</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природообразности (учёт возрастных и индивидуальных особенностей детей).  </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В работе с детьми используются следующие </w:t>
      </w:r>
      <w:r>
        <w:rPr>
          <w:rFonts w:ascii="Times New Roman" w:hAnsi="Times New Roman" w:cs="Times New Roman"/>
          <w:b/>
          <w:sz w:val="28"/>
          <w:szCs w:val="28"/>
        </w:rPr>
        <w:t>педагогические технологии:</w:t>
      </w:r>
      <w:r>
        <w:rPr>
          <w:rFonts w:ascii="Times New Roman" w:hAnsi="Times New Roman" w:cs="Times New Roman"/>
          <w:sz w:val="28"/>
          <w:szCs w:val="28"/>
        </w:rPr>
        <w:t xml:space="preserve"> технология развивающего обучения, личностно-ориентированная, проблемного обучения, полного усвоения, игровые и здоровье сберегающие.</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На занятиях применяются следующие </w:t>
      </w:r>
      <w:r>
        <w:rPr>
          <w:rFonts w:ascii="Times New Roman" w:hAnsi="Times New Roman" w:cs="Times New Roman"/>
          <w:b/>
          <w:sz w:val="28"/>
          <w:szCs w:val="28"/>
        </w:rPr>
        <w:t xml:space="preserve">методы </w:t>
      </w:r>
      <w:r>
        <w:rPr>
          <w:rFonts w:ascii="Times New Roman" w:hAnsi="Times New Roman" w:cs="Times New Roman"/>
          <w:sz w:val="28"/>
          <w:szCs w:val="28"/>
        </w:rPr>
        <w:t>обучения: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словесный (беседа, рассказ, объяснение);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наглядный (иллюстрация, наблюдение, демонстрация образцов)</w:t>
      </w:r>
      <w:proofErr w:type="gramStart"/>
      <w:r>
        <w:rPr>
          <w:rFonts w:ascii="Times New Roman" w:hAnsi="Times New Roman" w:cs="Times New Roman"/>
          <w:sz w:val="28"/>
          <w:szCs w:val="28"/>
        </w:rPr>
        <w:t xml:space="preserve"> ;</w:t>
      </w:r>
      <w:proofErr w:type="gramEnd"/>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практический</w:t>
      </w:r>
      <w:proofErr w:type="gramEnd"/>
      <w:r>
        <w:rPr>
          <w:rFonts w:ascii="Times New Roman" w:hAnsi="Times New Roman" w:cs="Times New Roman"/>
          <w:sz w:val="28"/>
          <w:szCs w:val="28"/>
        </w:rPr>
        <w:t xml:space="preserve"> (упражнение, выполнение работы).</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Основная </w:t>
      </w:r>
      <w:r>
        <w:rPr>
          <w:rFonts w:ascii="Times New Roman" w:hAnsi="Times New Roman" w:cs="Times New Roman"/>
          <w:b/>
          <w:sz w:val="28"/>
          <w:szCs w:val="28"/>
        </w:rPr>
        <w:t>форма проведения занятия</w:t>
      </w:r>
      <w:r>
        <w:rPr>
          <w:rFonts w:ascii="Times New Roman" w:hAnsi="Times New Roman" w:cs="Times New Roman"/>
          <w:sz w:val="28"/>
          <w:szCs w:val="28"/>
        </w:rPr>
        <w:t xml:space="preserve"> - индивидуальная, хотя не исключены и другие формы работы, такие как групповая и фронтальная. </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Программа рассчитана на 3 года обучения для детей в возрасте от 8 до 11 лет. Группы формируются по возрастам, с учётом имеющихся у детей умений и навыков. Количество детей, посещающих детское объединение 15 человек – 1-й год обучения;  12 человек – 2-й год обучения, 10 человек-3-й год обучения. Занятия проводятся 2 раза в неделю по 2 часа для 1-го года обучения и 3 раза в неделю по 2 часа  для 2-го и 3-го годов обучения. Занятие делится на теоретическую и практическую части. Теоретический материал даётся в начале занятия. Объяснение сопровождается демонстрацией наглядности. Особое место отводится практике. Большое внимание на занятиях  уделяется соблюдению санитарии и гигиены, безопасным приёмам труда.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Основной проблемой детских объединений  прикладного творчества является творческое развитие личности ребёнка. Творческий труд - один из методов приобщения детей к искусству.</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К </w:t>
      </w:r>
      <w:r>
        <w:rPr>
          <w:rFonts w:ascii="Times New Roman" w:hAnsi="Times New Roman" w:cs="Times New Roman"/>
          <w:b/>
          <w:sz w:val="28"/>
          <w:szCs w:val="28"/>
        </w:rPr>
        <w:t>концу 1-го</w:t>
      </w:r>
      <w:r>
        <w:rPr>
          <w:rFonts w:ascii="Times New Roman" w:hAnsi="Times New Roman" w:cs="Times New Roman"/>
          <w:sz w:val="28"/>
          <w:szCs w:val="28"/>
        </w:rPr>
        <w:t xml:space="preserve"> года обучения  дети должны</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знать: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инструментов и приспособлений;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бумаги и картона и уметь их отличать;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стежков;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правила техники безопасности.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b/>
          <w:sz w:val="28"/>
          <w:szCs w:val="28"/>
        </w:rPr>
        <w:t>уметь: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работать с шаблонами;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правильно обклеивать цветной бумагой детали;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резать по контуру;</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шить 1-2 видами  швов;</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Личностные качества: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знание основ гигиены;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вежливость;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аккуратность;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взаимопомощь.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 </w:t>
      </w:r>
      <w:r>
        <w:rPr>
          <w:rFonts w:ascii="Times New Roman" w:hAnsi="Times New Roman" w:cs="Times New Roman"/>
          <w:b/>
          <w:sz w:val="28"/>
          <w:szCs w:val="28"/>
        </w:rPr>
        <w:t>концу 2-го</w:t>
      </w:r>
      <w:r>
        <w:rPr>
          <w:rFonts w:ascii="Times New Roman" w:hAnsi="Times New Roman" w:cs="Times New Roman"/>
          <w:sz w:val="28"/>
          <w:szCs w:val="28"/>
        </w:rPr>
        <w:t xml:space="preserve"> года обучения дети должны </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знать: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тканей и уметь их отличать;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свойства бумаги; </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стежков и их применение;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правила техники безопасности.</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уметь: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самостоятельно подбирать ткань;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работать с шаблонами;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обрабатывать бумагу и картон;</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шить различными видами швов;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оформлять изделия.</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Личностные качества: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активность;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доброжелательность;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работоспособность;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умение работать в команде;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наблюдательность.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 </w:t>
      </w:r>
      <w:r>
        <w:rPr>
          <w:rFonts w:ascii="Times New Roman" w:hAnsi="Times New Roman" w:cs="Times New Roman"/>
          <w:b/>
          <w:sz w:val="28"/>
          <w:szCs w:val="28"/>
        </w:rPr>
        <w:t>концу 3-го</w:t>
      </w:r>
      <w:r>
        <w:rPr>
          <w:rFonts w:ascii="Times New Roman" w:hAnsi="Times New Roman" w:cs="Times New Roman"/>
          <w:sz w:val="28"/>
          <w:szCs w:val="28"/>
        </w:rPr>
        <w:t xml:space="preserve"> года обучения дети должны </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знать: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тканей и их свойства;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стежков и их применение;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правила техники безопасности;</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уметь: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-самостоятельно разрабатывать шаблоны;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шить различными видами швов;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шить различными видами швов;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самостоятельно оформлять изделия.</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Личностные качества: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уверенность;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самостоятельность;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сопереживание;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взаимовыручка;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самооценка.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Наиболее подходящей </w:t>
      </w:r>
      <w:r>
        <w:rPr>
          <w:rFonts w:ascii="Times New Roman" w:hAnsi="Times New Roman" w:cs="Times New Roman"/>
          <w:b/>
          <w:sz w:val="28"/>
          <w:szCs w:val="28"/>
        </w:rPr>
        <w:t xml:space="preserve">формой аттестации </w:t>
      </w:r>
      <w:r>
        <w:rPr>
          <w:rFonts w:ascii="Times New Roman" w:hAnsi="Times New Roman" w:cs="Times New Roman"/>
          <w:sz w:val="28"/>
          <w:szCs w:val="28"/>
        </w:rPr>
        <w:t>являются: тестирование, проверочные задания, зачётные занятия, выставки работ. На выставках должны присутствовать не только лучшие работы, а работы всех обучающихся. Только в таком случае дети смогут оценить работы, увидеть недостатки, сравнить с другими работами.</w:t>
      </w: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II.</w:t>
      </w:r>
      <w:r>
        <w:rPr>
          <w:rFonts w:ascii="Times New Roman" w:hAnsi="Times New Roman" w:cs="Times New Roman"/>
          <w:b/>
          <w:sz w:val="28"/>
          <w:szCs w:val="28"/>
        </w:rPr>
        <w:tab/>
        <w:t>Учебно-тематический план 1-го года обучения.</w:t>
      </w:r>
    </w:p>
    <w:p w:rsidR="00C24E87" w:rsidRDefault="00C24E87" w:rsidP="00C24E87">
      <w:pPr>
        <w:spacing w:after="0" w:line="240" w:lineRule="auto"/>
        <w:jc w:val="center"/>
        <w:rPr>
          <w:rFonts w:ascii="Times New Roman" w:hAnsi="Times New Roman" w:cs="Times New Roman"/>
          <w:sz w:val="28"/>
          <w:szCs w:val="28"/>
        </w:rPr>
      </w:pPr>
    </w:p>
    <w:tbl>
      <w:tblPr>
        <w:tblW w:w="0" w:type="auto"/>
        <w:tblLook w:val="04A0"/>
      </w:tblPr>
      <w:tblGrid>
        <w:gridCol w:w="3789"/>
        <w:gridCol w:w="1087"/>
        <w:gridCol w:w="1435"/>
        <w:gridCol w:w="923"/>
        <w:gridCol w:w="3329"/>
      </w:tblGrid>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Тема занятия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теория</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практика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итого</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формы аттестации</w:t>
            </w:r>
          </w:p>
        </w:tc>
      </w:tr>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rsidP="00326B20">
            <w:pPr>
              <w:rPr>
                <w:rFonts w:ascii="Times New Roman" w:hAnsi="Times New Roman"/>
                <w:sz w:val="28"/>
                <w:szCs w:val="28"/>
              </w:rPr>
            </w:pPr>
            <w:r>
              <w:rPr>
                <w:rFonts w:ascii="Times New Roman" w:hAnsi="Times New Roman"/>
                <w:sz w:val="28"/>
                <w:szCs w:val="28"/>
              </w:rPr>
              <w:t>1.Вводное занятие.</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sz w:val="28"/>
                <w:szCs w:val="28"/>
              </w:rPr>
            </w:pPr>
          </w:p>
        </w:tc>
      </w:tr>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tabs>
                <w:tab w:val="right" w:pos="4202"/>
              </w:tabs>
              <w:rPr>
                <w:rFonts w:ascii="Times New Roman" w:hAnsi="Times New Roman"/>
                <w:sz w:val="28"/>
                <w:szCs w:val="28"/>
              </w:rPr>
            </w:pPr>
            <w:r>
              <w:rPr>
                <w:rFonts w:ascii="Times New Roman" w:hAnsi="Times New Roman"/>
                <w:sz w:val="28"/>
                <w:szCs w:val="28"/>
              </w:rPr>
              <w:t>2.Поделки из бумаги и картона.</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опрос</w:t>
            </w:r>
          </w:p>
        </w:tc>
      </w:tr>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r>
              <w:rPr>
                <w:rFonts w:ascii="Times New Roman" w:hAnsi="Times New Roman"/>
                <w:sz w:val="28"/>
                <w:szCs w:val="28"/>
              </w:rPr>
              <w:t>3.Поделки из ниток и ткани.</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промежуточная аттестация</w:t>
            </w:r>
          </w:p>
        </w:tc>
      </w:tr>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r>
              <w:rPr>
                <w:rFonts w:ascii="Times New Roman" w:hAnsi="Times New Roman"/>
                <w:sz w:val="28"/>
                <w:szCs w:val="28"/>
              </w:rPr>
              <w:t>4.Поделки из всякой всячины.</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 xml:space="preserve">коллективная </w:t>
            </w:r>
          </w:p>
          <w:p w:rsidR="00C24E87" w:rsidRDefault="00C24E87">
            <w:pPr>
              <w:rPr>
                <w:rFonts w:ascii="Times New Roman" w:hAnsi="Times New Roman"/>
                <w:sz w:val="28"/>
                <w:szCs w:val="28"/>
              </w:rPr>
            </w:pPr>
            <w:r>
              <w:rPr>
                <w:rFonts w:ascii="Times New Roman" w:hAnsi="Times New Roman"/>
                <w:sz w:val="28"/>
                <w:szCs w:val="28"/>
              </w:rPr>
              <w:t>работа</w:t>
            </w:r>
          </w:p>
        </w:tc>
      </w:tr>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r>
              <w:rPr>
                <w:rFonts w:ascii="Times New Roman" w:hAnsi="Times New Roman"/>
                <w:sz w:val="28"/>
                <w:szCs w:val="28"/>
              </w:rPr>
              <w:t>5.Изонить (рисуем нитью).</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итоговая аттестация</w:t>
            </w:r>
          </w:p>
        </w:tc>
      </w:tr>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r>
              <w:rPr>
                <w:rFonts w:ascii="Times New Roman" w:hAnsi="Times New Roman"/>
                <w:sz w:val="28"/>
                <w:szCs w:val="28"/>
              </w:rPr>
              <w:t>6.Итоговое занятие.</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выставка</w:t>
            </w:r>
          </w:p>
        </w:tc>
      </w:tr>
      <w:tr w:rsidR="00C24E87" w:rsidTr="00C24E87">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r>
              <w:rPr>
                <w:rFonts w:ascii="Times New Roman" w:hAnsi="Times New Roman"/>
                <w:sz w:val="28"/>
                <w:szCs w:val="28"/>
              </w:rPr>
              <w:t>Итого:</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127</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144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p>
        </w:tc>
      </w:tr>
    </w:tbl>
    <w:p w:rsidR="00C24E87" w:rsidRDefault="00C24E87" w:rsidP="00C24E87">
      <w:pPr>
        <w:spacing w:after="0" w:line="240" w:lineRule="auto"/>
        <w:rPr>
          <w:rFonts w:ascii="Times New Roman" w:hAnsi="Times New Roman" w:cs="Times New Roman"/>
          <w:b/>
          <w:sz w:val="28"/>
          <w:szCs w:val="28"/>
          <w:lang w:eastAsia="en-US"/>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Содержание программы 1-го года обучения.</w:t>
      </w:r>
    </w:p>
    <w:p w:rsidR="00C24E87" w:rsidRDefault="00C24E87" w:rsidP="00C24E87">
      <w:pPr>
        <w:spacing w:after="0" w:line="240" w:lineRule="auto"/>
        <w:ind w:left="960"/>
        <w:contextualSpacing/>
        <w:rPr>
          <w:rFonts w:ascii="Times New Roman" w:hAnsi="Times New Roman" w:cs="Times New Roman"/>
          <w:b/>
          <w:sz w:val="28"/>
          <w:szCs w:val="28"/>
        </w:rPr>
      </w:pPr>
    </w:p>
    <w:p w:rsidR="00C24E87" w:rsidRDefault="00C24E87" w:rsidP="00C24E87">
      <w:pPr>
        <w:spacing w:after="0" w:line="240" w:lineRule="auto"/>
        <w:ind w:left="360"/>
        <w:rPr>
          <w:rFonts w:ascii="Times New Roman" w:hAnsi="Times New Roman" w:cs="Times New Roman"/>
          <w:b/>
          <w:sz w:val="28"/>
          <w:szCs w:val="28"/>
        </w:rPr>
      </w:pPr>
      <w:r w:rsidRPr="00C24E87">
        <w:rPr>
          <w:rFonts w:ascii="Times New Roman" w:hAnsi="Times New Roman" w:cs="Times New Roman"/>
          <w:b/>
          <w:sz w:val="28"/>
          <w:szCs w:val="28"/>
        </w:rPr>
        <w:t xml:space="preserve">1. </w:t>
      </w:r>
      <w:r>
        <w:rPr>
          <w:rFonts w:ascii="Times New Roman" w:hAnsi="Times New Roman" w:cs="Times New Roman"/>
          <w:b/>
          <w:sz w:val="28"/>
          <w:szCs w:val="28"/>
        </w:rPr>
        <w:t>Вводное занятие.  (2 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Ознакомление с задачами кружка и программой работы;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знакомство  с оборудованием и инструментами для занятий;</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 с правилами безопасности труда и пожарной безопасности;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показ образцов поделок.</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загадки, кроссворды, викторина по прикладному творчеству.</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2.Поделки из бумаги и картона. (30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(27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бумаги и картона: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корабль объемный;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вытынанка к Новому году;</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фигурки на шпажках;</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в технике квиллинг;</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декупаж коробочки для мелочей;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медаль «Супер Папа»;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пасхальные оконные картинки;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панно из сердечек;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объемный заяц способом оригами.</w:t>
      </w:r>
    </w:p>
    <w:p w:rsidR="00C24E87" w:rsidRDefault="00C24E87" w:rsidP="00C24E87">
      <w:pPr>
        <w:spacing w:after="0" w:line="240" w:lineRule="auto"/>
        <w:rPr>
          <w:rFonts w:ascii="Times New Roman" w:hAnsi="Times New Roman" w:cs="Times New Roman"/>
          <w:b/>
          <w:sz w:val="28"/>
          <w:szCs w:val="28"/>
        </w:rPr>
      </w:pPr>
    </w:p>
    <w:p w:rsidR="00C24E87" w:rsidRDefault="000E55CD"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3.Поделки из ниток и ткани.  (26 часов</w:t>
      </w:r>
      <w:r w:rsidR="00C24E87">
        <w:rPr>
          <w:rFonts w:ascii="Times New Roman" w:hAnsi="Times New Roman" w:cs="Times New Roman"/>
          <w:b/>
          <w:sz w:val="28"/>
          <w:szCs w:val="28"/>
        </w:rPr>
        <w:t>)</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(4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швов, используемых при шитье;</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w:t>
      </w:r>
      <w:r w:rsidR="000E55CD">
        <w:rPr>
          <w:rFonts w:ascii="Times New Roman" w:hAnsi="Times New Roman" w:cs="Times New Roman"/>
          <w:i/>
          <w:sz w:val="28"/>
          <w:szCs w:val="28"/>
        </w:rPr>
        <w:t>22часа</w:t>
      </w:r>
      <w:r>
        <w:rPr>
          <w:rFonts w:ascii="Times New Roman" w:hAnsi="Times New Roman" w:cs="Times New Roman"/>
          <w:i/>
          <w:sz w:val="28"/>
          <w:szCs w:val="28"/>
        </w:rPr>
        <w:t>)</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ниток и ткани: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кукла-подвеска из ниток;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игольница «Цветок»;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салфетки с бахромой;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волшебная паутинка;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птичка из фетра;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плетеное сердечко;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игольница из фетра;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Георгиевская лента;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новогодняя игрушка из фетра.</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ind w:left="360"/>
        <w:rPr>
          <w:rFonts w:ascii="Times New Roman" w:hAnsi="Times New Roman" w:cs="Times New Roman"/>
          <w:b/>
          <w:sz w:val="28"/>
          <w:szCs w:val="28"/>
        </w:rPr>
      </w:pPr>
      <w:r w:rsidRPr="00C24E87">
        <w:rPr>
          <w:rFonts w:ascii="Times New Roman" w:hAnsi="Times New Roman" w:cs="Times New Roman"/>
          <w:b/>
          <w:sz w:val="28"/>
          <w:szCs w:val="28"/>
        </w:rPr>
        <w:lastRenderedPageBreak/>
        <w:t>4.</w:t>
      </w:r>
      <w:r>
        <w:rPr>
          <w:rFonts w:ascii="Times New Roman" w:hAnsi="Times New Roman" w:cs="Times New Roman"/>
          <w:b/>
          <w:sz w:val="28"/>
          <w:szCs w:val="28"/>
        </w:rPr>
        <w:t>Поделки из всякой всячины. (38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(4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нетрадиционным (бросовым) материалом;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особенности работы с нетрадиционным материалом;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(34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бросового материала: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грузовик из спичечных коробков;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лошадка из спичечных коробков;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корзинка из пластиковой бутылки;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карандашница «Колобок»;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елка конусная из салфеток;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топиарий «Дерево из сердечек»;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пластилиновая аппликация на стекле;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 из ватных палочек;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вазочка из жестяной банки;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пасхальный заяц для сладостей;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к 23 Февраля на основе из спичек;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салфеточные цветы (аппликация).</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5.Изонить (рисуем</w:t>
      </w:r>
      <w:r w:rsidR="0073542E">
        <w:rPr>
          <w:rFonts w:ascii="Times New Roman" w:hAnsi="Times New Roman" w:cs="Times New Roman"/>
          <w:b/>
          <w:sz w:val="28"/>
          <w:szCs w:val="28"/>
        </w:rPr>
        <w:t xml:space="preserve"> нитью). (46</w:t>
      </w:r>
      <w:r>
        <w:rPr>
          <w:rFonts w:ascii="Times New Roman" w:hAnsi="Times New Roman" w:cs="Times New Roman"/>
          <w:b/>
          <w:sz w:val="28"/>
          <w:szCs w:val="28"/>
        </w:rPr>
        <w:t xml:space="preserve">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(4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стежков;</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73542E"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Практическая часть (42 </w:t>
      </w:r>
      <w:r w:rsidR="00C24E87">
        <w:rPr>
          <w:rFonts w:ascii="Times New Roman" w:hAnsi="Times New Roman" w:cs="Times New Roman"/>
          <w:i/>
          <w:sz w:val="28"/>
          <w:szCs w:val="28"/>
        </w:rPr>
        <w:t>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в технике изонить: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закладка-спираль;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василек;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сердечко;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пасхальное яйцо;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снеговик;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парусник;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зайчик;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кошка;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гриб боровик;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к 8 Марта;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одуванчик;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цыплята.</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6.Итоговое занятие. (2 часа)</w:t>
      </w:r>
    </w:p>
    <w:p w:rsidR="00C24E87" w:rsidRDefault="00C24E87" w:rsidP="00C24E87">
      <w:pPr>
        <w:spacing w:after="0" w:line="240" w:lineRule="auto"/>
        <w:rPr>
          <w:rFonts w:ascii="Times New Roman" w:eastAsiaTheme="minorHAnsi" w:hAnsi="Times New Roman" w:cs="Times New Roman"/>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Подведение итогов работы объединения.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i/>
          <w:sz w:val="28"/>
          <w:szCs w:val="28"/>
        </w:rPr>
        <w:t>Практическая часть (1 час)</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Подготовка и оформление итоговой выставки.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Итоговая аттестация учащихся.</w:t>
      </w:r>
    </w:p>
    <w:p w:rsidR="00C24E87" w:rsidRDefault="00C24E87" w:rsidP="00C24E87">
      <w:pPr>
        <w:pStyle w:val="ae"/>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Для полноценной работы детского объединения необходимо иметь следующие материалы и оборудование: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светлое, хорошо проветриваемое помещение;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столы и стулья, соответствующие возрасту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C24E87" w:rsidRDefault="00C24E87" w:rsidP="00C24E8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 ножницы, клей, иглы, нитки, картон, маркеры, проволока, поролон, вата, мелки, бусины, бисер, шаблоны, утюг;</w:t>
      </w:r>
      <w:proofErr w:type="gramEnd"/>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ткань, мех, фетр, драп, кожа.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II. Учебно-тематический план 2-го года обучения</w:t>
      </w:r>
    </w:p>
    <w:p w:rsidR="00C24E87" w:rsidRDefault="00C24E87" w:rsidP="00C24E87">
      <w:pPr>
        <w:spacing w:after="0" w:line="240" w:lineRule="auto"/>
        <w:rPr>
          <w:rFonts w:ascii="Times New Roman" w:hAnsi="Times New Roman" w:cs="Times New Roman"/>
          <w:b/>
          <w:sz w:val="28"/>
          <w:szCs w:val="28"/>
        </w:rPr>
      </w:pPr>
    </w:p>
    <w:tbl>
      <w:tblPr>
        <w:tblW w:w="0" w:type="auto"/>
        <w:tblLayout w:type="fixed"/>
        <w:tblLook w:val="04A0"/>
      </w:tblPr>
      <w:tblGrid>
        <w:gridCol w:w="5070"/>
        <w:gridCol w:w="992"/>
        <w:gridCol w:w="1006"/>
        <w:gridCol w:w="1120"/>
        <w:gridCol w:w="2494"/>
      </w:tblGrid>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Тема занятия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proofErr w:type="spellStart"/>
            <w:proofErr w:type="gramStart"/>
            <w:r>
              <w:rPr>
                <w:rFonts w:ascii="Times New Roman" w:hAnsi="Times New Roman"/>
                <w:b/>
                <w:sz w:val="28"/>
                <w:szCs w:val="28"/>
              </w:rPr>
              <w:t>Тео-рия</w:t>
            </w:r>
            <w:proofErr w:type="spellEnd"/>
            <w:proofErr w:type="gramEnd"/>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proofErr w:type="spellStart"/>
            <w:proofErr w:type="gramStart"/>
            <w:r>
              <w:rPr>
                <w:rFonts w:ascii="Times New Roman" w:hAnsi="Times New Roman"/>
                <w:b/>
                <w:sz w:val="28"/>
                <w:szCs w:val="28"/>
              </w:rPr>
              <w:t>Прак-тика</w:t>
            </w:r>
            <w:proofErr w:type="spellEnd"/>
            <w:proofErr w:type="gramEnd"/>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Итого</w:t>
            </w:r>
          </w:p>
        </w:tc>
        <w:tc>
          <w:tcPr>
            <w:tcW w:w="2494" w:type="dxa"/>
            <w:tcBorders>
              <w:top w:val="single" w:sz="4" w:space="0" w:color="auto"/>
              <w:left w:val="single" w:sz="4" w:space="0" w:color="000000" w:themeColor="text1"/>
              <w:bottom w:val="single" w:sz="4" w:space="0" w:color="auto"/>
              <w:right w:val="single" w:sz="4" w:space="0" w:color="auto"/>
            </w:tcBorders>
            <w:hideMark/>
          </w:tcPr>
          <w:p w:rsidR="00C24E87" w:rsidRDefault="00C24E87">
            <w:pPr>
              <w:spacing w:line="360" w:lineRule="auto"/>
              <w:rPr>
                <w:rFonts w:ascii="Times New Roman" w:hAnsi="Times New Roman"/>
                <w:b/>
                <w:sz w:val="28"/>
                <w:szCs w:val="28"/>
              </w:rPr>
            </w:pPr>
            <w:r>
              <w:rPr>
                <w:rFonts w:ascii="Times New Roman" w:hAnsi="Times New Roman"/>
                <w:b/>
                <w:sz w:val="28"/>
                <w:szCs w:val="28"/>
              </w:rPr>
              <w:t>Формы аттестации</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1.Вводное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b/>
                <w:sz w:val="28"/>
                <w:szCs w:val="28"/>
              </w:rPr>
            </w:pP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2.Изонить (рисуем нитью).</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7</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77</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84</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опрос</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rPr>
            </w:pPr>
            <w:r>
              <w:rPr>
                <w:rFonts w:ascii="Times New Roman" w:hAnsi="Times New Roman"/>
                <w:sz w:val="28"/>
                <w:szCs w:val="28"/>
              </w:rPr>
              <w:t>3.Поделки из бумаги и картона.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6</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48</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54</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промежуточная аттестация</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rPr>
            </w:pPr>
            <w:r>
              <w:rPr>
                <w:rFonts w:ascii="Times New Roman" w:hAnsi="Times New Roman"/>
                <w:sz w:val="28"/>
                <w:szCs w:val="28"/>
              </w:rPr>
              <w:t>4.Поделки из ткани и ниток.</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5</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43</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48</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5.Поделки из различных материалов.</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15</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18</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викторина</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6.Бисероплетение.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5</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6</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итоговая аттестация</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7.Итоговое занятие.</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выставка</w:t>
            </w:r>
          </w:p>
        </w:tc>
      </w:tr>
      <w:tr w:rsidR="00C24E87" w:rsidTr="00C24E87">
        <w:tc>
          <w:tcPr>
            <w:tcW w:w="50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Итого:</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24</w:t>
            </w:r>
          </w:p>
        </w:tc>
        <w:tc>
          <w:tcPr>
            <w:tcW w:w="10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192</w:t>
            </w:r>
          </w:p>
        </w:tc>
        <w:tc>
          <w:tcPr>
            <w:tcW w:w="1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216</w:t>
            </w:r>
          </w:p>
        </w:tc>
        <w:tc>
          <w:tcPr>
            <w:tcW w:w="2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p>
        </w:tc>
      </w:tr>
    </w:tbl>
    <w:p w:rsidR="00C24E87" w:rsidRDefault="00C24E87" w:rsidP="00C24E87">
      <w:pPr>
        <w:spacing w:after="0" w:line="240" w:lineRule="auto"/>
        <w:rPr>
          <w:rFonts w:ascii="Times New Roman" w:hAnsi="Times New Roman" w:cs="Times New Roman"/>
          <w:b/>
          <w:sz w:val="28"/>
          <w:szCs w:val="28"/>
          <w:lang w:eastAsia="en-US"/>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Pr="00544F4B" w:rsidRDefault="00C24E87" w:rsidP="00C24E87">
      <w:pPr>
        <w:spacing w:after="0" w:line="240" w:lineRule="auto"/>
        <w:rPr>
          <w:rFonts w:ascii="Times New Roman" w:hAnsi="Times New Roman" w:cs="Times New Roman"/>
          <w:sz w:val="28"/>
          <w:szCs w:val="28"/>
          <w:lang w:val="en-US"/>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III</w:t>
      </w:r>
      <w:proofErr w:type="gramStart"/>
      <w:r>
        <w:rPr>
          <w:rFonts w:ascii="Times New Roman" w:hAnsi="Times New Roman" w:cs="Times New Roman"/>
          <w:b/>
          <w:sz w:val="28"/>
          <w:szCs w:val="28"/>
        </w:rPr>
        <w:t>.  Содержание</w:t>
      </w:r>
      <w:proofErr w:type="gramEnd"/>
      <w:r>
        <w:rPr>
          <w:rFonts w:ascii="Times New Roman" w:hAnsi="Times New Roman" w:cs="Times New Roman"/>
          <w:b/>
          <w:sz w:val="28"/>
          <w:szCs w:val="28"/>
        </w:rPr>
        <w:t xml:space="preserve"> программы 2-го года обучения.</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ind w:left="426"/>
        <w:rPr>
          <w:rFonts w:ascii="Times New Roman" w:hAnsi="Times New Roman" w:cs="Times New Roman"/>
          <w:b/>
          <w:sz w:val="28"/>
          <w:szCs w:val="28"/>
        </w:rPr>
      </w:pPr>
      <w:r>
        <w:rPr>
          <w:rFonts w:ascii="Times New Roman" w:hAnsi="Times New Roman" w:cs="Times New Roman"/>
          <w:b/>
          <w:sz w:val="28"/>
          <w:szCs w:val="28"/>
        </w:rPr>
        <w:t>1.Вводное занятие. (3часа)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Ознакомление с задачами кружка и программой работы;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знакомство  с оборудованием и инструментами для занятий;</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 с правилами безопасности труда и пожарной безопасности;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показ образцов поделок.</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(2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загадки, кроссворды, викторина по прикладному творчеству.</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2.  Изонить (рисуем нитью).  (84 часа)</w:t>
      </w:r>
    </w:p>
    <w:p w:rsidR="00C24E87" w:rsidRDefault="00C24E87" w:rsidP="00C24E87">
      <w:pPr>
        <w:pStyle w:val="ae"/>
        <w:ind w:left="720"/>
        <w:rPr>
          <w:rFonts w:ascii="Times New Roman" w:hAnsi="Times New Roman" w:cs="Times New Roman"/>
          <w:i/>
          <w:sz w:val="28"/>
          <w:szCs w:val="28"/>
        </w:rPr>
      </w:pPr>
      <w:r>
        <w:rPr>
          <w:rFonts w:ascii="Times New Roman" w:hAnsi="Times New Roman" w:cs="Times New Roman"/>
          <w:i/>
          <w:sz w:val="28"/>
          <w:szCs w:val="28"/>
        </w:rPr>
        <w:t>Теоретическая часть (7 часов)</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стежков;</w:t>
      </w:r>
    </w:p>
    <w:p w:rsidR="00C24E87" w:rsidRDefault="00C24E87" w:rsidP="00C24E87">
      <w:pPr>
        <w:pStyle w:val="af"/>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pStyle w:val="af"/>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(77 часов)</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в технике изонить:</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цыплята;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пальма;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кошка;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закладка-спираль;</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аквариум;</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сердечки;</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петушок;</w:t>
      </w:r>
    </w:p>
    <w:p w:rsidR="00C24E87" w:rsidRDefault="00C24E87" w:rsidP="00C24E87">
      <w:pPr>
        <w:pStyle w:val="af"/>
        <w:tabs>
          <w:tab w:val="left" w:pos="2589"/>
        </w:tabs>
        <w:spacing w:after="0" w:line="240" w:lineRule="auto"/>
        <w:rPr>
          <w:rFonts w:ascii="Times New Roman" w:hAnsi="Times New Roman" w:cs="Times New Roman"/>
          <w:sz w:val="28"/>
          <w:szCs w:val="28"/>
        </w:rPr>
      </w:pPr>
      <w:r>
        <w:rPr>
          <w:rFonts w:ascii="Times New Roman" w:hAnsi="Times New Roman" w:cs="Times New Roman"/>
          <w:sz w:val="28"/>
          <w:szCs w:val="28"/>
        </w:rPr>
        <w:t>-  снеговик;</w:t>
      </w:r>
      <w:r>
        <w:rPr>
          <w:rFonts w:ascii="Times New Roman" w:hAnsi="Times New Roman" w:cs="Times New Roman"/>
          <w:sz w:val="28"/>
          <w:szCs w:val="28"/>
        </w:rPr>
        <w:tab/>
        <w:t xml:space="preserve">     </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бабочка;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к пасхе;</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золотая рыбка;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панно-ромашка;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одуванчик;</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клоун;</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рыбка;</w:t>
      </w:r>
    </w:p>
    <w:p w:rsidR="00C24E87" w:rsidRDefault="00C24E87" w:rsidP="00C24E87">
      <w:pPr>
        <w:pStyle w:val="af"/>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к 9 Мая.</w:t>
      </w:r>
    </w:p>
    <w:p w:rsidR="00C24E87" w:rsidRDefault="00C24E87" w:rsidP="00C24E87">
      <w:pPr>
        <w:spacing w:after="0" w:line="240" w:lineRule="auto"/>
        <w:ind w:left="720"/>
        <w:rPr>
          <w:rFonts w:ascii="Times New Roman" w:hAnsi="Times New Roman" w:cs="Times New Roman"/>
          <w:b/>
          <w:sz w:val="28"/>
          <w:szCs w:val="28"/>
        </w:rPr>
      </w:pPr>
    </w:p>
    <w:p w:rsidR="00C24E87" w:rsidRDefault="00C24E87" w:rsidP="00C24E87">
      <w:pPr>
        <w:spacing w:after="0" w:line="240" w:lineRule="auto"/>
        <w:ind w:left="426"/>
        <w:rPr>
          <w:rFonts w:ascii="Times New Roman" w:hAnsi="Times New Roman" w:cs="Times New Roman"/>
          <w:b/>
          <w:sz w:val="28"/>
          <w:szCs w:val="28"/>
        </w:rPr>
      </w:pPr>
      <w:r>
        <w:rPr>
          <w:rFonts w:ascii="Times New Roman" w:hAnsi="Times New Roman" w:cs="Times New Roman"/>
          <w:b/>
          <w:sz w:val="28"/>
          <w:szCs w:val="28"/>
        </w:rPr>
        <w:t>3.Поделки из бумаги и картона. (54 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(6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(48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бумаги и картона: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розы из гофрированной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тюльпаны из гофрированной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гвоздики из гофрированной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крокусы из гофрированной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подснежники из гофрированной бумаги;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роза в технике айрисфолдинг;</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пасхальное яйцо в технике айрисфолдинг;</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сердечко в технике айрисфолдинг;</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птичка в технике айрисфолдинг;</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пасхальное яйцо из гофрокартона;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мышка из гофрокартона;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к 23 Февраля в технике квиллинг;</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сердечко в технике квиллинг;</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восьмерка в технике квиллинг;</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ко Дню Матери;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к Новому году;</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к 8 Марта;</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открытка к 9 Мая.</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4.  Поделки из ткани и ниток.  (48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швов, используемых при шитье;</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(43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ткани и ниток: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заколки для волос из атласа;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футляр для очков из фетра;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чехол для телефона из фетра;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берлинготка;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пасхальная корзинка;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цыпленок из пряжи;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топиарий «Розовое дерево»;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розовый куст (вышивка лентой);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брелок для ключей «Щенок»;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 из шифона;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резиночки для волос из атласных лент;</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роза тамбурным швом (вышивание по ткани);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обработка края обметочным швом. </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5.Поделки из различных материалов. (18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проволокой и гипсом;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технология замешивания соленого теста;</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различных материалов: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мышка в технике ганутель;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божья коровка в технике ганутель;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букет цветов из соленого теста;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снеговик из соленого теста;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пасхальное яйцо из соленого теста;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магниты из гипса.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6.Бисероплетение. (6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иглой, бисером;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основные технические приемы бисероплетения;</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бисера: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божья коровка;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цветок из бисера.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7.Итоговое занятие. (3 часа)</w:t>
      </w:r>
    </w:p>
    <w:p w:rsidR="00C24E87" w:rsidRDefault="00C24E87" w:rsidP="00C24E87">
      <w:pPr>
        <w:spacing w:after="0" w:line="240" w:lineRule="auto"/>
        <w:rPr>
          <w:rFonts w:ascii="Times New Roman" w:eastAsiaTheme="minorHAnsi" w:hAnsi="Times New Roman" w:cs="Times New Roman"/>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Подведение итогов работы объединения.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i/>
          <w:sz w:val="28"/>
          <w:szCs w:val="28"/>
        </w:rPr>
        <w:t>Практическая часть (2 часа)</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Подготовка и оформление итоговой выставки.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Итоговая аттестация учащихся.</w:t>
      </w:r>
    </w:p>
    <w:p w:rsidR="00C24E87" w:rsidRDefault="00C24E87" w:rsidP="00C24E87">
      <w:pPr>
        <w:pStyle w:val="ae"/>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Для полноценной работы детского объединения необходимо иметь следующие материалы и оборудование: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светлое, хорошо проветриваемое помещение;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столы и стулья, соответствующие возрасту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C24E87" w:rsidRDefault="00C24E87" w:rsidP="00C24E8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 ножницы, клей, иглы, нитки, картон, маркеры, проволока, поролон, вата, мелки, бусины, бисер, шаблоны, утюг;</w:t>
      </w:r>
      <w:proofErr w:type="gramEnd"/>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ткань, мех, фетр, драп, кожа.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II. Учебно-тематический план 3-го года обучения</w:t>
      </w:r>
    </w:p>
    <w:p w:rsidR="00C24E87" w:rsidRDefault="00C24E87" w:rsidP="00C24E87">
      <w:pPr>
        <w:spacing w:after="0" w:line="240" w:lineRule="auto"/>
        <w:rPr>
          <w:rFonts w:ascii="Times New Roman" w:hAnsi="Times New Roman" w:cs="Times New Roman"/>
          <w:b/>
          <w:sz w:val="28"/>
          <w:szCs w:val="28"/>
        </w:rPr>
      </w:pPr>
    </w:p>
    <w:tbl>
      <w:tblPr>
        <w:tblW w:w="0" w:type="auto"/>
        <w:tblLook w:val="04A0"/>
      </w:tblPr>
      <w:tblGrid>
        <w:gridCol w:w="4277"/>
        <w:gridCol w:w="1136"/>
        <w:gridCol w:w="990"/>
        <w:gridCol w:w="1129"/>
        <w:gridCol w:w="3031"/>
      </w:tblGrid>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b/>
                <w:sz w:val="28"/>
                <w:szCs w:val="28"/>
              </w:rPr>
            </w:pPr>
            <w:r>
              <w:rPr>
                <w:rFonts w:ascii="Times New Roman" w:hAnsi="Times New Roman"/>
                <w:b/>
                <w:sz w:val="28"/>
                <w:szCs w:val="28"/>
              </w:rPr>
              <w:t>Тема занятия</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b/>
                <w:sz w:val="28"/>
                <w:szCs w:val="28"/>
              </w:rPr>
            </w:pPr>
            <w:r>
              <w:rPr>
                <w:rFonts w:ascii="Times New Roman" w:hAnsi="Times New Roman"/>
                <w:b/>
                <w:sz w:val="28"/>
                <w:szCs w:val="28"/>
              </w:rPr>
              <w:t>Теория</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b/>
                <w:sz w:val="28"/>
                <w:szCs w:val="28"/>
              </w:rPr>
            </w:pPr>
            <w:proofErr w:type="spellStart"/>
            <w:proofErr w:type="gramStart"/>
            <w:r>
              <w:rPr>
                <w:rFonts w:ascii="Times New Roman" w:hAnsi="Times New Roman"/>
                <w:b/>
                <w:sz w:val="28"/>
                <w:szCs w:val="28"/>
              </w:rPr>
              <w:t>Прак-тика</w:t>
            </w:r>
            <w:proofErr w:type="spellEnd"/>
            <w:proofErr w:type="gramEnd"/>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b/>
                <w:sz w:val="28"/>
                <w:szCs w:val="28"/>
              </w:rPr>
            </w:pPr>
            <w:r>
              <w:rPr>
                <w:rFonts w:ascii="Times New Roman" w:hAnsi="Times New Roman"/>
                <w:b/>
                <w:sz w:val="28"/>
                <w:szCs w:val="28"/>
              </w:rPr>
              <w:t>Итого</w:t>
            </w:r>
          </w:p>
        </w:tc>
        <w:tc>
          <w:tcPr>
            <w:tcW w:w="3061" w:type="dxa"/>
            <w:tcBorders>
              <w:top w:val="single" w:sz="4" w:space="0" w:color="auto"/>
              <w:left w:val="single" w:sz="4" w:space="0" w:color="000000" w:themeColor="text1"/>
              <w:bottom w:val="single" w:sz="4" w:space="0" w:color="auto"/>
              <w:right w:val="single" w:sz="4" w:space="0" w:color="auto"/>
            </w:tcBorders>
            <w:hideMark/>
          </w:tcPr>
          <w:p w:rsidR="00C24E87" w:rsidRDefault="00C24E87">
            <w:pPr>
              <w:rPr>
                <w:rFonts w:ascii="Times New Roman" w:hAnsi="Times New Roman"/>
                <w:b/>
                <w:sz w:val="28"/>
                <w:szCs w:val="28"/>
              </w:rPr>
            </w:pPr>
            <w:r>
              <w:rPr>
                <w:rFonts w:ascii="Times New Roman" w:hAnsi="Times New Roman"/>
                <w:b/>
                <w:sz w:val="28"/>
                <w:szCs w:val="28"/>
              </w:rPr>
              <w:t>Формы аттестации</w:t>
            </w:r>
          </w:p>
        </w:tc>
      </w:tr>
      <w:tr w:rsidR="00C24E87" w:rsidTr="00C24E87">
        <w:trPr>
          <w:trHeight w:val="785"/>
        </w:trPr>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rsidP="00544F4B">
            <w:pPr>
              <w:rPr>
                <w:rFonts w:ascii="Times New Roman" w:hAnsi="Times New Roman"/>
                <w:sz w:val="28"/>
                <w:szCs w:val="28"/>
                <w:lang w:val="en-US"/>
              </w:rPr>
            </w:pPr>
            <w:r>
              <w:rPr>
                <w:rFonts w:ascii="Times New Roman" w:hAnsi="Times New Roman"/>
                <w:sz w:val="28"/>
                <w:szCs w:val="28"/>
              </w:rPr>
              <w:t>1.Вводное занятие.</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b/>
                <w:sz w:val="28"/>
                <w:szCs w:val="28"/>
              </w:rPr>
            </w:pPr>
          </w:p>
        </w:tc>
      </w:tr>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2.Поделки из ткани.</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37</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42</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p>
        </w:tc>
      </w:tr>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3. Вышивание по ткани.</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6</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70</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76</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опрос</w:t>
            </w:r>
          </w:p>
        </w:tc>
      </w:tr>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rPr>
            </w:pPr>
            <w:r>
              <w:rPr>
                <w:rFonts w:ascii="Times New Roman" w:hAnsi="Times New Roman"/>
                <w:sz w:val="28"/>
                <w:szCs w:val="28"/>
              </w:rPr>
              <w:t>4. Поделки из бумаги и картона.</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33</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38</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промежуточная аттестация</w:t>
            </w:r>
          </w:p>
        </w:tc>
      </w:tr>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5. Изонить (рисуем нитью)</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35</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40</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викторина</w:t>
            </w:r>
          </w:p>
        </w:tc>
      </w:tr>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6. Поделки из различных материалов.</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14</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16</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итоговая аттестация</w:t>
            </w:r>
          </w:p>
        </w:tc>
      </w:tr>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7. Итоговое занятие.</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выставка</w:t>
            </w:r>
          </w:p>
        </w:tc>
      </w:tr>
      <w:tr w:rsidR="00C24E87" w:rsidTr="00C24E87">
        <w:tc>
          <w:tcPr>
            <w:tcW w:w="43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 xml:space="preserve"> Итого:</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Pr="00544F4B" w:rsidRDefault="00C24E87">
            <w:pPr>
              <w:rPr>
                <w:rFonts w:ascii="Times New Roman" w:hAnsi="Times New Roman"/>
                <w:sz w:val="28"/>
                <w:szCs w:val="28"/>
                <w:lang w:val="en-US"/>
              </w:rPr>
            </w:pPr>
            <w:r>
              <w:rPr>
                <w:rFonts w:ascii="Times New Roman" w:hAnsi="Times New Roman"/>
                <w:sz w:val="28"/>
                <w:szCs w:val="28"/>
              </w:rPr>
              <w:t>25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191</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87" w:rsidRDefault="00C24E87">
            <w:pPr>
              <w:rPr>
                <w:rFonts w:ascii="Times New Roman" w:hAnsi="Times New Roman"/>
                <w:sz w:val="28"/>
                <w:szCs w:val="28"/>
              </w:rPr>
            </w:pPr>
            <w:r>
              <w:rPr>
                <w:rFonts w:ascii="Times New Roman" w:hAnsi="Times New Roman"/>
                <w:sz w:val="28"/>
                <w:szCs w:val="28"/>
              </w:rPr>
              <w:t>216</w:t>
            </w:r>
          </w:p>
        </w:tc>
        <w:tc>
          <w:tcPr>
            <w:tcW w:w="3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87" w:rsidRDefault="00C24E87">
            <w:pPr>
              <w:rPr>
                <w:rFonts w:ascii="Times New Roman" w:hAnsi="Times New Roman"/>
                <w:sz w:val="28"/>
                <w:szCs w:val="28"/>
              </w:rPr>
            </w:pPr>
          </w:p>
        </w:tc>
      </w:tr>
    </w:tbl>
    <w:p w:rsidR="00C24E87" w:rsidRDefault="00C24E87" w:rsidP="00C24E87">
      <w:pPr>
        <w:spacing w:after="0" w:line="240" w:lineRule="auto"/>
        <w:rPr>
          <w:rFonts w:ascii="Times New Roman" w:hAnsi="Times New Roman" w:cs="Times New Roman"/>
          <w:b/>
          <w:sz w:val="28"/>
          <w:szCs w:val="28"/>
          <w:lang w:eastAsia="en-US"/>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Pr="00544F4B" w:rsidRDefault="00C24E87" w:rsidP="00C24E87">
      <w:pPr>
        <w:spacing w:after="0" w:line="240" w:lineRule="auto"/>
        <w:rPr>
          <w:rFonts w:ascii="Times New Roman" w:hAnsi="Times New Roman" w:cs="Times New Roman"/>
          <w:sz w:val="28"/>
          <w:szCs w:val="28"/>
          <w:lang w:val="en-US"/>
        </w:rPr>
      </w:pPr>
    </w:p>
    <w:p w:rsidR="00C24E87" w:rsidRDefault="00C24E87" w:rsidP="00C24E8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Содержание программы 3-го года обучения.</w:t>
      </w:r>
    </w:p>
    <w:p w:rsidR="00C24E87" w:rsidRDefault="00C24E87" w:rsidP="00C24E87">
      <w:pPr>
        <w:spacing w:after="0" w:line="240" w:lineRule="auto"/>
        <w:jc w:val="center"/>
        <w:rPr>
          <w:rFonts w:ascii="Times New Roman" w:hAnsi="Times New Roman" w:cs="Times New Roman"/>
          <w:b/>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1. Вводное занятие. (2 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Ознакомление с задачами кружка и программой работы;</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знакомство  с оборудованием и инструментами для занятий;</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 xml:space="preserve"> с правилами безопасности труда и пожарной безопасности;</w:t>
      </w:r>
    </w:p>
    <w:p w:rsidR="00C24E87" w:rsidRDefault="00C24E87" w:rsidP="00C24E87">
      <w:pPr>
        <w:pStyle w:val="ae"/>
        <w:rPr>
          <w:rFonts w:ascii="Times New Roman" w:hAnsi="Times New Roman" w:cs="Times New Roman"/>
          <w:sz w:val="28"/>
          <w:szCs w:val="28"/>
        </w:rPr>
      </w:pPr>
      <w:r>
        <w:rPr>
          <w:rFonts w:ascii="Times New Roman" w:hAnsi="Times New Roman" w:cs="Times New Roman"/>
          <w:sz w:val="28"/>
          <w:szCs w:val="28"/>
        </w:rPr>
        <w:t>показ образцов поделок.</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 час)</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загадки, кроссворды, викторина по прикладному творчеству.</w:t>
      </w: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2.Поделки из ткани. (42 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виды швов, используемых при шитье;</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(37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ткани: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объемная игрушка воробей;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объемная игрушка заяц (из серии котики-животики);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объемная игрушка домовенок в фуражке;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сердечко-заяц ко дню Святого Валентина;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розы из атласа;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розы из трикотажа;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георгиевская лента.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contextualSpacing/>
        <w:rPr>
          <w:rFonts w:ascii="Times New Roman" w:hAnsi="Times New Roman" w:cs="Times New Roman"/>
          <w:b/>
          <w:sz w:val="28"/>
          <w:szCs w:val="28"/>
        </w:rPr>
      </w:pPr>
      <w:r>
        <w:rPr>
          <w:rFonts w:ascii="Times New Roman" w:hAnsi="Times New Roman" w:cs="Times New Roman"/>
          <w:b/>
          <w:sz w:val="28"/>
          <w:szCs w:val="28"/>
        </w:rPr>
        <w:t>3.Вышивание по ткани.  (76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(6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история вышивки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основные приемы и швы при вышивке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шва «крестик»;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узелков и спиралек «рококо»;</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(70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Вышивание по ткани лентами и нитками мулине: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 Анютины глазки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 фиалки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цветущая ветка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полевые цветы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подушка-игольница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валентинка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плетущаяся роза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подсолнухи (вышивание лентами);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ветка рябины узелками «рококо»;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одуванчик узелками «рококо»;</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рыбка швом «крестик»;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вышивание бисером по ткани.</w:t>
      </w: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ind w:left="360"/>
        <w:rPr>
          <w:rFonts w:ascii="Times New Roman" w:hAnsi="Times New Roman" w:cs="Times New Roman"/>
          <w:b/>
          <w:sz w:val="28"/>
          <w:szCs w:val="28"/>
        </w:rPr>
      </w:pPr>
      <w:r>
        <w:rPr>
          <w:rFonts w:ascii="Times New Roman" w:hAnsi="Times New Roman" w:cs="Times New Roman"/>
          <w:b/>
          <w:sz w:val="28"/>
          <w:szCs w:val="28"/>
        </w:rPr>
        <w:t>4.Поделки из бумаги и картона. (38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канцелярским ножом и клеем;</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(33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бумаги и картона: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шкатулка из открыток;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украшения для елки;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вытынанки к Новому году;</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вытынанка к 23 Февраля;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вытынанка 8 Марта;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вытынанка к 9 Мая;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открытки в технике скрапбукинг.</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contextualSpacing/>
        <w:rPr>
          <w:rFonts w:ascii="Times New Roman" w:hAnsi="Times New Roman" w:cs="Times New Roman"/>
          <w:b/>
          <w:sz w:val="28"/>
          <w:szCs w:val="28"/>
        </w:rPr>
      </w:pPr>
      <w:r>
        <w:rPr>
          <w:rFonts w:ascii="Times New Roman" w:hAnsi="Times New Roman" w:cs="Times New Roman"/>
          <w:b/>
          <w:sz w:val="28"/>
          <w:szCs w:val="28"/>
        </w:rPr>
        <w:t>5.Изонить (рисуем нитью). (40 часов)</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стежков;</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(35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в технике изонить: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сова;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роза;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георгина;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лебедь;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крокусы;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снеговик;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котята;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открытка к пасхе.</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contextualSpacing/>
        <w:rPr>
          <w:rFonts w:ascii="Times New Roman" w:hAnsi="Times New Roman" w:cs="Times New Roman"/>
          <w:b/>
          <w:sz w:val="28"/>
          <w:szCs w:val="28"/>
        </w:rPr>
      </w:pPr>
      <w:r w:rsidRPr="00C24E87">
        <w:rPr>
          <w:rFonts w:ascii="Times New Roman" w:hAnsi="Times New Roman" w:cs="Times New Roman"/>
          <w:b/>
          <w:sz w:val="28"/>
          <w:szCs w:val="28"/>
        </w:rPr>
        <w:t>6.</w:t>
      </w:r>
      <w:r>
        <w:rPr>
          <w:rFonts w:ascii="Times New Roman" w:hAnsi="Times New Roman" w:cs="Times New Roman"/>
          <w:b/>
          <w:sz w:val="28"/>
          <w:szCs w:val="28"/>
        </w:rPr>
        <w:t>Поделки из различных материалов. (16 часа)</w:t>
      </w:r>
    </w:p>
    <w:p w:rsidR="00C24E87" w:rsidRDefault="00C24E87" w:rsidP="00C24E87">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(2 часа)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проволокой и гипсом;</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технология замешивания соленого теста;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обработка фоамирана; </w:t>
      </w:r>
    </w:p>
    <w:p w:rsidR="00C24E87" w:rsidRDefault="00C24E87" w:rsidP="00C24E87">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C24E87" w:rsidRDefault="00C24E87" w:rsidP="00C24E87">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(14 часов)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различных материалов:</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рамка для фотографии из соленого теста;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подсолнухи из соленого теста;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браслеты из бисера;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цветы-магниты из фоамирана;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подкова из фоамирана;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цветы в технике ганутель;</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пасхальное яйцо с цветами из фоамирана.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360"/>
        <w:contextualSpacing/>
        <w:rPr>
          <w:rFonts w:ascii="Times New Roman" w:hAnsi="Times New Roman" w:cs="Times New Roman"/>
          <w:b/>
          <w:sz w:val="28"/>
          <w:szCs w:val="28"/>
        </w:rPr>
      </w:pPr>
      <w:r>
        <w:rPr>
          <w:rFonts w:ascii="Times New Roman" w:hAnsi="Times New Roman" w:cs="Times New Roman"/>
          <w:b/>
          <w:sz w:val="28"/>
          <w:szCs w:val="28"/>
        </w:rPr>
        <w:t>7.Итоговое занятие. (2 часа)</w:t>
      </w:r>
    </w:p>
    <w:p w:rsidR="00C24E87" w:rsidRDefault="00C24E87" w:rsidP="00C24E87">
      <w:pPr>
        <w:spacing w:after="0" w:line="240" w:lineRule="auto"/>
        <w:rPr>
          <w:rFonts w:ascii="Times New Roman" w:eastAsiaTheme="minorHAnsi" w:hAnsi="Times New Roman" w:cs="Times New Roman"/>
          <w:sz w:val="28"/>
          <w:szCs w:val="28"/>
        </w:rPr>
      </w:pPr>
      <w:r>
        <w:rPr>
          <w:rFonts w:ascii="Times New Roman" w:hAnsi="Times New Roman" w:cs="Times New Roman"/>
          <w:i/>
          <w:sz w:val="28"/>
          <w:szCs w:val="28"/>
        </w:rPr>
        <w:t>Теоретическая часть (1 час)</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Подведение итогов работы объединения.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i/>
          <w:sz w:val="28"/>
          <w:szCs w:val="28"/>
        </w:rPr>
        <w:t>Практическая часть (1 час)</w:t>
      </w: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sz w:val="28"/>
          <w:szCs w:val="28"/>
        </w:rPr>
        <w:t>Подготовка и оформление итоговой выставки.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Итоговая аттестация учащихся.</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Для полноценной работы детского объединения необходимо иметь следующие материалы и оборудование: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светлое, хорошо проветриваемое помещение;</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столы и стулья, соответствующие возрасту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rsidR="00C24E87" w:rsidRDefault="00C24E87" w:rsidP="00C24E87">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 ножницы, клей, иглы, нитки, картон, маркеры, проволока, поролон, вата, мелки, бусины, бисер, шаблоны, утюг;</w:t>
      </w:r>
      <w:proofErr w:type="gramEnd"/>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ткань, мех, фетр, драп, кожа.</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IV</w:t>
      </w:r>
      <w:proofErr w:type="gramStart"/>
      <w:r>
        <w:rPr>
          <w:rFonts w:ascii="Times New Roman" w:hAnsi="Times New Roman" w:cs="Times New Roman"/>
          <w:b/>
          <w:sz w:val="28"/>
          <w:szCs w:val="28"/>
        </w:rPr>
        <w:t>.  Методическое</w:t>
      </w:r>
      <w:proofErr w:type="gramEnd"/>
      <w:r>
        <w:rPr>
          <w:rFonts w:ascii="Times New Roman" w:hAnsi="Times New Roman" w:cs="Times New Roman"/>
          <w:b/>
          <w:sz w:val="28"/>
          <w:szCs w:val="28"/>
        </w:rPr>
        <w:t xml:space="preserve"> обеспечение.</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Для работы на занятиях используются  следующие методические и дидактические материалы.</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1. Методические разработки бесед:</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 насекомых»;</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 морских обитателях»;</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«Наши любимые сказки»;</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«Обычаи народов мира»;</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 «Что такое Новый год?»</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2.  Инструкционные карты по изготовлению поделок</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3.  Шаблоны для изготовления поделок.</w:t>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ind w:left="960"/>
        <w:contextualSpacing/>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spacing w:after="0" w:line="240" w:lineRule="auto"/>
        <w:contextualSpacing/>
        <w:rPr>
          <w:rFonts w:ascii="Times New Roman" w:hAnsi="Times New Roman" w:cs="Times New Roman"/>
          <w:b/>
          <w:sz w:val="28"/>
          <w:szCs w:val="28"/>
        </w:rPr>
      </w:pPr>
      <w:r>
        <w:rPr>
          <w:rFonts w:ascii="Times New Roman" w:hAnsi="Times New Roman" w:cs="Times New Roman"/>
          <w:b/>
          <w:sz w:val="28"/>
          <w:szCs w:val="28"/>
        </w:rPr>
        <w:t xml:space="preserve">                                     </w:t>
      </w:r>
      <w:r>
        <w:rPr>
          <w:rFonts w:ascii="Times New Roman" w:hAnsi="Times New Roman" w:cs="Times New Roman"/>
          <w:b/>
          <w:sz w:val="28"/>
          <w:szCs w:val="28"/>
          <w:lang w:val="en-US"/>
        </w:rPr>
        <w:t>V</w:t>
      </w:r>
      <w:r>
        <w:rPr>
          <w:rFonts w:ascii="Times New Roman" w:hAnsi="Times New Roman" w:cs="Times New Roman"/>
          <w:b/>
          <w:sz w:val="28"/>
          <w:szCs w:val="28"/>
        </w:rPr>
        <w:t xml:space="preserve">.      </w:t>
      </w:r>
      <w:proofErr w:type="gramStart"/>
      <w:r>
        <w:rPr>
          <w:rFonts w:ascii="Times New Roman" w:hAnsi="Times New Roman" w:cs="Times New Roman"/>
          <w:b/>
          <w:sz w:val="28"/>
          <w:szCs w:val="28"/>
        </w:rPr>
        <w:t>Список  литературы</w:t>
      </w:r>
      <w:proofErr w:type="gramEnd"/>
      <w:r>
        <w:rPr>
          <w:rFonts w:ascii="Times New Roman" w:hAnsi="Times New Roman" w:cs="Times New Roman"/>
          <w:b/>
          <w:sz w:val="28"/>
          <w:szCs w:val="28"/>
        </w:rPr>
        <w:t xml:space="preserve"> для педагога:</w:t>
      </w:r>
    </w:p>
    <w:p w:rsidR="00C24E87" w:rsidRDefault="00C24E87" w:rsidP="00C24E87">
      <w:pPr>
        <w:spacing w:after="0" w:line="240" w:lineRule="auto"/>
        <w:contextualSpacing/>
        <w:rPr>
          <w:rFonts w:ascii="Times New Roman" w:hAnsi="Times New Roman" w:cs="Times New Roman"/>
          <w:b/>
          <w:sz w:val="28"/>
          <w:szCs w:val="28"/>
        </w:rPr>
      </w:pPr>
    </w:p>
    <w:p w:rsidR="00C24E87" w:rsidRDefault="00C24E87" w:rsidP="00C24E87">
      <w:pPr>
        <w:pStyle w:val="af"/>
        <w:numPr>
          <w:ilvl w:val="2"/>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Агапова И., Давыдова М. 114 игрушек и поделок из всякой всячины. – М.: ООО ИКТЦ Лада, 2008.</w:t>
      </w:r>
    </w:p>
    <w:p w:rsidR="00C24E87" w:rsidRDefault="00C24E87" w:rsidP="00C24E87">
      <w:pPr>
        <w:pStyle w:val="af"/>
        <w:numPr>
          <w:ilvl w:val="2"/>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Агапова И., Давыдова М. Аппликация. – М.: ООО ИКТЦ Лада, 2009.</w:t>
      </w:r>
    </w:p>
    <w:p w:rsidR="00C24E87" w:rsidRDefault="00C24E87" w:rsidP="00C24E87">
      <w:pPr>
        <w:pStyle w:val="af"/>
        <w:numPr>
          <w:ilvl w:val="2"/>
          <w:numId w:val="12"/>
        </w:numPr>
        <w:spacing w:after="0"/>
        <w:rPr>
          <w:rFonts w:ascii="Times New Roman" w:eastAsiaTheme="minorEastAsia" w:hAnsi="Times New Roman" w:cs="Times New Roman"/>
          <w:sz w:val="28"/>
          <w:szCs w:val="28"/>
        </w:rPr>
      </w:pPr>
      <w:proofErr w:type="spellStart"/>
      <w:r>
        <w:rPr>
          <w:rFonts w:ascii="Times New Roman" w:eastAsiaTheme="minorEastAsia" w:hAnsi="Times New Roman" w:cs="Times New Roman"/>
          <w:sz w:val="28"/>
          <w:szCs w:val="28"/>
        </w:rPr>
        <w:t>Быстрицкая</w:t>
      </w:r>
      <w:proofErr w:type="spellEnd"/>
      <w:r>
        <w:rPr>
          <w:rFonts w:ascii="Times New Roman" w:eastAsiaTheme="minorEastAsia" w:hAnsi="Times New Roman" w:cs="Times New Roman"/>
          <w:sz w:val="28"/>
          <w:szCs w:val="28"/>
        </w:rPr>
        <w:t xml:space="preserve"> А.И. Бумажная филигрань – М.: Айрис Пресс, 2012.</w:t>
      </w:r>
    </w:p>
    <w:p w:rsidR="00C24E87" w:rsidRDefault="00C24E87" w:rsidP="00C24E87">
      <w:pPr>
        <w:pStyle w:val="af"/>
        <w:numPr>
          <w:ilvl w:val="2"/>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Васина Н.С. Бумажная симфония. – М.: Айрис-Пресс, 2010.</w:t>
      </w:r>
    </w:p>
    <w:p w:rsidR="00C24E87" w:rsidRDefault="00C24E87" w:rsidP="00C24E87">
      <w:pPr>
        <w:pStyle w:val="af"/>
        <w:numPr>
          <w:ilvl w:val="2"/>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Гаврилова В.Ю. Вышивка лентами. – Харьков: Книжный клуб «Клуб семейного досуга», 2007.</w:t>
      </w:r>
    </w:p>
    <w:p w:rsidR="00C24E87" w:rsidRDefault="00C24E87" w:rsidP="00C24E87">
      <w:pPr>
        <w:pStyle w:val="af"/>
        <w:numPr>
          <w:ilvl w:val="2"/>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Гашицкая</w:t>
      </w:r>
      <w:proofErr w:type="spellEnd"/>
      <w:r>
        <w:rPr>
          <w:rFonts w:ascii="Times New Roman" w:eastAsiaTheme="minorEastAsia" w:hAnsi="Times New Roman" w:cs="Times New Roman"/>
          <w:sz w:val="28"/>
          <w:szCs w:val="28"/>
        </w:rPr>
        <w:t xml:space="preserve"> Р.П., Левина О.В. Волшебный бисер. Ростов – на – Дону, 1999.</w:t>
      </w:r>
    </w:p>
    <w:p w:rsidR="00C24E87" w:rsidRDefault="00C24E87" w:rsidP="00C24E87">
      <w:pPr>
        <w:pStyle w:val="af"/>
        <w:numPr>
          <w:ilvl w:val="2"/>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Гусева Н.А. 365 </w:t>
      </w:r>
      <w:proofErr w:type="spellStart"/>
      <w:proofErr w:type="gramStart"/>
      <w:r>
        <w:rPr>
          <w:rFonts w:ascii="Times New Roman" w:eastAsiaTheme="minorEastAsia" w:hAnsi="Times New Roman" w:cs="Times New Roman"/>
          <w:sz w:val="28"/>
          <w:szCs w:val="28"/>
        </w:rPr>
        <w:t>фенечек</w:t>
      </w:r>
      <w:proofErr w:type="spellEnd"/>
      <w:proofErr w:type="gramEnd"/>
      <w:r>
        <w:rPr>
          <w:rFonts w:ascii="Times New Roman" w:eastAsiaTheme="minorEastAsia" w:hAnsi="Times New Roman" w:cs="Times New Roman"/>
          <w:sz w:val="28"/>
          <w:szCs w:val="28"/>
        </w:rPr>
        <w:t xml:space="preserve"> из бисера, - М.: </w:t>
      </w:r>
      <w:proofErr w:type="spellStart"/>
      <w:r>
        <w:rPr>
          <w:rFonts w:ascii="Times New Roman" w:eastAsiaTheme="minorEastAsia" w:hAnsi="Times New Roman" w:cs="Times New Roman"/>
          <w:sz w:val="28"/>
          <w:szCs w:val="28"/>
        </w:rPr>
        <w:t>Рольф</w:t>
      </w:r>
      <w:proofErr w:type="spellEnd"/>
      <w:r>
        <w:rPr>
          <w:rFonts w:ascii="Times New Roman" w:eastAsiaTheme="minorEastAsia" w:hAnsi="Times New Roman" w:cs="Times New Roman"/>
          <w:sz w:val="28"/>
          <w:szCs w:val="28"/>
        </w:rPr>
        <w:t>, 2000.</w:t>
      </w:r>
    </w:p>
    <w:p w:rsidR="00C24E87" w:rsidRDefault="00C24E87" w:rsidP="00C24E87">
      <w:pPr>
        <w:pStyle w:val="af"/>
        <w:numPr>
          <w:ilvl w:val="2"/>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Давыдова Г.Н. Детский дизайн. Поделки из бросового материала. – М.: Скрипторий 2003, 2006.</w:t>
      </w:r>
    </w:p>
    <w:p w:rsidR="00C24E87" w:rsidRDefault="00C24E87" w:rsidP="00C24E87">
      <w:pPr>
        <w:spacing w:after="0"/>
        <w:ind w:left="426"/>
        <w:rPr>
          <w:rFonts w:ascii="Times New Roman" w:hAnsi="Times New Roman" w:cs="Times New Roman"/>
          <w:b/>
          <w:sz w:val="28"/>
          <w:szCs w:val="28"/>
        </w:rPr>
      </w:pPr>
      <w:r>
        <w:rPr>
          <w:rFonts w:ascii="Times New Roman" w:hAnsi="Times New Roman" w:cs="Times New Roman"/>
          <w:sz w:val="28"/>
          <w:szCs w:val="28"/>
        </w:rPr>
        <w:t xml:space="preserve">9.  </w:t>
      </w:r>
      <w:proofErr w:type="spellStart"/>
      <w:r>
        <w:rPr>
          <w:rFonts w:ascii="Times New Roman" w:hAnsi="Times New Roman" w:cs="Times New Roman"/>
          <w:sz w:val="28"/>
          <w:szCs w:val="28"/>
        </w:rPr>
        <w:t>Дюмина</w:t>
      </w:r>
      <w:proofErr w:type="spellEnd"/>
      <w:r>
        <w:rPr>
          <w:rFonts w:ascii="Times New Roman" w:hAnsi="Times New Roman" w:cs="Times New Roman"/>
          <w:sz w:val="28"/>
          <w:szCs w:val="28"/>
        </w:rPr>
        <w:t xml:space="preserve"> Г. Уроки детского творчества. – М.: ООО  АСТ, 2000.</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Молотобарова</w:t>
      </w:r>
      <w:proofErr w:type="spellEnd"/>
      <w:r>
        <w:rPr>
          <w:rFonts w:ascii="Times New Roman" w:eastAsiaTheme="minorEastAsia" w:hAnsi="Times New Roman" w:cs="Times New Roman"/>
          <w:sz w:val="28"/>
          <w:szCs w:val="28"/>
        </w:rPr>
        <w:t xml:space="preserve"> О.С. Кружок изготовления игрушек-сувениров: Пособие для руководителей кружков общеобразовательных школ и внешкольных учреждений. – М.: Просвещение, 1990.</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Нагибина М.И. Чудеса из ткани своими руками. Популярное пособие для родителей и педагогов. – Ярославль: Академия развития, 1997.</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Насырева</w:t>
      </w:r>
      <w:proofErr w:type="spellEnd"/>
      <w:r>
        <w:rPr>
          <w:rFonts w:ascii="Times New Roman" w:eastAsiaTheme="minorEastAsia" w:hAnsi="Times New Roman" w:cs="Times New Roman"/>
          <w:sz w:val="28"/>
          <w:szCs w:val="28"/>
        </w:rPr>
        <w:t xml:space="preserve"> Т.Г. Игрушки и украшения из бисера. – М.: ООО </w:t>
      </w:r>
      <w:proofErr w:type="spellStart"/>
      <w:r>
        <w:rPr>
          <w:rFonts w:ascii="Times New Roman" w:eastAsiaTheme="minorEastAsia" w:hAnsi="Times New Roman" w:cs="Times New Roman"/>
          <w:sz w:val="28"/>
          <w:szCs w:val="28"/>
        </w:rPr>
        <w:t>Астрель</w:t>
      </w:r>
      <w:proofErr w:type="spellEnd"/>
      <w:r>
        <w:rPr>
          <w:rFonts w:ascii="Times New Roman" w:eastAsiaTheme="minorEastAsia" w:hAnsi="Times New Roman" w:cs="Times New Roman"/>
          <w:sz w:val="28"/>
          <w:szCs w:val="28"/>
        </w:rPr>
        <w:t>, 2002.</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Румянцева Е.А. Праздничные открытки. – М.: Айрис – пресс, 2005.</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Синеглазова М.О. Удивительное соленое тесто. – М.: Издательский дом МСП, 2005.</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Сотникова Н.А. Учимся вышивать – М.: Айрис Пресс, 2006.</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w:t>
      </w:r>
      <w:proofErr w:type="spellStart"/>
      <w:r>
        <w:rPr>
          <w:rFonts w:ascii="Times New Roman" w:eastAsiaTheme="minorEastAsia" w:hAnsi="Times New Roman" w:cs="Times New Roman"/>
          <w:sz w:val="28"/>
          <w:szCs w:val="28"/>
        </w:rPr>
        <w:t>Хананова</w:t>
      </w:r>
      <w:proofErr w:type="spellEnd"/>
      <w:r>
        <w:rPr>
          <w:rFonts w:ascii="Times New Roman" w:eastAsiaTheme="minorEastAsia" w:hAnsi="Times New Roman" w:cs="Times New Roman"/>
          <w:sz w:val="28"/>
          <w:szCs w:val="28"/>
        </w:rPr>
        <w:t xml:space="preserve"> И.Н. Соленое тесто. – М.: АСТ – ПРЕСС КНИГА, 2006.</w:t>
      </w:r>
    </w:p>
    <w:p w:rsidR="00C24E87" w:rsidRDefault="00C24E87" w:rsidP="00C24E87">
      <w:pPr>
        <w:spacing w:after="0"/>
        <w:rPr>
          <w:rFonts w:ascii="Times New Roman" w:hAnsi="Times New Roman" w:cs="Times New Roman"/>
          <w:b/>
          <w:sz w:val="28"/>
          <w:szCs w:val="28"/>
        </w:rPr>
      </w:pPr>
      <w:r>
        <w:rPr>
          <w:rFonts w:ascii="Times New Roman" w:hAnsi="Times New Roman" w:cs="Times New Roman"/>
          <w:sz w:val="28"/>
          <w:szCs w:val="28"/>
        </w:rPr>
        <w:t xml:space="preserve"> </w:t>
      </w:r>
    </w:p>
    <w:p w:rsidR="00C24E87" w:rsidRDefault="00D600E7" w:rsidP="00C24E87">
      <w:pPr>
        <w:rPr>
          <w:rFonts w:eastAsiaTheme="minorHAnsi"/>
        </w:rPr>
      </w:pPr>
      <w:hyperlink r:id="rId10" w:tgtFrame="_blank" w:history="1">
        <w:proofErr w:type="spellStart"/>
        <w:r w:rsidR="00C24E87">
          <w:rPr>
            <w:rStyle w:val="a3"/>
            <w:rFonts w:ascii="Arial" w:hAnsi="Arial" w:cs="Arial"/>
            <w:b/>
            <w:bCs/>
            <w:color w:val="007700"/>
            <w:sz w:val="18"/>
            <w:szCs w:val="18"/>
            <w:shd w:val="clear" w:color="auto" w:fill="FFFFFF"/>
          </w:rPr>
          <w:t>RukodelieLux.ru</w:t>
        </w:r>
        <w:proofErr w:type="spellEnd"/>
      </w:hyperlink>
    </w:p>
    <w:p w:rsidR="00C24E87" w:rsidRDefault="00C24E87" w:rsidP="00C24E87">
      <w:pPr>
        <w:pStyle w:val="af"/>
        <w:numPr>
          <w:ilvl w:val="0"/>
          <w:numId w:val="8"/>
        </w:numPr>
      </w:pPr>
      <w:r>
        <w:t>Канзаши – поделки из атласной ленты</w:t>
      </w:r>
    </w:p>
    <w:p w:rsidR="00C24E87" w:rsidRDefault="00C24E87" w:rsidP="00C24E87">
      <w:pPr>
        <w:pStyle w:val="af"/>
        <w:numPr>
          <w:ilvl w:val="0"/>
          <w:numId w:val="8"/>
        </w:numPr>
      </w:pPr>
      <w:r>
        <w:t>Поделки к 23 февраля своими руками</w:t>
      </w:r>
    </w:p>
    <w:p w:rsidR="00C24E87" w:rsidRDefault="00D600E7" w:rsidP="00C24E87">
      <w:hyperlink r:id="rId11" w:history="1">
        <w:r w:rsidR="00C24E87">
          <w:rPr>
            <w:rStyle w:val="a3"/>
          </w:rPr>
          <w:t>https://svoimirukamy.com</w:t>
        </w:r>
      </w:hyperlink>
    </w:p>
    <w:p w:rsidR="00C24E87" w:rsidRDefault="00C24E87" w:rsidP="00C24E87">
      <w:pPr>
        <w:pStyle w:val="af"/>
        <w:numPr>
          <w:ilvl w:val="0"/>
          <w:numId w:val="6"/>
        </w:numPr>
      </w:pPr>
      <w:r>
        <w:t>Новогодние трафареты для украшения окон</w:t>
      </w:r>
    </w:p>
    <w:p w:rsidR="00C24E87" w:rsidRDefault="00C24E87" w:rsidP="00C24E87">
      <w:pPr>
        <w:pStyle w:val="af"/>
        <w:numPr>
          <w:ilvl w:val="0"/>
          <w:numId w:val="6"/>
        </w:numPr>
      </w:pPr>
      <w:r>
        <w:t>Цветы из гофрированной бумаги</w:t>
      </w:r>
    </w:p>
    <w:p w:rsidR="00C24E87" w:rsidRDefault="00D600E7" w:rsidP="00C24E87">
      <w:pPr>
        <w:pStyle w:val="ae"/>
      </w:pPr>
      <w:hyperlink r:id="rId12" w:history="1">
        <w:r w:rsidR="00C24E87">
          <w:rPr>
            <w:rStyle w:val="a3"/>
            <w:rFonts w:ascii="Times New Roman" w:hAnsi="Times New Roman"/>
            <w:sz w:val="20"/>
            <w:szCs w:val="20"/>
            <w:lang w:eastAsia="ru-RU"/>
          </w:rPr>
          <w:t>http://masterrukodelia.ru/</w:t>
        </w:r>
      </w:hyperlink>
    </w:p>
    <w:p w:rsidR="00C24E87" w:rsidRDefault="00C24E87" w:rsidP="00C24E87">
      <w:pPr>
        <w:pStyle w:val="ae"/>
        <w:numPr>
          <w:ilvl w:val="0"/>
          <w:numId w:val="12"/>
        </w:numPr>
        <w:suppressAutoHyphens/>
        <w:rPr>
          <w:rFonts w:ascii="Times New Roman" w:hAnsi="Times New Roman"/>
          <w:sz w:val="20"/>
          <w:szCs w:val="20"/>
        </w:rPr>
      </w:pPr>
      <w:r>
        <w:t>Цветы из фетра</w:t>
      </w:r>
    </w:p>
    <w:p w:rsidR="00C24E87" w:rsidRDefault="00C24E87" w:rsidP="00C24E87">
      <w:pPr>
        <w:pStyle w:val="ae"/>
        <w:numPr>
          <w:ilvl w:val="0"/>
          <w:numId w:val="12"/>
        </w:numPr>
        <w:suppressAutoHyphens/>
        <w:rPr>
          <w:rFonts w:ascii="Times New Roman" w:hAnsi="Times New Roman"/>
          <w:sz w:val="20"/>
          <w:szCs w:val="20"/>
        </w:rPr>
      </w:pPr>
      <w:r>
        <w:t>Пасха, пасхальный заяц для яйца в подарок</w:t>
      </w:r>
    </w:p>
    <w:p w:rsidR="00C24E87" w:rsidRDefault="00C24E87" w:rsidP="00C24E87">
      <w:pPr>
        <w:pStyle w:val="ae"/>
        <w:rPr>
          <w:rFonts w:ascii="Times New Roman" w:hAnsi="Times New Roman"/>
          <w:sz w:val="20"/>
          <w:szCs w:val="20"/>
        </w:rPr>
      </w:pPr>
    </w:p>
    <w:p w:rsidR="00C24E87" w:rsidRDefault="00D600E7" w:rsidP="00C24E87">
      <w:pPr>
        <w:pStyle w:val="ae"/>
        <w:rPr>
          <w:rFonts w:ascii="Calibri" w:hAnsi="Calibri"/>
        </w:rPr>
      </w:pPr>
      <w:hyperlink r:id="rId13" w:history="1">
        <w:r w:rsidR="00C24E87">
          <w:rPr>
            <w:rStyle w:val="a3"/>
            <w:rFonts w:ascii="Times New Roman" w:hAnsi="Times New Roman"/>
            <w:sz w:val="20"/>
            <w:szCs w:val="20"/>
            <w:lang w:eastAsia="ru-RU"/>
          </w:rPr>
          <w:t>https://www.mastera-rukodeliya.ru/</w:t>
        </w:r>
      </w:hyperlink>
    </w:p>
    <w:p w:rsidR="00C24E87" w:rsidRDefault="00C24E87" w:rsidP="00C24E87">
      <w:pPr>
        <w:pStyle w:val="ae"/>
        <w:numPr>
          <w:ilvl w:val="0"/>
          <w:numId w:val="14"/>
        </w:numPr>
        <w:suppressAutoHyphens/>
        <w:rPr>
          <w:rFonts w:ascii="Times New Roman" w:hAnsi="Times New Roman"/>
          <w:sz w:val="20"/>
          <w:szCs w:val="20"/>
        </w:rPr>
      </w:pPr>
      <w:r>
        <w:t>Новогодние игрушки из фетра своими руками</w:t>
      </w:r>
    </w:p>
    <w:p w:rsidR="00C24E87" w:rsidRDefault="00C24E87" w:rsidP="00C24E87">
      <w:pPr>
        <w:pStyle w:val="ae"/>
        <w:rPr>
          <w:rFonts w:ascii="Times New Roman" w:hAnsi="Times New Roman"/>
          <w:sz w:val="20"/>
          <w:szCs w:val="20"/>
        </w:rPr>
      </w:pPr>
    </w:p>
    <w:p w:rsidR="00C24E87" w:rsidRDefault="00C24E87" w:rsidP="00C24E87">
      <w:pPr>
        <w:pStyle w:val="ae"/>
        <w:rPr>
          <w:rFonts w:ascii="Times New Roman" w:hAnsi="Times New Roman"/>
          <w:sz w:val="20"/>
          <w:szCs w:val="20"/>
        </w:rPr>
      </w:pPr>
    </w:p>
    <w:p w:rsidR="00C24E87" w:rsidRDefault="00D600E7" w:rsidP="00C24E87">
      <w:pPr>
        <w:tabs>
          <w:tab w:val="left" w:pos="851"/>
        </w:tabs>
        <w:spacing w:after="120" w:line="240" w:lineRule="auto"/>
        <w:jc w:val="both"/>
        <w:rPr>
          <w:rFonts w:ascii="Times New Roman" w:hAnsi="Times New Roman"/>
          <w:sz w:val="20"/>
          <w:szCs w:val="20"/>
        </w:rPr>
      </w:pPr>
      <w:hyperlink r:id="rId14" w:history="1">
        <w:r w:rsidR="00C24E87">
          <w:rPr>
            <w:rStyle w:val="a3"/>
            <w:rFonts w:ascii="Times New Roman" w:hAnsi="Times New Roman"/>
            <w:sz w:val="20"/>
            <w:szCs w:val="20"/>
          </w:rPr>
          <w:t>https://solncesvet.ru/social/settings/</w:t>
        </w:r>
      </w:hyperlink>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Список литературы для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w:t>
      </w:r>
    </w:p>
    <w:p w:rsidR="00C24E87" w:rsidRDefault="00C24E87" w:rsidP="00C24E87">
      <w:pPr>
        <w:spacing w:after="0" w:line="240" w:lineRule="auto"/>
        <w:rPr>
          <w:rFonts w:ascii="Times New Roman" w:hAnsi="Times New Roman" w:cs="Times New Roman"/>
          <w:b/>
          <w:sz w:val="28"/>
          <w:szCs w:val="28"/>
        </w:rPr>
      </w:pPr>
    </w:p>
    <w:p w:rsidR="00C24E87" w:rsidRDefault="00C24E87" w:rsidP="00C24E87">
      <w:pPr>
        <w:pStyle w:val="af"/>
        <w:numPr>
          <w:ilvl w:val="1"/>
          <w:numId w:val="12"/>
        </w:numPr>
        <w:spacing w:after="0"/>
        <w:rPr>
          <w:rFonts w:ascii="Times New Roman" w:eastAsiaTheme="minorEastAsia" w:hAnsi="Times New Roman" w:cs="Times New Roman"/>
          <w:sz w:val="28"/>
          <w:szCs w:val="28"/>
        </w:rPr>
      </w:pPr>
      <w:proofErr w:type="spellStart"/>
      <w:r>
        <w:rPr>
          <w:rFonts w:ascii="Times New Roman" w:eastAsiaTheme="minorEastAsia" w:hAnsi="Times New Roman" w:cs="Times New Roman"/>
          <w:sz w:val="28"/>
          <w:szCs w:val="28"/>
        </w:rPr>
        <w:t>Левинзон</w:t>
      </w:r>
      <w:proofErr w:type="spellEnd"/>
      <w:r>
        <w:rPr>
          <w:rFonts w:ascii="Times New Roman" w:eastAsiaTheme="minorEastAsia" w:hAnsi="Times New Roman" w:cs="Times New Roman"/>
          <w:sz w:val="28"/>
          <w:szCs w:val="28"/>
        </w:rPr>
        <w:t xml:space="preserve"> А. Волшебный праздник. ООО </w:t>
      </w:r>
      <w:proofErr w:type="spellStart"/>
      <w:r>
        <w:rPr>
          <w:rFonts w:ascii="Times New Roman" w:eastAsiaTheme="minorEastAsia" w:hAnsi="Times New Roman" w:cs="Times New Roman"/>
          <w:sz w:val="28"/>
          <w:szCs w:val="28"/>
        </w:rPr>
        <w:t>Росмэн</w:t>
      </w:r>
      <w:proofErr w:type="spellEnd"/>
      <w:r>
        <w:rPr>
          <w:rFonts w:ascii="Times New Roman" w:eastAsiaTheme="minorEastAsia" w:hAnsi="Times New Roman" w:cs="Times New Roman"/>
          <w:sz w:val="28"/>
          <w:szCs w:val="28"/>
        </w:rPr>
        <w:t xml:space="preserve"> – </w:t>
      </w:r>
      <w:proofErr w:type="spellStart"/>
      <w:r>
        <w:rPr>
          <w:rFonts w:ascii="Times New Roman" w:eastAsiaTheme="minorEastAsia" w:hAnsi="Times New Roman" w:cs="Times New Roman"/>
          <w:sz w:val="28"/>
          <w:szCs w:val="28"/>
        </w:rPr>
        <w:t>Издат</w:t>
      </w:r>
      <w:proofErr w:type="spellEnd"/>
      <w:r>
        <w:rPr>
          <w:rFonts w:ascii="Times New Roman" w:eastAsiaTheme="minorEastAsia" w:hAnsi="Times New Roman" w:cs="Times New Roman"/>
          <w:sz w:val="28"/>
          <w:szCs w:val="28"/>
        </w:rPr>
        <w:t>, 1999.</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Леонова О.В.  Рисуем нитью: Ажурные картинки. – СПб</w:t>
      </w:r>
      <w:proofErr w:type="gramStart"/>
      <w:r>
        <w:rPr>
          <w:rFonts w:ascii="Times New Roman" w:eastAsiaTheme="minorEastAsia" w:hAnsi="Times New Roman" w:cs="Times New Roman"/>
          <w:sz w:val="28"/>
          <w:szCs w:val="28"/>
        </w:rPr>
        <w:t xml:space="preserve">.: </w:t>
      </w:r>
      <w:proofErr w:type="gramEnd"/>
      <w:r>
        <w:rPr>
          <w:rFonts w:ascii="Times New Roman" w:eastAsiaTheme="minorEastAsia" w:hAnsi="Times New Roman" w:cs="Times New Roman"/>
          <w:sz w:val="28"/>
          <w:szCs w:val="28"/>
        </w:rPr>
        <w:t>Издательский Дом «Литера», 2005.</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proofErr w:type="spellStart"/>
      <w:r>
        <w:rPr>
          <w:rFonts w:ascii="Times New Roman" w:eastAsiaTheme="minorEastAsia" w:hAnsi="Times New Roman" w:cs="Times New Roman"/>
          <w:sz w:val="28"/>
          <w:szCs w:val="28"/>
        </w:rPr>
        <w:t>Митителло</w:t>
      </w:r>
      <w:proofErr w:type="spellEnd"/>
      <w:r>
        <w:rPr>
          <w:rFonts w:ascii="Times New Roman" w:eastAsiaTheme="minorEastAsia" w:hAnsi="Times New Roman" w:cs="Times New Roman"/>
          <w:sz w:val="28"/>
          <w:szCs w:val="28"/>
        </w:rPr>
        <w:t xml:space="preserve"> К.Б. Большая книга подарков. – М.: </w:t>
      </w:r>
      <w:proofErr w:type="spellStart"/>
      <w:r>
        <w:rPr>
          <w:rFonts w:ascii="Times New Roman" w:eastAsiaTheme="minorEastAsia" w:hAnsi="Times New Roman" w:cs="Times New Roman"/>
          <w:sz w:val="28"/>
          <w:szCs w:val="28"/>
        </w:rPr>
        <w:t>Эксмо</w:t>
      </w:r>
      <w:proofErr w:type="spellEnd"/>
      <w:r>
        <w:rPr>
          <w:rFonts w:ascii="Times New Roman" w:eastAsiaTheme="minorEastAsia" w:hAnsi="Times New Roman" w:cs="Times New Roman"/>
          <w:sz w:val="28"/>
          <w:szCs w:val="28"/>
        </w:rPr>
        <w:t>, 2005.</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Нагибина М.И. Чудеса для детей из ненужных вещей. Популярное пособие для родителей и педагогов. – Ярославль: Академия развития, 1997.</w:t>
      </w:r>
    </w:p>
    <w:p w:rsidR="00C24E87" w:rsidRDefault="00C24E87" w:rsidP="00C24E87">
      <w:pPr>
        <w:pStyle w:val="af"/>
        <w:numPr>
          <w:ilvl w:val="1"/>
          <w:numId w:val="12"/>
        </w:numPr>
        <w:spacing w:after="0"/>
        <w:rPr>
          <w:rFonts w:ascii="Times New Roman" w:eastAsiaTheme="minorEastAsia" w:hAnsi="Times New Roman" w:cs="Times New Roman"/>
          <w:sz w:val="28"/>
          <w:szCs w:val="28"/>
        </w:rPr>
      </w:pPr>
      <w:proofErr w:type="spellStart"/>
      <w:r>
        <w:rPr>
          <w:rFonts w:ascii="Times New Roman" w:eastAsiaTheme="minorEastAsia" w:hAnsi="Times New Roman" w:cs="Times New Roman"/>
          <w:sz w:val="28"/>
          <w:szCs w:val="28"/>
        </w:rPr>
        <w:t>Цамуталина</w:t>
      </w:r>
      <w:proofErr w:type="spellEnd"/>
      <w:r>
        <w:rPr>
          <w:rFonts w:ascii="Times New Roman" w:eastAsiaTheme="minorEastAsia" w:hAnsi="Times New Roman" w:cs="Times New Roman"/>
          <w:sz w:val="28"/>
          <w:szCs w:val="28"/>
        </w:rPr>
        <w:t xml:space="preserve"> Е.Е. 100 поделок их ненужных вещей. – Ярославль: Академия развития, 2000.</w:t>
      </w:r>
    </w:p>
    <w:p w:rsidR="00C24E87" w:rsidRDefault="00C24E87" w:rsidP="00C24E87">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C24E87" w:rsidRDefault="00C24E87" w:rsidP="00C24E87">
      <w:pPr>
        <w:spacing w:after="0" w:line="240" w:lineRule="auto"/>
        <w:rPr>
          <w:rFonts w:ascii="Times New Roman" w:hAnsi="Times New Roman" w:cs="Times New Roman"/>
          <w:sz w:val="28"/>
          <w:szCs w:val="28"/>
        </w:rPr>
      </w:pPr>
      <w:r>
        <w:rPr>
          <w:rFonts w:ascii="Times New Roman" w:hAnsi="Times New Roman" w:cs="Times New Roman"/>
          <w:sz w:val="28"/>
          <w:szCs w:val="28"/>
        </w:rPr>
        <w:tab/>
      </w: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C24E87">
      <w:pPr>
        <w:spacing w:after="0" w:line="240" w:lineRule="auto"/>
        <w:rPr>
          <w:rFonts w:ascii="Times New Roman" w:hAnsi="Times New Roman" w:cs="Times New Roman"/>
          <w:sz w:val="28"/>
          <w:szCs w:val="28"/>
        </w:rPr>
      </w:pPr>
    </w:p>
    <w:p w:rsidR="00845F13" w:rsidRDefault="00845F13" w:rsidP="00845F13">
      <w:pPr>
        <w:rPr>
          <w:rFonts w:ascii="Times New Roman" w:hAnsi="Times New Roman" w:cs="Times New Roman"/>
          <w:b/>
          <w:sz w:val="28"/>
          <w:szCs w:val="28"/>
        </w:rPr>
      </w:pPr>
      <w:r>
        <w:rPr>
          <w:rFonts w:ascii="Times New Roman" w:hAnsi="Times New Roman" w:cs="Times New Roman"/>
          <w:b/>
          <w:sz w:val="28"/>
          <w:szCs w:val="28"/>
        </w:rPr>
        <w:t>Лист изменений к программе «Сувенир» 3 года обучения</w:t>
      </w:r>
    </w:p>
    <w:tbl>
      <w:tblPr>
        <w:tblStyle w:val="af7"/>
        <w:tblW w:w="10773" w:type="dxa"/>
        <w:tblInd w:w="108" w:type="dxa"/>
        <w:tblLook w:val="04A0"/>
      </w:tblPr>
      <w:tblGrid>
        <w:gridCol w:w="5387"/>
        <w:gridCol w:w="5386"/>
      </w:tblGrid>
      <w:tr w:rsidR="00845F13" w:rsidTr="004F67CB">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Default="00845F13" w:rsidP="004F67CB">
            <w:pPr>
              <w:rPr>
                <w:rFonts w:ascii="Times New Roman" w:hAnsi="Times New Roman" w:cs="Times New Roman"/>
                <w:sz w:val="28"/>
                <w:szCs w:val="28"/>
              </w:rPr>
            </w:pPr>
            <w:r>
              <w:rPr>
                <w:rFonts w:ascii="Times New Roman" w:hAnsi="Times New Roman" w:cs="Times New Roman"/>
                <w:sz w:val="28"/>
                <w:szCs w:val="28"/>
              </w:rPr>
              <w:t>Исходная формулировка</w:t>
            </w:r>
          </w:p>
          <w:p w:rsidR="00845F13" w:rsidRDefault="00845F13" w:rsidP="004F67CB">
            <w:r>
              <w:rPr>
                <w:rFonts w:ascii="Times New Roman" w:hAnsi="Times New Roman" w:cs="Times New Roman"/>
                <w:sz w:val="28"/>
                <w:szCs w:val="28"/>
              </w:rPr>
              <w:t>2021-2022гг.</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Default="00845F13" w:rsidP="004F67CB">
            <w:pPr>
              <w:rPr>
                <w:rFonts w:ascii="Times New Roman" w:hAnsi="Times New Roman" w:cs="Times New Roman"/>
                <w:sz w:val="28"/>
                <w:szCs w:val="28"/>
              </w:rPr>
            </w:pPr>
            <w:r>
              <w:rPr>
                <w:rFonts w:ascii="Times New Roman" w:hAnsi="Times New Roman" w:cs="Times New Roman"/>
                <w:sz w:val="28"/>
                <w:szCs w:val="28"/>
              </w:rPr>
              <w:t>Внесенные изменения.</w:t>
            </w:r>
          </w:p>
          <w:p w:rsidR="00845F13" w:rsidRDefault="00845F13" w:rsidP="004F67CB">
            <w:r>
              <w:rPr>
                <w:rFonts w:ascii="Times New Roman" w:hAnsi="Times New Roman" w:cs="Times New Roman"/>
                <w:sz w:val="28"/>
                <w:szCs w:val="28"/>
              </w:rPr>
              <w:t>Формулировка с учетом изменений 2022-2023гг.</w:t>
            </w:r>
          </w:p>
        </w:tc>
      </w:tr>
      <w:tr w:rsidR="00845F13" w:rsidRPr="000E55CD" w:rsidTr="004F67CB">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F13" w:rsidRPr="000E55CD" w:rsidRDefault="00845F13" w:rsidP="004F67CB">
            <w:pPr>
              <w:rPr>
                <w:rFonts w:ascii="Times New Roman" w:hAnsi="Times New Roman" w:cs="Times New Roman"/>
                <w:sz w:val="24"/>
                <w:szCs w:val="24"/>
              </w:rPr>
            </w:pPr>
          </w:p>
          <w:p w:rsidR="00845F13" w:rsidRPr="000E55CD" w:rsidRDefault="00845F13" w:rsidP="004F67CB">
            <w:pPr>
              <w:rPr>
                <w:rFonts w:ascii="Times New Roman" w:hAnsi="Times New Roman" w:cs="Times New Roman"/>
                <w:b/>
                <w:sz w:val="24"/>
                <w:szCs w:val="24"/>
              </w:rPr>
            </w:pPr>
            <w:r w:rsidRPr="000E55CD">
              <w:rPr>
                <w:rFonts w:ascii="Times New Roman" w:hAnsi="Times New Roman" w:cs="Times New Roman"/>
                <w:b/>
                <w:sz w:val="24"/>
                <w:szCs w:val="24"/>
                <w:lang w:val="en-US"/>
              </w:rPr>
              <w:t>II</w:t>
            </w:r>
            <w:r w:rsidRPr="000E55CD">
              <w:rPr>
                <w:rFonts w:ascii="Times New Roman" w:hAnsi="Times New Roman" w:cs="Times New Roman"/>
                <w:b/>
                <w:sz w:val="24"/>
                <w:szCs w:val="24"/>
              </w:rPr>
              <w:t>. Учебно-тематический план 1-го года обучения</w:t>
            </w:r>
          </w:p>
          <w:p w:rsidR="00845F13" w:rsidRPr="000E55CD" w:rsidRDefault="00845F13" w:rsidP="004F67CB">
            <w:pPr>
              <w:rPr>
                <w:rFonts w:ascii="Times New Roman" w:hAnsi="Times New Roman" w:cs="Times New Roman"/>
                <w:sz w:val="24"/>
                <w:szCs w:val="24"/>
              </w:rPr>
            </w:pPr>
          </w:p>
          <w:tbl>
            <w:tblPr>
              <w:tblStyle w:val="11"/>
              <w:tblW w:w="0" w:type="auto"/>
              <w:tblLook w:val="04A0"/>
            </w:tblPr>
            <w:tblGrid>
              <w:gridCol w:w="2263"/>
              <w:gridCol w:w="709"/>
              <w:gridCol w:w="875"/>
              <w:gridCol w:w="870"/>
            </w:tblGrid>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b/>
                      <w:sz w:val="24"/>
                      <w:szCs w:val="24"/>
                    </w:rPr>
                  </w:pPr>
                  <w:r w:rsidRPr="000E55CD">
                    <w:rPr>
                      <w:rFonts w:ascii="Times New Roman" w:hAnsi="Times New Roman"/>
                      <w:b/>
                      <w:sz w:val="24"/>
                      <w:szCs w:val="24"/>
                    </w:rPr>
                    <w:t>Тема занятия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b/>
                      <w:sz w:val="24"/>
                      <w:szCs w:val="24"/>
                    </w:rPr>
                  </w:pPr>
                  <w:proofErr w:type="spellStart"/>
                  <w:proofErr w:type="gramStart"/>
                  <w:r w:rsidRPr="000E55CD">
                    <w:rPr>
                      <w:rFonts w:ascii="Times New Roman" w:hAnsi="Times New Roman"/>
                      <w:b/>
                      <w:sz w:val="24"/>
                      <w:szCs w:val="24"/>
                    </w:rPr>
                    <w:t>Тео-рия</w:t>
                  </w:r>
                  <w:proofErr w:type="spellEnd"/>
                  <w:proofErr w:type="gramEnd"/>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b/>
                      <w:sz w:val="24"/>
                      <w:szCs w:val="24"/>
                    </w:rPr>
                  </w:pPr>
                  <w:proofErr w:type="spellStart"/>
                  <w:proofErr w:type="gramStart"/>
                  <w:r w:rsidRPr="000E55CD">
                    <w:rPr>
                      <w:rFonts w:ascii="Times New Roman" w:hAnsi="Times New Roman"/>
                      <w:b/>
                      <w:sz w:val="24"/>
                      <w:szCs w:val="24"/>
                    </w:rPr>
                    <w:t>Прак-тика</w:t>
                  </w:r>
                  <w:proofErr w:type="spellEnd"/>
                  <w:proofErr w:type="gramEnd"/>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b/>
                      <w:sz w:val="24"/>
                      <w:szCs w:val="24"/>
                    </w:rPr>
                  </w:pPr>
                  <w:r w:rsidRPr="000E55CD">
                    <w:rPr>
                      <w:rFonts w:ascii="Times New Roman" w:hAnsi="Times New Roman"/>
                      <w:b/>
                      <w:sz w:val="24"/>
                      <w:szCs w:val="24"/>
                    </w:rPr>
                    <w:t>Итого</w:t>
                  </w:r>
                </w:p>
              </w:tc>
            </w:tr>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1. Ввод</w:t>
                  </w:r>
                  <w:r w:rsidR="00D7027B">
                    <w:rPr>
                      <w:rFonts w:ascii="Times New Roman" w:hAnsi="Times New Roman"/>
                      <w:sz w:val="24"/>
                      <w:szCs w:val="24"/>
                    </w:rPr>
                    <w:t>н</w:t>
                  </w:r>
                  <w:r w:rsidRPr="000E55CD">
                    <w:rPr>
                      <w:rFonts w:ascii="Times New Roman" w:hAnsi="Times New Roman"/>
                      <w:sz w:val="24"/>
                      <w:szCs w:val="24"/>
                    </w:rPr>
                    <w:t>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2</w:t>
                  </w:r>
                </w:p>
              </w:tc>
            </w:tr>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2. Поделки из бумаги и картона.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3</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27</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30</w:t>
                  </w:r>
                </w:p>
              </w:tc>
            </w:tr>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b/>
                      <w:sz w:val="24"/>
                      <w:szCs w:val="24"/>
                    </w:rPr>
                  </w:pPr>
                  <w:r w:rsidRPr="000E55CD">
                    <w:rPr>
                      <w:rFonts w:ascii="Times New Roman" w:hAnsi="Times New Roman"/>
                      <w:b/>
                      <w:sz w:val="24"/>
                      <w:szCs w:val="24"/>
                    </w:rPr>
                    <w:t>3. Поделки из ниток и ткани.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b/>
                      <w:sz w:val="24"/>
                      <w:szCs w:val="24"/>
                    </w:rPr>
                  </w:pPr>
                  <w:r w:rsidRPr="000E55CD">
                    <w:rPr>
                      <w:rFonts w:ascii="Times New Roman" w:hAnsi="Times New Roman"/>
                      <w:b/>
                      <w:sz w:val="24"/>
                      <w:szCs w:val="24"/>
                    </w:rPr>
                    <w:t>4</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b/>
                      <w:sz w:val="24"/>
                      <w:szCs w:val="24"/>
                    </w:rPr>
                  </w:pPr>
                  <w:r w:rsidRPr="000E55CD">
                    <w:rPr>
                      <w:rFonts w:ascii="Times New Roman" w:hAnsi="Times New Roman"/>
                      <w:b/>
                      <w:sz w:val="24"/>
                      <w:szCs w:val="24"/>
                    </w:rPr>
                    <w:t>30</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b/>
                      <w:sz w:val="24"/>
                      <w:szCs w:val="24"/>
                    </w:rPr>
                  </w:pPr>
                  <w:r w:rsidRPr="000E55CD">
                    <w:rPr>
                      <w:rFonts w:ascii="Times New Roman" w:hAnsi="Times New Roman"/>
                      <w:b/>
                      <w:sz w:val="24"/>
                      <w:szCs w:val="24"/>
                    </w:rPr>
                    <w:t>34</w:t>
                  </w:r>
                </w:p>
              </w:tc>
            </w:tr>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4. Поделки из всякой всячины.</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4</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34</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38</w:t>
                  </w:r>
                </w:p>
              </w:tc>
            </w:tr>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BD1D1F">
                  <w:pPr>
                    <w:rPr>
                      <w:rFonts w:ascii="Times New Roman" w:hAnsi="Times New Roman"/>
                      <w:b/>
                      <w:sz w:val="24"/>
                      <w:szCs w:val="24"/>
                    </w:rPr>
                  </w:pPr>
                  <w:r w:rsidRPr="000E55CD">
                    <w:rPr>
                      <w:rFonts w:ascii="Times New Roman" w:hAnsi="Times New Roman"/>
                      <w:b/>
                      <w:sz w:val="24"/>
                      <w:szCs w:val="24"/>
                    </w:rPr>
                    <w:t>5.Изонить (рисуем нитью).</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b/>
                      <w:sz w:val="24"/>
                      <w:szCs w:val="24"/>
                    </w:rPr>
                  </w:pPr>
                  <w:r w:rsidRPr="000E55CD">
                    <w:rPr>
                      <w:rFonts w:ascii="Times New Roman" w:hAnsi="Times New Roman"/>
                      <w:b/>
                      <w:sz w:val="24"/>
                      <w:szCs w:val="24"/>
                    </w:rPr>
                    <w:t>4</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b/>
                      <w:sz w:val="24"/>
                      <w:szCs w:val="24"/>
                    </w:rPr>
                  </w:pPr>
                  <w:r w:rsidRPr="000E55CD">
                    <w:rPr>
                      <w:rFonts w:ascii="Times New Roman" w:hAnsi="Times New Roman"/>
                      <w:b/>
                      <w:sz w:val="24"/>
                      <w:szCs w:val="24"/>
                    </w:rPr>
                    <w:t>34</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b/>
                      <w:sz w:val="24"/>
                      <w:szCs w:val="24"/>
                    </w:rPr>
                  </w:pPr>
                  <w:r w:rsidRPr="000E55CD">
                    <w:rPr>
                      <w:rFonts w:ascii="Times New Roman" w:hAnsi="Times New Roman"/>
                      <w:b/>
                      <w:sz w:val="24"/>
                      <w:szCs w:val="24"/>
                    </w:rPr>
                    <w:t>38</w:t>
                  </w:r>
                </w:p>
              </w:tc>
            </w:tr>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BD1D1F">
                  <w:pPr>
                    <w:rPr>
                      <w:rFonts w:ascii="Times New Roman" w:hAnsi="Times New Roman"/>
                      <w:sz w:val="24"/>
                      <w:szCs w:val="24"/>
                    </w:rPr>
                  </w:pPr>
                  <w:r w:rsidRPr="000E55CD">
                    <w:rPr>
                      <w:rFonts w:ascii="Times New Roman" w:hAnsi="Times New Roman"/>
                      <w:sz w:val="24"/>
                      <w:szCs w:val="24"/>
                    </w:rPr>
                    <w:t>6.Итоговое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845F13" w:rsidP="004F67CB">
                  <w:pPr>
                    <w:rPr>
                      <w:rFonts w:ascii="Times New Roman" w:hAnsi="Times New Roman"/>
                      <w:sz w:val="24"/>
                      <w:szCs w:val="24"/>
                    </w:rPr>
                  </w:pPr>
                  <w:r w:rsidRPr="000E55CD">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2</w:t>
                  </w:r>
                </w:p>
              </w:tc>
            </w:tr>
            <w:tr w:rsidR="00845F13" w:rsidRPr="000E55CD" w:rsidTr="00BD1D1F">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Итого: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17</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127</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45F13" w:rsidRPr="000E55CD" w:rsidRDefault="00BD1D1F" w:rsidP="004F67CB">
                  <w:pPr>
                    <w:rPr>
                      <w:rFonts w:ascii="Times New Roman" w:hAnsi="Times New Roman"/>
                      <w:sz w:val="24"/>
                      <w:szCs w:val="24"/>
                    </w:rPr>
                  </w:pPr>
                  <w:r w:rsidRPr="000E55CD">
                    <w:rPr>
                      <w:rFonts w:ascii="Times New Roman" w:hAnsi="Times New Roman"/>
                      <w:sz w:val="24"/>
                      <w:szCs w:val="24"/>
                    </w:rPr>
                    <w:t>144</w:t>
                  </w:r>
                </w:p>
              </w:tc>
            </w:tr>
          </w:tbl>
          <w:p w:rsidR="00845F13" w:rsidRPr="000E55CD" w:rsidRDefault="00845F13" w:rsidP="004F67CB">
            <w:pPr>
              <w:rPr>
                <w:rFonts w:ascii="Times New Roman" w:hAnsi="Times New Roman" w:cs="Times New Roman"/>
                <w:b/>
                <w:sz w:val="24"/>
                <w:szCs w:val="24"/>
              </w:rPr>
            </w:pPr>
          </w:p>
          <w:p w:rsidR="00845F13" w:rsidRPr="000E55CD" w:rsidRDefault="00845F13" w:rsidP="004F67CB">
            <w:pPr>
              <w:rPr>
                <w:rFonts w:ascii="Times New Roman" w:hAnsi="Times New Roman" w:cs="Times New Roman"/>
                <w:b/>
                <w:sz w:val="24"/>
                <w:szCs w:val="24"/>
              </w:rPr>
            </w:pPr>
            <w:r w:rsidRPr="000E55CD">
              <w:rPr>
                <w:rFonts w:ascii="Times New Roman" w:hAnsi="Times New Roman" w:cs="Times New Roman"/>
                <w:b/>
                <w:sz w:val="24"/>
                <w:szCs w:val="24"/>
              </w:rPr>
              <w:t xml:space="preserve"> </w:t>
            </w:r>
            <w:r w:rsidRPr="000E55CD">
              <w:rPr>
                <w:rFonts w:ascii="Times New Roman" w:hAnsi="Times New Roman" w:cs="Times New Roman"/>
                <w:b/>
                <w:sz w:val="24"/>
                <w:szCs w:val="24"/>
                <w:lang w:val="en-US"/>
              </w:rPr>
              <w:t>III</w:t>
            </w:r>
            <w:r w:rsidR="000E55CD" w:rsidRPr="000E55CD">
              <w:rPr>
                <w:rFonts w:ascii="Times New Roman" w:hAnsi="Times New Roman" w:cs="Times New Roman"/>
                <w:b/>
                <w:sz w:val="24"/>
                <w:szCs w:val="24"/>
              </w:rPr>
              <w:t>.Содержание программы 1-</w:t>
            </w:r>
            <w:r w:rsidRPr="000E55CD">
              <w:rPr>
                <w:rFonts w:ascii="Times New Roman" w:hAnsi="Times New Roman" w:cs="Times New Roman"/>
                <w:b/>
                <w:sz w:val="24"/>
                <w:szCs w:val="24"/>
              </w:rPr>
              <w:t>го года обучения</w:t>
            </w:r>
          </w:p>
          <w:p w:rsidR="00845F13" w:rsidRPr="000E55CD" w:rsidRDefault="00845F13" w:rsidP="004F67CB">
            <w:pPr>
              <w:rPr>
                <w:rFonts w:ascii="Times New Roman" w:hAnsi="Times New Roman" w:cs="Times New Roman"/>
                <w:b/>
                <w:sz w:val="24"/>
                <w:szCs w:val="24"/>
              </w:rPr>
            </w:pPr>
          </w:p>
          <w:p w:rsidR="000E55CD" w:rsidRPr="000E55CD" w:rsidRDefault="000E55CD" w:rsidP="000E55CD">
            <w:pPr>
              <w:ind w:left="360"/>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3.</w:t>
            </w:r>
            <w:r w:rsidRPr="000E55CD">
              <w:rPr>
                <w:rFonts w:ascii="Times New Roman" w:eastAsiaTheme="minorEastAsia" w:hAnsi="Times New Roman" w:cs="Times New Roman"/>
                <w:b/>
                <w:sz w:val="24"/>
                <w:szCs w:val="24"/>
              </w:rPr>
              <w:t>Поделки из ниток и ткани.  (34 часа)</w:t>
            </w:r>
          </w:p>
          <w:p w:rsidR="000E55CD" w:rsidRPr="000E55CD" w:rsidRDefault="000E55CD" w:rsidP="000E55CD">
            <w:pPr>
              <w:pStyle w:val="ae"/>
              <w:rPr>
                <w:rFonts w:ascii="Times New Roman" w:hAnsi="Times New Roman" w:cs="Times New Roman"/>
                <w:i/>
                <w:sz w:val="24"/>
                <w:szCs w:val="24"/>
              </w:rPr>
            </w:pPr>
            <w:r w:rsidRPr="000E55CD">
              <w:rPr>
                <w:rFonts w:ascii="Times New Roman" w:hAnsi="Times New Roman" w:cs="Times New Roman"/>
                <w:i/>
                <w:sz w:val="24"/>
                <w:szCs w:val="24"/>
              </w:rPr>
              <w:t>Теоретическая часть (4 часа)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техника безопасности при работе с ножницами и иглой;</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виды швов, используемых при шитье;</w:t>
            </w:r>
          </w:p>
          <w:p w:rsidR="000E55CD" w:rsidRPr="000E55CD" w:rsidRDefault="000E55CD" w:rsidP="000E55CD">
            <w:pPr>
              <w:tabs>
                <w:tab w:val="left" w:pos="1125"/>
              </w:tabs>
              <w:jc w:val="both"/>
              <w:rPr>
                <w:rFonts w:ascii="Times New Roman" w:hAnsi="Times New Roman" w:cs="Times New Roman"/>
                <w:sz w:val="24"/>
                <w:szCs w:val="24"/>
              </w:rPr>
            </w:pPr>
            <w:r w:rsidRPr="000E55CD">
              <w:rPr>
                <w:rFonts w:ascii="Times New Roman" w:hAnsi="Times New Roman" w:cs="Times New Roman"/>
                <w:sz w:val="24"/>
                <w:szCs w:val="24"/>
              </w:rPr>
              <w:t>-  беседы по темам.</w:t>
            </w:r>
          </w:p>
          <w:p w:rsidR="000E55CD" w:rsidRPr="000E55CD" w:rsidRDefault="000E55CD" w:rsidP="000E55CD">
            <w:pPr>
              <w:rPr>
                <w:rFonts w:ascii="Times New Roman" w:hAnsi="Times New Roman" w:cs="Times New Roman"/>
                <w:i/>
                <w:sz w:val="24"/>
                <w:szCs w:val="24"/>
              </w:rPr>
            </w:pPr>
            <w:r w:rsidRPr="000E55CD">
              <w:rPr>
                <w:rFonts w:ascii="Times New Roman" w:hAnsi="Times New Roman" w:cs="Times New Roman"/>
                <w:i/>
                <w:sz w:val="24"/>
                <w:szCs w:val="24"/>
              </w:rPr>
              <w:t>Практическая часть (30 часов)</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Изготовление поделок из ниток и ткани:</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кукла-подвеска из ниток;</w:t>
            </w:r>
          </w:p>
          <w:p w:rsidR="000E55CD" w:rsidRPr="000E55CD" w:rsidRDefault="000E55CD" w:rsidP="000E55CD">
            <w:pPr>
              <w:rPr>
                <w:rFonts w:ascii="Times New Roman" w:hAnsi="Times New Roman" w:cs="Times New Roman"/>
                <w:b/>
                <w:sz w:val="24"/>
                <w:szCs w:val="24"/>
              </w:rPr>
            </w:pPr>
            <w:r w:rsidRPr="000E55CD">
              <w:rPr>
                <w:rFonts w:ascii="Times New Roman" w:hAnsi="Times New Roman" w:cs="Times New Roman"/>
                <w:b/>
                <w:sz w:val="24"/>
                <w:szCs w:val="24"/>
              </w:rPr>
              <w:t>-  подвеска «Гном»;</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игольница «Цветок»;</w:t>
            </w:r>
          </w:p>
          <w:p w:rsidR="000E55CD" w:rsidRPr="000E55CD" w:rsidRDefault="000E55CD" w:rsidP="000E55CD">
            <w:pPr>
              <w:rPr>
                <w:rFonts w:ascii="Times New Roman" w:hAnsi="Times New Roman" w:cs="Times New Roman"/>
                <w:b/>
                <w:sz w:val="24"/>
                <w:szCs w:val="24"/>
              </w:rPr>
            </w:pPr>
            <w:r w:rsidRPr="000E55CD">
              <w:rPr>
                <w:rFonts w:ascii="Times New Roman" w:hAnsi="Times New Roman" w:cs="Times New Roman"/>
                <w:b/>
                <w:sz w:val="24"/>
                <w:szCs w:val="24"/>
              </w:rPr>
              <w:t>-  подвесная карандашница;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салфетки с бахромой;</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волшебная паутинка;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птичка из фетра;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плетеное сердечко;</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игольница из фетра;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Георгиевская лента;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новогодняя игрушка из фетра.</w:t>
            </w:r>
          </w:p>
          <w:p w:rsidR="0073542E" w:rsidRDefault="0073542E" w:rsidP="0073542E">
            <w:pPr>
              <w:rPr>
                <w:rFonts w:ascii="Times New Roman" w:eastAsiaTheme="minorEastAsia" w:hAnsi="Times New Roman" w:cs="Times New Roman"/>
                <w:b/>
                <w:sz w:val="24"/>
                <w:szCs w:val="24"/>
              </w:rPr>
            </w:pPr>
          </w:p>
          <w:p w:rsidR="0073542E" w:rsidRPr="0073542E" w:rsidRDefault="0073542E" w:rsidP="0073542E">
            <w:pP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5.</w:t>
            </w:r>
            <w:r w:rsidRPr="0073542E">
              <w:rPr>
                <w:rFonts w:ascii="Times New Roman" w:eastAsiaTheme="minorEastAsia" w:hAnsi="Times New Roman" w:cs="Times New Roman"/>
                <w:b/>
                <w:sz w:val="24"/>
                <w:szCs w:val="24"/>
              </w:rPr>
              <w:t>Изонить (рисуем нитью). (38 часов)</w:t>
            </w:r>
          </w:p>
          <w:p w:rsidR="0073542E" w:rsidRPr="0073542E" w:rsidRDefault="0073542E" w:rsidP="0073542E">
            <w:pPr>
              <w:pStyle w:val="ae"/>
              <w:rPr>
                <w:rFonts w:ascii="Times New Roman" w:hAnsi="Times New Roman" w:cs="Times New Roman"/>
                <w:i/>
                <w:sz w:val="24"/>
                <w:szCs w:val="24"/>
              </w:rPr>
            </w:pPr>
            <w:r w:rsidRPr="0073542E">
              <w:rPr>
                <w:rFonts w:ascii="Times New Roman" w:hAnsi="Times New Roman" w:cs="Times New Roman"/>
                <w:i/>
                <w:sz w:val="24"/>
                <w:szCs w:val="24"/>
              </w:rPr>
              <w:t>Теоретическая часть (4 часа)</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техника безопасности при работе с ножницами и иглой;</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техника выполнения стежков;</w:t>
            </w:r>
          </w:p>
          <w:p w:rsidR="0073542E" w:rsidRPr="0073542E" w:rsidRDefault="0073542E" w:rsidP="0073542E">
            <w:pPr>
              <w:tabs>
                <w:tab w:val="left" w:pos="1125"/>
              </w:tabs>
              <w:jc w:val="both"/>
              <w:rPr>
                <w:rFonts w:ascii="Times New Roman" w:hAnsi="Times New Roman" w:cs="Times New Roman"/>
                <w:sz w:val="24"/>
                <w:szCs w:val="24"/>
              </w:rPr>
            </w:pPr>
            <w:r w:rsidRPr="0073542E">
              <w:rPr>
                <w:rFonts w:ascii="Times New Roman" w:hAnsi="Times New Roman" w:cs="Times New Roman"/>
                <w:sz w:val="24"/>
                <w:szCs w:val="24"/>
              </w:rPr>
              <w:t>-  беседы по темам.</w:t>
            </w:r>
          </w:p>
          <w:p w:rsidR="0073542E" w:rsidRPr="0073542E" w:rsidRDefault="0073542E" w:rsidP="0073542E">
            <w:pPr>
              <w:rPr>
                <w:rFonts w:ascii="Times New Roman" w:hAnsi="Times New Roman" w:cs="Times New Roman"/>
                <w:i/>
                <w:sz w:val="24"/>
                <w:szCs w:val="24"/>
              </w:rPr>
            </w:pPr>
            <w:r w:rsidRPr="0073542E">
              <w:rPr>
                <w:rFonts w:ascii="Times New Roman" w:hAnsi="Times New Roman" w:cs="Times New Roman"/>
                <w:i/>
                <w:sz w:val="24"/>
                <w:szCs w:val="24"/>
              </w:rPr>
              <w:t>Практическая часть (34 часа)</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lastRenderedPageBreak/>
              <w:t>Изготовление поделок в технике изонить:</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закладка-спираль;</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василек;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сердечко;</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пасхальное яйцо;</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снеговик;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парусник;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зайчик;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кошка;</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гриб боровик;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открытка к 8 Марта.</w:t>
            </w:r>
          </w:p>
          <w:p w:rsidR="00845F13" w:rsidRPr="000E55CD" w:rsidRDefault="00845F13" w:rsidP="000E55CD">
            <w:pPr>
              <w:rPr>
                <w:rFonts w:ascii="Times New Roman" w:hAnsi="Times New Roman" w:cs="Times New Roman"/>
                <w:sz w:val="24"/>
                <w:szCs w:val="24"/>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45F13" w:rsidRPr="000E55CD" w:rsidRDefault="00845F13" w:rsidP="004F67CB">
            <w:pPr>
              <w:rPr>
                <w:rFonts w:ascii="Times New Roman" w:hAnsi="Times New Roman" w:cs="Times New Roman"/>
                <w:sz w:val="24"/>
                <w:szCs w:val="24"/>
              </w:rPr>
            </w:pPr>
          </w:p>
          <w:p w:rsidR="00845F13" w:rsidRPr="000E55CD" w:rsidRDefault="00845F13" w:rsidP="004F67CB">
            <w:pPr>
              <w:rPr>
                <w:rFonts w:ascii="Times New Roman" w:hAnsi="Times New Roman" w:cs="Times New Roman"/>
                <w:b/>
                <w:sz w:val="24"/>
                <w:szCs w:val="24"/>
              </w:rPr>
            </w:pPr>
            <w:r w:rsidRPr="000E55CD">
              <w:rPr>
                <w:rFonts w:ascii="Times New Roman" w:hAnsi="Times New Roman" w:cs="Times New Roman"/>
                <w:b/>
                <w:sz w:val="24"/>
                <w:szCs w:val="24"/>
                <w:lang w:val="en-US"/>
              </w:rPr>
              <w:t>II</w:t>
            </w:r>
            <w:r w:rsidRPr="000E55CD">
              <w:rPr>
                <w:rFonts w:ascii="Times New Roman" w:hAnsi="Times New Roman" w:cs="Times New Roman"/>
                <w:b/>
                <w:sz w:val="24"/>
                <w:szCs w:val="24"/>
              </w:rPr>
              <w:t>. Учебно-тематический план 1-го года обучения</w:t>
            </w:r>
          </w:p>
          <w:p w:rsidR="00BD1D1F" w:rsidRPr="000E55CD" w:rsidRDefault="00BD1D1F" w:rsidP="00BD1D1F">
            <w:pPr>
              <w:rPr>
                <w:rFonts w:ascii="Times New Roman" w:hAnsi="Times New Roman" w:cs="Times New Roman"/>
                <w:sz w:val="24"/>
                <w:szCs w:val="24"/>
              </w:rPr>
            </w:pPr>
          </w:p>
          <w:tbl>
            <w:tblPr>
              <w:tblStyle w:val="11"/>
              <w:tblW w:w="0" w:type="auto"/>
              <w:tblLook w:val="04A0"/>
            </w:tblPr>
            <w:tblGrid>
              <w:gridCol w:w="2263"/>
              <w:gridCol w:w="709"/>
              <w:gridCol w:w="875"/>
              <w:gridCol w:w="870"/>
            </w:tblGrid>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r w:rsidRPr="000E55CD">
                    <w:rPr>
                      <w:rFonts w:ascii="Times New Roman" w:hAnsi="Times New Roman"/>
                      <w:b/>
                      <w:sz w:val="24"/>
                      <w:szCs w:val="24"/>
                    </w:rPr>
                    <w:t>Тема занятия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proofErr w:type="spellStart"/>
                  <w:proofErr w:type="gramStart"/>
                  <w:r w:rsidRPr="000E55CD">
                    <w:rPr>
                      <w:rFonts w:ascii="Times New Roman" w:hAnsi="Times New Roman"/>
                      <w:b/>
                      <w:sz w:val="24"/>
                      <w:szCs w:val="24"/>
                    </w:rPr>
                    <w:t>Тео-рия</w:t>
                  </w:r>
                  <w:proofErr w:type="spellEnd"/>
                  <w:proofErr w:type="gramEnd"/>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proofErr w:type="spellStart"/>
                  <w:proofErr w:type="gramStart"/>
                  <w:r w:rsidRPr="000E55CD">
                    <w:rPr>
                      <w:rFonts w:ascii="Times New Roman" w:hAnsi="Times New Roman"/>
                      <w:b/>
                      <w:sz w:val="24"/>
                      <w:szCs w:val="24"/>
                    </w:rPr>
                    <w:t>Прак-тика</w:t>
                  </w:r>
                  <w:proofErr w:type="spellEnd"/>
                  <w:proofErr w:type="gramEnd"/>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r w:rsidRPr="000E55CD">
                    <w:rPr>
                      <w:rFonts w:ascii="Times New Roman" w:hAnsi="Times New Roman"/>
                      <w:b/>
                      <w:sz w:val="24"/>
                      <w:szCs w:val="24"/>
                    </w:rPr>
                    <w:t>Итого</w:t>
                  </w:r>
                </w:p>
              </w:tc>
            </w:tr>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 Ввод</w:t>
                  </w:r>
                  <w:r w:rsidR="00D7027B">
                    <w:rPr>
                      <w:rFonts w:ascii="Times New Roman" w:hAnsi="Times New Roman"/>
                      <w:sz w:val="24"/>
                      <w:szCs w:val="24"/>
                    </w:rPr>
                    <w:t>н</w:t>
                  </w:r>
                  <w:r w:rsidRPr="000E55CD">
                    <w:rPr>
                      <w:rFonts w:ascii="Times New Roman" w:hAnsi="Times New Roman"/>
                      <w:sz w:val="24"/>
                      <w:szCs w:val="24"/>
                    </w:rPr>
                    <w:t>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2</w:t>
                  </w:r>
                </w:p>
              </w:tc>
            </w:tr>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2. Поделки из бумаги и картона.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3</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27</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30</w:t>
                  </w:r>
                </w:p>
              </w:tc>
            </w:tr>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r w:rsidRPr="000E55CD">
                    <w:rPr>
                      <w:rFonts w:ascii="Times New Roman" w:hAnsi="Times New Roman"/>
                      <w:b/>
                      <w:sz w:val="24"/>
                      <w:szCs w:val="24"/>
                    </w:rPr>
                    <w:t>3. Поделки из ниток и ткани.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r w:rsidRPr="000E55CD">
                    <w:rPr>
                      <w:rFonts w:ascii="Times New Roman" w:hAnsi="Times New Roman"/>
                      <w:b/>
                      <w:sz w:val="24"/>
                      <w:szCs w:val="24"/>
                    </w:rPr>
                    <w:t>4</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0E55CD" w:rsidP="004F67CB">
                  <w:pPr>
                    <w:rPr>
                      <w:rFonts w:ascii="Times New Roman" w:hAnsi="Times New Roman"/>
                      <w:b/>
                      <w:sz w:val="24"/>
                      <w:szCs w:val="24"/>
                    </w:rPr>
                  </w:pPr>
                  <w:r w:rsidRPr="000E55CD">
                    <w:rPr>
                      <w:rFonts w:ascii="Times New Roman" w:hAnsi="Times New Roman"/>
                      <w:b/>
                      <w:sz w:val="24"/>
                      <w:szCs w:val="24"/>
                    </w:rPr>
                    <w:t>22</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0E55CD" w:rsidP="004F67CB">
                  <w:pPr>
                    <w:rPr>
                      <w:rFonts w:ascii="Times New Roman" w:hAnsi="Times New Roman"/>
                      <w:b/>
                      <w:sz w:val="24"/>
                      <w:szCs w:val="24"/>
                    </w:rPr>
                  </w:pPr>
                  <w:r w:rsidRPr="000E55CD">
                    <w:rPr>
                      <w:rFonts w:ascii="Times New Roman" w:hAnsi="Times New Roman"/>
                      <w:b/>
                      <w:sz w:val="24"/>
                      <w:szCs w:val="24"/>
                    </w:rPr>
                    <w:t>26</w:t>
                  </w:r>
                </w:p>
              </w:tc>
            </w:tr>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4. Поделки из всякой всячины.</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4</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34</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38</w:t>
                  </w:r>
                </w:p>
              </w:tc>
            </w:tr>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r w:rsidRPr="000E55CD">
                    <w:rPr>
                      <w:rFonts w:ascii="Times New Roman" w:hAnsi="Times New Roman"/>
                      <w:b/>
                      <w:sz w:val="24"/>
                      <w:szCs w:val="24"/>
                    </w:rPr>
                    <w:t>5.Изонить (рисуем нитью).</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b/>
                      <w:sz w:val="24"/>
                      <w:szCs w:val="24"/>
                    </w:rPr>
                  </w:pPr>
                  <w:r w:rsidRPr="000E55CD">
                    <w:rPr>
                      <w:rFonts w:ascii="Times New Roman" w:hAnsi="Times New Roman"/>
                      <w:b/>
                      <w:sz w:val="24"/>
                      <w:szCs w:val="24"/>
                    </w:rPr>
                    <w:t>4</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0E55CD" w:rsidP="004F67CB">
                  <w:pPr>
                    <w:rPr>
                      <w:rFonts w:ascii="Times New Roman" w:hAnsi="Times New Roman"/>
                      <w:b/>
                      <w:sz w:val="24"/>
                      <w:szCs w:val="24"/>
                    </w:rPr>
                  </w:pPr>
                  <w:r w:rsidRPr="000E55CD">
                    <w:rPr>
                      <w:rFonts w:ascii="Times New Roman" w:hAnsi="Times New Roman"/>
                      <w:b/>
                      <w:sz w:val="24"/>
                      <w:szCs w:val="24"/>
                    </w:rPr>
                    <w:t>42</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0E55CD" w:rsidP="004F67CB">
                  <w:pPr>
                    <w:rPr>
                      <w:rFonts w:ascii="Times New Roman" w:hAnsi="Times New Roman"/>
                      <w:b/>
                      <w:sz w:val="24"/>
                      <w:szCs w:val="24"/>
                    </w:rPr>
                  </w:pPr>
                  <w:r w:rsidRPr="000E55CD">
                    <w:rPr>
                      <w:rFonts w:ascii="Times New Roman" w:hAnsi="Times New Roman"/>
                      <w:b/>
                      <w:sz w:val="24"/>
                      <w:szCs w:val="24"/>
                    </w:rPr>
                    <w:t>46</w:t>
                  </w:r>
                </w:p>
              </w:tc>
            </w:tr>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6.Итоговое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2</w:t>
                  </w:r>
                </w:p>
              </w:tc>
            </w:tr>
            <w:tr w:rsidR="00BD1D1F"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Итого: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17</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127</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D1D1F" w:rsidRPr="000E55CD" w:rsidRDefault="00BD1D1F" w:rsidP="004F67CB">
                  <w:pPr>
                    <w:rPr>
                      <w:rFonts w:ascii="Times New Roman" w:hAnsi="Times New Roman"/>
                      <w:sz w:val="24"/>
                      <w:szCs w:val="24"/>
                    </w:rPr>
                  </w:pPr>
                  <w:r w:rsidRPr="000E55CD">
                    <w:rPr>
                      <w:rFonts w:ascii="Times New Roman" w:hAnsi="Times New Roman"/>
                      <w:sz w:val="24"/>
                      <w:szCs w:val="24"/>
                    </w:rPr>
                    <w:t>144</w:t>
                  </w:r>
                </w:p>
              </w:tc>
            </w:tr>
          </w:tbl>
          <w:p w:rsidR="00BD1D1F" w:rsidRPr="000E55CD" w:rsidRDefault="00BD1D1F" w:rsidP="004F67CB">
            <w:pPr>
              <w:rPr>
                <w:rFonts w:ascii="Times New Roman" w:hAnsi="Times New Roman" w:cs="Times New Roman"/>
                <w:b/>
                <w:sz w:val="24"/>
                <w:szCs w:val="24"/>
              </w:rPr>
            </w:pPr>
          </w:p>
          <w:p w:rsidR="00845F13" w:rsidRPr="000E55CD" w:rsidRDefault="00845F13" w:rsidP="004F67CB">
            <w:pPr>
              <w:rPr>
                <w:rFonts w:ascii="Times New Roman" w:hAnsi="Times New Roman" w:cs="Times New Roman"/>
                <w:b/>
                <w:sz w:val="24"/>
                <w:szCs w:val="24"/>
              </w:rPr>
            </w:pPr>
            <w:r w:rsidRPr="000E55CD">
              <w:rPr>
                <w:rFonts w:ascii="Times New Roman" w:hAnsi="Times New Roman" w:cs="Times New Roman"/>
                <w:b/>
                <w:sz w:val="24"/>
                <w:szCs w:val="24"/>
                <w:lang w:val="en-US"/>
              </w:rPr>
              <w:t>III</w:t>
            </w:r>
            <w:r w:rsidR="000E55CD" w:rsidRPr="000E55CD">
              <w:rPr>
                <w:rFonts w:ascii="Times New Roman" w:hAnsi="Times New Roman" w:cs="Times New Roman"/>
                <w:b/>
                <w:sz w:val="24"/>
                <w:szCs w:val="24"/>
              </w:rPr>
              <w:t>.Содержание программы 1</w:t>
            </w:r>
            <w:r w:rsidRPr="000E55CD">
              <w:rPr>
                <w:rFonts w:ascii="Times New Roman" w:hAnsi="Times New Roman" w:cs="Times New Roman"/>
                <w:b/>
                <w:sz w:val="24"/>
                <w:szCs w:val="24"/>
              </w:rPr>
              <w:t>-го года обучения</w:t>
            </w:r>
          </w:p>
          <w:p w:rsidR="00845F13" w:rsidRPr="000E55CD" w:rsidRDefault="00845F13" w:rsidP="004F67CB">
            <w:pPr>
              <w:rPr>
                <w:rFonts w:ascii="Times New Roman" w:hAnsi="Times New Roman" w:cs="Times New Roman"/>
                <w:sz w:val="24"/>
                <w:szCs w:val="24"/>
              </w:rPr>
            </w:pPr>
          </w:p>
          <w:p w:rsidR="000E55CD" w:rsidRPr="000E55CD" w:rsidRDefault="000E55CD" w:rsidP="000E55CD">
            <w:pPr>
              <w:ind w:left="360"/>
              <w:rPr>
                <w:rFonts w:ascii="Times New Roman" w:hAnsi="Times New Roman" w:cs="Times New Roman"/>
                <w:b/>
                <w:sz w:val="24"/>
                <w:szCs w:val="24"/>
              </w:rPr>
            </w:pPr>
            <w:r w:rsidRPr="000E55CD">
              <w:rPr>
                <w:rFonts w:ascii="Times New Roman" w:hAnsi="Times New Roman" w:cs="Times New Roman"/>
                <w:b/>
                <w:sz w:val="24"/>
                <w:szCs w:val="24"/>
              </w:rPr>
              <w:t>3.Поделки из ниток и ткани.  (26 часов)</w:t>
            </w:r>
          </w:p>
          <w:p w:rsidR="000E55CD" w:rsidRPr="000E55CD" w:rsidRDefault="000E55CD" w:rsidP="000E55CD">
            <w:pPr>
              <w:pStyle w:val="ae"/>
              <w:rPr>
                <w:rFonts w:ascii="Times New Roman" w:hAnsi="Times New Roman" w:cs="Times New Roman"/>
                <w:i/>
                <w:sz w:val="24"/>
                <w:szCs w:val="24"/>
              </w:rPr>
            </w:pPr>
            <w:r w:rsidRPr="000E55CD">
              <w:rPr>
                <w:rFonts w:ascii="Times New Roman" w:hAnsi="Times New Roman" w:cs="Times New Roman"/>
                <w:i/>
                <w:sz w:val="24"/>
                <w:szCs w:val="24"/>
              </w:rPr>
              <w:t>Теоретическая часть (4 часа)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техника безопасности при работе с ножницами и иглой;</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виды швов, используемых при шитье;</w:t>
            </w:r>
          </w:p>
          <w:p w:rsidR="000E55CD" w:rsidRPr="000E55CD" w:rsidRDefault="000E55CD" w:rsidP="000E55CD">
            <w:pPr>
              <w:tabs>
                <w:tab w:val="left" w:pos="1125"/>
              </w:tabs>
              <w:jc w:val="both"/>
              <w:rPr>
                <w:rFonts w:ascii="Times New Roman" w:hAnsi="Times New Roman" w:cs="Times New Roman"/>
                <w:sz w:val="24"/>
                <w:szCs w:val="24"/>
              </w:rPr>
            </w:pPr>
            <w:r w:rsidRPr="000E55CD">
              <w:rPr>
                <w:rFonts w:ascii="Times New Roman" w:hAnsi="Times New Roman" w:cs="Times New Roman"/>
                <w:sz w:val="24"/>
                <w:szCs w:val="24"/>
              </w:rPr>
              <w:t>-  беседы по темам.</w:t>
            </w:r>
          </w:p>
          <w:p w:rsidR="000E55CD" w:rsidRPr="000E55CD" w:rsidRDefault="000E55CD" w:rsidP="000E55CD">
            <w:pPr>
              <w:rPr>
                <w:rFonts w:ascii="Times New Roman" w:hAnsi="Times New Roman" w:cs="Times New Roman"/>
                <w:i/>
                <w:sz w:val="24"/>
                <w:szCs w:val="24"/>
              </w:rPr>
            </w:pPr>
            <w:r w:rsidRPr="000E55CD">
              <w:rPr>
                <w:rFonts w:ascii="Times New Roman" w:hAnsi="Times New Roman" w:cs="Times New Roman"/>
                <w:i/>
                <w:sz w:val="24"/>
                <w:szCs w:val="24"/>
              </w:rPr>
              <w:t>Практическая часть (22часа)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Изготовление поделок из ниток и ткани:</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кукла-подвеска из ниток;</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игольница «Цветок»;</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салфетки с бахромой;</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волшебная паутинка;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птичка из фетра;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плетеное сердечко;</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игольница из фетра;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Георгиевская лента;</w:t>
            </w:r>
          </w:p>
          <w:p w:rsidR="000E55CD" w:rsidRPr="000E55CD" w:rsidRDefault="000E55CD" w:rsidP="000E55CD">
            <w:pPr>
              <w:rPr>
                <w:rFonts w:ascii="Times New Roman" w:hAnsi="Times New Roman" w:cs="Times New Roman"/>
                <w:sz w:val="24"/>
                <w:szCs w:val="24"/>
              </w:rPr>
            </w:pPr>
            <w:r w:rsidRPr="000E55CD">
              <w:rPr>
                <w:rFonts w:ascii="Times New Roman" w:hAnsi="Times New Roman" w:cs="Times New Roman"/>
                <w:sz w:val="24"/>
                <w:szCs w:val="24"/>
              </w:rPr>
              <w:t>-  новогодняя игрушка из фетра.</w:t>
            </w:r>
          </w:p>
          <w:p w:rsidR="000E55CD" w:rsidRPr="000E55CD" w:rsidRDefault="000E55CD" w:rsidP="000E55CD">
            <w:pPr>
              <w:rPr>
                <w:rFonts w:ascii="Times New Roman" w:hAnsi="Times New Roman" w:cs="Times New Roman"/>
                <w:b/>
                <w:sz w:val="24"/>
                <w:szCs w:val="24"/>
              </w:rPr>
            </w:pPr>
          </w:p>
          <w:p w:rsidR="0073542E" w:rsidRDefault="0073542E" w:rsidP="0073542E">
            <w:pPr>
              <w:ind w:left="360"/>
              <w:rPr>
                <w:rFonts w:ascii="Times New Roman" w:hAnsi="Times New Roman" w:cs="Times New Roman"/>
                <w:b/>
                <w:sz w:val="24"/>
                <w:szCs w:val="24"/>
              </w:rPr>
            </w:pPr>
          </w:p>
          <w:p w:rsidR="0073542E" w:rsidRDefault="0073542E" w:rsidP="0073542E">
            <w:pPr>
              <w:ind w:left="360"/>
              <w:rPr>
                <w:rFonts w:ascii="Times New Roman" w:hAnsi="Times New Roman" w:cs="Times New Roman"/>
                <w:b/>
                <w:sz w:val="24"/>
                <w:szCs w:val="24"/>
              </w:rPr>
            </w:pPr>
          </w:p>
          <w:p w:rsidR="0073542E" w:rsidRPr="0073542E" w:rsidRDefault="0073542E" w:rsidP="0073542E">
            <w:pPr>
              <w:ind w:left="360"/>
              <w:rPr>
                <w:rFonts w:ascii="Times New Roman" w:hAnsi="Times New Roman" w:cs="Times New Roman"/>
                <w:b/>
                <w:sz w:val="24"/>
                <w:szCs w:val="24"/>
              </w:rPr>
            </w:pPr>
            <w:r w:rsidRPr="0073542E">
              <w:rPr>
                <w:rFonts w:ascii="Times New Roman" w:hAnsi="Times New Roman" w:cs="Times New Roman"/>
                <w:b/>
                <w:sz w:val="24"/>
                <w:szCs w:val="24"/>
              </w:rPr>
              <w:t>5.Изонить (рисуем нитью). (46 часов)</w:t>
            </w:r>
          </w:p>
          <w:p w:rsidR="0073542E" w:rsidRPr="0073542E" w:rsidRDefault="0073542E" w:rsidP="0073542E">
            <w:pPr>
              <w:pStyle w:val="ae"/>
              <w:rPr>
                <w:rFonts w:ascii="Times New Roman" w:hAnsi="Times New Roman" w:cs="Times New Roman"/>
                <w:i/>
                <w:sz w:val="24"/>
                <w:szCs w:val="24"/>
              </w:rPr>
            </w:pPr>
            <w:r w:rsidRPr="0073542E">
              <w:rPr>
                <w:rFonts w:ascii="Times New Roman" w:hAnsi="Times New Roman" w:cs="Times New Roman"/>
                <w:i/>
                <w:sz w:val="24"/>
                <w:szCs w:val="24"/>
              </w:rPr>
              <w:t>Теоретическая часть (4 часа)</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техника безопасности при работе с ножницами и иглой;</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техника выполнения стежков;</w:t>
            </w:r>
          </w:p>
          <w:p w:rsidR="0073542E" w:rsidRPr="0073542E" w:rsidRDefault="0073542E" w:rsidP="0073542E">
            <w:pPr>
              <w:tabs>
                <w:tab w:val="left" w:pos="1125"/>
              </w:tabs>
              <w:jc w:val="both"/>
              <w:rPr>
                <w:rFonts w:ascii="Times New Roman" w:hAnsi="Times New Roman" w:cs="Times New Roman"/>
                <w:sz w:val="24"/>
                <w:szCs w:val="24"/>
              </w:rPr>
            </w:pPr>
            <w:r w:rsidRPr="0073542E">
              <w:rPr>
                <w:rFonts w:ascii="Times New Roman" w:hAnsi="Times New Roman" w:cs="Times New Roman"/>
                <w:sz w:val="24"/>
                <w:szCs w:val="24"/>
              </w:rPr>
              <w:t>-  беседы по темам.</w:t>
            </w:r>
          </w:p>
          <w:p w:rsidR="0073542E" w:rsidRPr="0073542E" w:rsidRDefault="0073542E" w:rsidP="0073542E">
            <w:pPr>
              <w:rPr>
                <w:rFonts w:ascii="Times New Roman" w:hAnsi="Times New Roman" w:cs="Times New Roman"/>
                <w:i/>
                <w:sz w:val="24"/>
                <w:szCs w:val="24"/>
              </w:rPr>
            </w:pPr>
            <w:r w:rsidRPr="0073542E">
              <w:rPr>
                <w:rFonts w:ascii="Times New Roman" w:hAnsi="Times New Roman" w:cs="Times New Roman"/>
                <w:i/>
                <w:sz w:val="24"/>
                <w:szCs w:val="24"/>
              </w:rPr>
              <w:t>Практическая часть (42 часа)</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lastRenderedPageBreak/>
              <w:t>Изготовление поделок в технике изонить:</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закладка-спираль;</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василек;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сердечко;</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пасхальное яйцо;</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снеговик;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парусник;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зайчик;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кошка;</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гриб боровик;</w:t>
            </w:r>
          </w:p>
          <w:p w:rsidR="0073542E" w:rsidRPr="0073542E" w:rsidRDefault="0073542E" w:rsidP="0073542E">
            <w:pPr>
              <w:rPr>
                <w:rFonts w:ascii="Times New Roman" w:hAnsi="Times New Roman" w:cs="Times New Roman"/>
                <w:sz w:val="24"/>
                <w:szCs w:val="24"/>
              </w:rPr>
            </w:pPr>
            <w:r w:rsidRPr="0073542E">
              <w:rPr>
                <w:rFonts w:ascii="Times New Roman" w:hAnsi="Times New Roman" w:cs="Times New Roman"/>
                <w:sz w:val="24"/>
                <w:szCs w:val="24"/>
              </w:rPr>
              <w:t>-  открытка к 8 Марта;</w:t>
            </w:r>
          </w:p>
          <w:p w:rsidR="0073542E" w:rsidRPr="0073542E" w:rsidRDefault="0073542E" w:rsidP="0073542E">
            <w:pPr>
              <w:rPr>
                <w:rFonts w:ascii="Times New Roman" w:hAnsi="Times New Roman" w:cs="Times New Roman"/>
                <w:b/>
                <w:sz w:val="24"/>
                <w:szCs w:val="24"/>
              </w:rPr>
            </w:pPr>
            <w:r w:rsidRPr="0073542E">
              <w:rPr>
                <w:rFonts w:ascii="Times New Roman" w:hAnsi="Times New Roman" w:cs="Times New Roman"/>
                <w:b/>
                <w:sz w:val="24"/>
                <w:szCs w:val="24"/>
              </w:rPr>
              <w:t>-  одуванчик;</w:t>
            </w:r>
          </w:p>
          <w:p w:rsidR="0073542E" w:rsidRPr="0073542E" w:rsidRDefault="0073542E" w:rsidP="0073542E">
            <w:pPr>
              <w:rPr>
                <w:rFonts w:ascii="Times New Roman" w:hAnsi="Times New Roman" w:cs="Times New Roman"/>
                <w:b/>
                <w:sz w:val="24"/>
                <w:szCs w:val="24"/>
              </w:rPr>
            </w:pPr>
            <w:r w:rsidRPr="0073542E">
              <w:rPr>
                <w:rFonts w:ascii="Times New Roman" w:hAnsi="Times New Roman" w:cs="Times New Roman"/>
                <w:b/>
                <w:sz w:val="24"/>
                <w:szCs w:val="24"/>
              </w:rPr>
              <w:t>-  цыплята.</w:t>
            </w:r>
          </w:p>
          <w:p w:rsidR="00845F13" w:rsidRPr="000E55CD" w:rsidRDefault="00845F13" w:rsidP="000E55CD">
            <w:pPr>
              <w:rPr>
                <w:rFonts w:ascii="Times New Roman" w:hAnsi="Times New Roman" w:cs="Times New Roman"/>
                <w:sz w:val="24"/>
                <w:szCs w:val="24"/>
              </w:rPr>
            </w:pPr>
          </w:p>
        </w:tc>
      </w:tr>
    </w:tbl>
    <w:p w:rsidR="00845F13" w:rsidRPr="000E55CD" w:rsidRDefault="00845F13" w:rsidP="00845F13">
      <w:pPr>
        <w:rPr>
          <w:rFonts w:ascii="Times New Roman" w:hAnsi="Times New Roman" w:cs="Times New Roman"/>
          <w:sz w:val="24"/>
          <w:szCs w:val="24"/>
        </w:rPr>
      </w:pPr>
    </w:p>
    <w:p w:rsidR="00845F13" w:rsidRPr="000E55CD" w:rsidRDefault="00845F13" w:rsidP="00845F13">
      <w:pPr>
        <w:rPr>
          <w:rFonts w:ascii="Times New Roman" w:hAnsi="Times New Roman" w:cs="Times New Roman"/>
          <w:sz w:val="24"/>
          <w:szCs w:val="24"/>
        </w:rPr>
      </w:pPr>
    </w:p>
    <w:p w:rsidR="00845F13" w:rsidRDefault="00845F13"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rsidP="00C24E87">
      <w:pPr>
        <w:spacing w:after="0" w:line="240" w:lineRule="auto"/>
        <w:rPr>
          <w:rFonts w:ascii="Times New Roman" w:hAnsi="Times New Roman" w:cs="Times New Roman"/>
          <w:sz w:val="28"/>
          <w:szCs w:val="28"/>
        </w:rPr>
      </w:pPr>
    </w:p>
    <w:p w:rsidR="00C24E87" w:rsidRDefault="00C24E87"/>
    <w:p w:rsidR="00732982" w:rsidRDefault="00732982"/>
    <w:p w:rsidR="00732982" w:rsidRDefault="00732982"/>
    <w:p w:rsidR="00732982" w:rsidRDefault="00732982"/>
    <w:p w:rsidR="00732982" w:rsidRDefault="00732982"/>
    <w:p w:rsidR="00732982" w:rsidRDefault="00732982"/>
    <w:p w:rsidR="00732982" w:rsidRDefault="00732982"/>
    <w:p w:rsidR="00732982" w:rsidRDefault="00732982"/>
    <w:p w:rsidR="00732982" w:rsidRDefault="00732982"/>
    <w:p w:rsidR="00732982" w:rsidRDefault="00732982"/>
    <w:p w:rsidR="00732982" w:rsidRDefault="00732982"/>
    <w:p w:rsidR="00732982" w:rsidRDefault="00732982"/>
    <w:p w:rsidR="00732982" w:rsidRDefault="00732982"/>
    <w:p w:rsidR="00732982" w:rsidRDefault="00732982" w:rsidP="00732982">
      <w:pPr>
        <w:pStyle w:val="ae"/>
        <w:jc w:val="center"/>
        <w:rPr>
          <w:rFonts w:ascii="Times New Roman" w:hAnsi="Times New Roman" w:cs="Times New Roman"/>
          <w:sz w:val="28"/>
          <w:szCs w:val="28"/>
        </w:rPr>
      </w:pPr>
    </w:p>
    <w:p w:rsidR="00732982" w:rsidRPr="00026FC4" w:rsidRDefault="00732982" w:rsidP="00732982">
      <w:pPr>
        <w:pStyle w:val="ae"/>
        <w:jc w:val="center"/>
        <w:rPr>
          <w:rFonts w:ascii="Times New Roman" w:hAnsi="Times New Roman" w:cs="Times New Roman"/>
          <w:sz w:val="28"/>
          <w:szCs w:val="28"/>
        </w:rPr>
      </w:pPr>
      <w:r w:rsidRPr="00026FC4">
        <w:rPr>
          <w:rFonts w:ascii="Times New Roman" w:hAnsi="Times New Roman" w:cs="Times New Roman"/>
          <w:sz w:val="28"/>
          <w:szCs w:val="28"/>
        </w:rPr>
        <w:t>Муниципальное бюджетное образовательное учреждение</w:t>
      </w:r>
    </w:p>
    <w:p w:rsidR="00732982" w:rsidRPr="00026FC4" w:rsidRDefault="00732982" w:rsidP="00732982">
      <w:pPr>
        <w:pStyle w:val="ae"/>
        <w:jc w:val="center"/>
        <w:rPr>
          <w:rFonts w:ascii="Times New Roman" w:hAnsi="Times New Roman" w:cs="Times New Roman"/>
          <w:sz w:val="28"/>
          <w:szCs w:val="28"/>
        </w:rPr>
      </w:pPr>
      <w:r w:rsidRPr="00026FC4">
        <w:rPr>
          <w:rFonts w:ascii="Times New Roman" w:hAnsi="Times New Roman" w:cs="Times New Roman"/>
          <w:sz w:val="28"/>
          <w:szCs w:val="28"/>
        </w:rPr>
        <w:t>дополнительного образования</w:t>
      </w:r>
    </w:p>
    <w:p w:rsidR="00732982" w:rsidRPr="00026FC4" w:rsidRDefault="00732982" w:rsidP="00732982">
      <w:pPr>
        <w:pStyle w:val="ae"/>
        <w:jc w:val="center"/>
        <w:rPr>
          <w:rFonts w:ascii="Times New Roman" w:hAnsi="Times New Roman" w:cs="Times New Roman"/>
          <w:sz w:val="28"/>
          <w:szCs w:val="28"/>
        </w:rPr>
      </w:pPr>
      <w:r w:rsidRPr="00026FC4">
        <w:rPr>
          <w:rFonts w:ascii="Times New Roman" w:hAnsi="Times New Roman" w:cs="Times New Roman"/>
          <w:sz w:val="28"/>
          <w:szCs w:val="28"/>
        </w:rPr>
        <w:t>Чертковский Дом детского творчества</w:t>
      </w:r>
    </w:p>
    <w:p w:rsidR="00732982" w:rsidRPr="00026FC4" w:rsidRDefault="00732982" w:rsidP="00732982">
      <w:pPr>
        <w:pStyle w:val="ae"/>
        <w:jc w:val="center"/>
        <w:rPr>
          <w:rFonts w:ascii="Times New Roman" w:hAnsi="Times New Roman" w:cs="Times New Roman"/>
          <w:sz w:val="28"/>
          <w:szCs w:val="28"/>
        </w:rPr>
      </w:pPr>
    </w:p>
    <w:p w:rsidR="00732982" w:rsidRPr="00026FC4" w:rsidRDefault="00732982" w:rsidP="00732982">
      <w:pPr>
        <w:pStyle w:val="ae"/>
        <w:rPr>
          <w:rFonts w:ascii="Times New Roman" w:hAnsi="Times New Roman" w:cs="Times New Roman"/>
          <w:sz w:val="28"/>
          <w:szCs w:val="28"/>
        </w:rPr>
      </w:pPr>
    </w:p>
    <w:p w:rsidR="00732982" w:rsidRPr="00026FC4" w:rsidRDefault="00732982" w:rsidP="00732982">
      <w:pPr>
        <w:pStyle w:val="ae"/>
        <w:rPr>
          <w:rFonts w:ascii="Times New Roman" w:hAnsi="Times New Roman" w:cs="Times New Roman"/>
          <w:sz w:val="28"/>
          <w:szCs w:val="28"/>
        </w:rPr>
      </w:pPr>
    </w:p>
    <w:p w:rsidR="00732982" w:rsidRPr="00026FC4" w:rsidRDefault="00732982" w:rsidP="00732982">
      <w:pPr>
        <w:pStyle w:val="ae"/>
        <w:rPr>
          <w:rFonts w:ascii="Times New Roman" w:hAnsi="Times New Roman" w:cs="Times New Roman"/>
          <w:sz w:val="28"/>
          <w:szCs w:val="28"/>
        </w:rPr>
      </w:pPr>
    </w:p>
    <w:p w:rsidR="00732982" w:rsidRPr="00026FC4" w:rsidRDefault="00732982" w:rsidP="00732982">
      <w:pPr>
        <w:pStyle w:val="ae"/>
        <w:rPr>
          <w:rFonts w:ascii="Times New Roman" w:hAnsi="Times New Roman" w:cs="Times New Roman"/>
          <w:sz w:val="28"/>
          <w:szCs w:val="28"/>
        </w:rPr>
      </w:pPr>
    </w:p>
    <w:p w:rsidR="00732982" w:rsidRPr="00026FC4" w:rsidRDefault="00732982" w:rsidP="00732982">
      <w:pPr>
        <w:pStyle w:val="ae"/>
        <w:rPr>
          <w:rFonts w:ascii="Times New Roman" w:hAnsi="Times New Roman" w:cs="Times New Roman"/>
          <w:sz w:val="28"/>
          <w:szCs w:val="28"/>
        </w:rPr>
      </w:pPr>
    </w:p>
    <w:p w:rsidR="00732982" w:rsidRPr="00026FC4" w:rsidRDefault="00732982" w:rsidP="00732982">
      <w:pPr>
        <w:pStyle w:val="ae"/>
        <w:rPr>
          <w:rFonts w:ascii="Times New Roman" w:hAnsi="Times New Roman" w:cs="Times New Roman"/>
          <w:sz w:val="24"/>
          <w:szCs w:val="24"/>
        </w:rPr>
      </w:pPr>
      <w:r w:rsidRPr="00026FC4">
        <w:rPr>
          <w:rFonts w:ascii="Times New Roman" w:hAnsi="Times New Roman" w:cs="Times New Roman"/>
          <w:sz w:val="24"/>
          <w:szCs w:val="24"/>
        </w:rPr>
        <w:t>Принято на заседании</w:t>
      </w:r>
      <w:proofErr w:type="gramStart"/>
      <w:r w:rsidRPr="00026FC4">
        <w:rPr>
          <w:rFonts w:ascii="Times New Roman" w:hAnsi="Times New Roman" w:cs="Times New Roman"/>
          <w:sz w:val="24"/>
          <w:szCs w:val="24"/>
        </w:rPr>
        <w:t xml:space="preserve">                                                                                        У</w:t>
      </w:r>
      <w:proofErr w:type="gramEnd"/>
      <w:r w:rsidRPr="00026FC4">
        <w:rPr>
          <w:rFonts w:ascii="Times New Roman" w:hAnsi="Times New Roman" w:cs="Times New Roman"/>
          <w:sz w:val="24"/>
          <w:szCs w:val="24"/>
        </w:rPr>
        <w:t>тверждаю:</w:t>
      </w:r>
    </w:p>
    <w:p w:rsidR="00732982" w:rsidRPr="00026FC4" w:rsidRDefault="00732982" w:rsidP="00732982">
      <w:pPr>
        <w:pStyle w:val="ae"/>
        <w:rPr>
          <w:rFonts w:ascii="Times New Roman" w:hAnsi="Times New Roman" w:cs="Times New Roman"/>
          <w:sz w:val="24"/>
          <w:szCs w:val="24"/>
        </w:rPr>
      </w:pPr>
      <w:r w:rsidRPr="00026FC4">
        <w:rPr>
          <w:rFonts w:ascii="Times New Roman" w:hAnsi="Times New Roman" w:cs="Times New Roman"/>
          <w:sz w:val="24"/>
          <w:szCs w:val="24"/>
        </w:rPr>
        <w:t>педагогического совета ДДТ                                                                             Директор МБОУ ДО ДДТ</w:t>
      </w:r>
    </w:p>
    <w:p w:rsidR="00732982" w:rsidRPr="00026FC4" w:rsidRDefault="00732982" w:rsidP="00732982">
      <w:pPr>
        <w:pStyle w:val="ae"/>
        <w:rPr>
          <w:rFonts w:ascii="Times New Roman" w:hAnsi="Times New Roman" w:cs="Times New Roman"/>
          <w:sz w:val="24"/>
          <w:szCs w:val="24"/>
        </w:rPr>
      </w:pPr>
      <w:r w:rsidRPr="00026FC4">
        <w:rPr>
          <w:rFonts w:ascii="Times New Roman" w:hAnsi="Times New Roman" w:cs="Times New Roman"/>
          <w:sz w:val="24"/>
          <w:szCs w:val="24"/>
        </w:rPr>
        <w:t>от «____»________ 20____г.                                                                              ______</w:t>
      </w:r>
      <w:r w:rsidRPr="00326B45">
        <w:rPr>
          <w:rFonts w:ascii="Times New Roman" w:hAnsi="Times New Roman" w:cs="Times New Roman"/>
          <w:sz w:val="24"/>
          <w:szCs w:val="24"/>
        </w:rPr>
        <w:t xml:space="preserve">_ </w:t>
      </w:r>
      <w:r w:rsidRPr="00026FC4">
        <w:rPr>
          <w:rFonts w:ascii="Times New Roman" w:hAnsi="Times New Roman" w:cs="Times New Roman"/>
          <w:sz w:val="24"/>
          <w:szCs w:val="24"/>
        </w:rPr>
        <w:t>В.И.Новохатский</w:t>
      </w:r>
    </w:p>
    <w:p w:rsidR="00732982" w:rsidRPr="00026FC4" w:rsidRDefault="00732982" w:rsidP="00732982">
      <w:pPr>
        <w:pStyle w:val="ae"/>
        <w:rPr>
          <w:rFonts w:ascii="Times New Roman" w:hAnsi="Times New Roman" w:cs="Times New Roman"/>
          <w:sz w:val="24"/>
          <w:szCs w:val="24"/>
        </w:rPr>
      </w:pPr>
      <w:r w:rsidRPr="00026FC4">
        <w:rPr>
          <w:rFonts w:ascii="Times New Roman" w:hAnsi="Times New Roman" w:cs="Times New Roman"/>
          <w:sz w:val="24"/>
          <w:szCs w:val="24"/>
        </w:rPr>
        <w:t>протокол №_____                                                                                                «_____»________20____г.</w:t>
      </w:r>
    </w:p>
    <w:p w:rsidR="00732982" w:rsidRPr="00026FC4" w:rsidRDefault="00732982" w:rsidP="00732982">
      <w:pPr>
        <w:spacing w:line="240" w:lineRule="auto"/>
        <w:rPr>
          <w:rFonts w:ascii="Times New Roman" w:hAnsi="Times New Roman" w:cs="Times New Roman"/>
          <w:sz w:val="24"/>
          <w:szCs w:val="24"/>
        </w:rPr>
      </w:pPr>
    </w:p>
    <w:p w:rsidR="00732982" w:rsidRPr="00026FC4" w:rsidRDefault="00732982" w:rsidP="00732982">
      <w:pPr>
        <w:spacing w:line="240" w:lineRule="auto"/>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b/>
          <w:sz w:val="28"/>
          <w:szCs w:val="28"/>
        </w:rPr>
      </w:pPr>
      <w:r w:rsidRPr="00026FC4">
        <w:rPr>
          <w:rFonts w:ascii="Times New Roman" w:hAnsi="Times New Roman" w:cs="Times New Roman"/>
          <w:b/>
          <w:sz w:val="28"/>
          <w:szCs w:val="28"/>
        </w:rPr>
        <w:t>Дополнительная общеобразовательная общеразвивающая программа художественно-эстетической направленности</w:t>
      </w:r>
    </w:p>
    <w:p w:rsidR="00732982" w:rsidRPr="00026FC4" w:rsidRDefault="00732982" w:rsidP="00732982">
      <w:pPr>
        <w:spacing w:line="240" w:lineRule="auto"/>
        <w:jc w:val="center"/>
        <w:rPr>
          <w:rFonts w:ascii="Times New Roman" w:hAnsi="Times New Roman" w:cs="Times New Roman"/>
          <w:b/>
          <w:sz w:val="96"/>
          <w:szCs w:val="96"/>
        </w:rPr>
      </w:pPr>
      <w:r>
        <w:rPr>
          <w:rFonts w:ascii="Times New Roman" w:hAnsi="Times New Roman" w:cs="Times New Roman"/>
          <w:b/>
          <w:sz w:val="96"/>
          <w:szCs w:val="96"/>
        </w:rPr>
        <w:t>«Мягкая игрушка</w:t>
      </w:r>
      <w:r w:rsidRPr="00026FC4">
        <w:rPr>
          <w:rFonts w:ascii="Times New Roman" w:hAnsi="Times New Roman" w:cs="Times New Roman"/>
          <w:b/>
          <w:sz w:val="96"/>
          <w:szCs w:val="96"/>
        </w:rPr>
        <w:t>»</w:t>
      </w:r>
    </w:p>
    <w:p w:rsidR="00732982" w:rsidRPr="00026FC4" w:rsidRDefault="00732982" w:rsidP="00732982">
      <w:pPr>
        <w:spacing w:line="240" w:lineRule="auto"/>
        <w:jc w:val="center"/>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sz w:val="28"/>
          <w:szCs w:val="28"/>
        </w:rPr>
      </w:pPr>
      <w:r>
        <w:rPr>
          <w:rFonts w:ascii="Times New Roman" w:hAnsi="Times New Roman" w:cs="Times New Roman"/>
          <w:sz w:val="28"/>
          <w:szCs w:val="28"/>
        </w:rPr>
        <w:t>Возраст обучающихся 8-10</w:t>
      </w:r>
      <w:bookmarkStart w:id="0" w:name="_GoBack"/>
      <w:bookmarkEnd w:id="0"/>
      <w:r w:rsidRPr="00026FC4">
        <w:rPr>
          <w:rFonts w:ascii="Times New Roman" w:hAnsi="Times New Roman" w:cs="Times New Roman"/>
          <w:sz w:val="28"/>
          <w:szCs w:val="28"/>
        </w:rPr>
        <w:t xml:space="preserve"> лет</w:t>
      </w:r>
    </w:p>
    <w:p w:rsidR="00732982" w:rsidRPr="00026FC4" w:rsidRDefault="00732982" w:rsidP="00732982">
      <w:pPr>
        <w:spacing w:line="240" w:lineRule="auto"/>
        <w:jc w:val="center"/>
        <w:rPr>
          <w:rFonts w:ascii="Times New Roman" w:hAnsi="Times New Roman" w:cs="Times New Roman"/>
          <w:sz w:val="28"/>
          <w:szCs w:val="28"/>
        </w:rPr>
      </w:pPr>
      <w:r w:rsidRPr="00026FC4">
        <w:rPr>
          <w:rFonts w:ascii="Times New Roman" w:hAnsi="Times New Roman" w:cs="Times New Roman"/>
          <w:sz w:val="28"/>
          <w:szCs w:val="28"/>
        </w:rPr>
        <w:t>Срок реализации 2 года</w:t>
      </w:r>
    </w:p>
    <w:p w:rsidR="00732982" w:rsidRPr="00026FC4" w:rsidRDefault="00732982" w:rsidP="00732982">
      <w:pPr>
        <w:spacing w:line="240" w:lineRule="auto"/>
        <w:jc w:val="center"/>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sz w:val="28"/>
          <w:szCs w:val="28"/>
        </w:rPr>
      </w:pPr>
      <w:r w:rsidRPr="00026FC4">
        <w:rPr>
          <w:rFonts w:ascii="Times New Roman" w:hAnsi="Times New Roman" w:cs="Times New Roman"/>
          <w:sz w:val="28"/>
          <w:szCs w:val="28"/>
        </w:rPr>
        <w:t xml:space="preserve">                                                            Автор-составитель:</w:t>
      </w:r>
    </w:p>
    <w:p w:rsidR="00732982" w:rsidRPr="00026FC4" w:rsidRDefault="00732982" w:rsidP="00732982">
      <w:pPr>
        <w:spacing w:line="240" w:lineRule="auto"/>
        <w:jc w:val="center"/>
        <w:rPr>
          <w:rFonts w:ascii="Times New Roman" w:hAnsi="Times New Roman" w:cs="Times New Roman"/>
          <w:sz w:val="28"/>
          <w:szCs w:val="28"/>
        </w:rPr>
      </w:pPr>
      <w:r w:rsidRPr="00026FC4">
        <w:rPr>
          <w:rFonts w:ascii="Times New Roman" w:hAnsi="Times New Roman" w:cs="Times New Roman"/>
          <w:sz w:val="28"/>
          <w:szCs w:val="28"/>
        </w:rPr>
        <w:t xml:space="preserve">                                                                           Скляренко Елена Петровна,</w:t>
      </w:r>
    </w:p>
    <w:p w:rsidR="00732982" w:rsidRPr="00026FC4" w:rsidRDefault="00732982" w:rsidP="00732982">
      <w:pPr>
        <w:spacing w:line="240" w:lineRule="auto"/>
        <w:jc w:val="center"/>
        <w:rPr>
          <w:rFonts w:ascii="Times New Roman" w:hAnsi="Times New Roman" w:cs="Times New Roman"/>
          <w:sz w:val="28"/>
          <w:szCs w:val="28"/>
        </w:rPr>
      </w:pPr>
      <w:r w:rsidRPr="00026FC4">
        <w:rPr>
          <w:rFonts w:ascii="Times New Roman" w:hAnsi="Times New Roman" w:cs="Times New Roman"/>
          <w:sz w:val="28"/>
          <w:szCs w:val="28"/>
        </w:rPr>
        <w:t xml:space="preserve">                                                          педагог дополнительного образования</w:t>
      </w:r>
    </w:p>
    <w:p w:rsidR="00732982" w:rsidRPr="00026FC4" w:rsidRDefault="00732982" w:rsidP="00732982">
      <w:pPr>
        <w:spacing w:line="240" w:lineRule="auto"/>
        <w:jc w:val="center"/>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sz w:val="28"/>
          <w:szCs w:val="28"/>
        </w:rPr>
      </w:pPr>
    </w:p>
    <w:p w:rsidR="00732982" w:rsidRDefault="00732982" w:rsidP="00732982">
      <w:pPr>
        <w:spacing w:line="240" w:lineRule="auto"/>
        <w:jc w:val="center"/>
        <w:rPr>
          <w:rFonts w:ascii="Times New Roman" w:hAnsi="Times New Roman" w:cs="Times New Roman"/>
          <w:sz w:val="28"/>
          <w:szCs w:val="28"/>
        </w:rPr>
      </w:pPr>
      <w:r>
        <w:rPr>
          <w:rFonts w:ascii="Times New Roman" w:hAnsi="Times New Roman" w:cs="Times New Roman"/>
          <w:sz w:val="28"/>
          <w:szCs w:val="28"/>
        </w:rPr>
        <w:t>п</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ертково, 2022</w:t>
      </w:r>
      <w:r w:rsidRPr="00026FC4">
        <w:rPr>
          <w:rFonts w:ascii="Times New Roman" w:hAnsi="Times New Roman" w:cs="Times New Roman"/>
          <w:sz w:val="28"/>
          <w:szCs w:val="28"/>
        </w:rPr>
        <w:t>.</w:t>
      </w:r>
    </w:p>
    <w:p w:rsidR="00732982" w:rsidRDefault="00732982" w:rsidP="00732982">
      <w:pPr>
        <w:spacing w:line="240" w:lineRule="auto"/>
        <w:jc w:val="center"/>
        <w:rPr>
          <w:rFonts w:ascii="Times New Roman" w:hAnsi="Times New Roman" w:cs="Times New Roman"/>
          <w:sz w:val="28"/>
          <w:szCs w:val="28"/>
        </w:rPr>
      </w:pPr>
    </w:p>
    <w:p w:rsidR="00732982" w:rsidRPr="00026FC4" w:rsidRDefault="00732982" w:rsidP="00732982">
      <w:pPr>
        <w:spacing w:line="240" w:lineRule="auto"/>
        <w:jc w:val="center"/>
        <w:rPr>
          <w:rFonts w:ascii="Times New Roman" w:hAnsi="Times New Roman" w:cs="Times New Roman"/>
          <w:sz w:val="28"/>
          <w:szCs w:val="28"/>
        </w:rPr>
      </w:pPr>
    </w:p>
    <w:p w:rsidR="00732982" w:rsidRPr="003B78F1"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r w:rsidRPr="003B78F1">
        <w:rPr>
          <w:rFonts w:ascii="Times New Roman" w:hAnsi="Times New Roman" w:cs="Times New Roman"/>
          <w:sz w:val="28"/>
          <w:szCs w:val="28"/>
        </w:rPr>
        <w:tab/>
      </w:r>
    </w:p>
    <w:p w:rsidR="00732982" w:rsidRPr="00715C2F" w:rsidRDefault="00732982" w:rsidP="00732982">
      <w:pPr>
        <w:pStyle w:val="ae"/>
        <w:rPr>
          <w:rFonts w:ascii="Times New Roman" w:hAnsi="Times New Roman" w:cs="Times New Roman"/>
          <w:b/>
          <w:sz w:val="28"/>
          <w:szCs w:val="28"/>
        </w:rPr>
      </w:pPr>
      <w:r w:rsidRPr="00715C2F">
        <w:rPr>
          <w:rFonts w:ascii="Times New Roman" w:hAnsi="Times New Roman" w:cs="Times New Roman"/>
          <w:sz w:val="28"/>
          <w:szCs w:val="28"/>
        </w:rPr>
        <w:t xml:space="preserve">                                             </w:t>
      </w:r>
      <w:r w:rsidRPr="00715C2F">
        <w:rPr>
          <w:rFonts w:ascii="Times New Roman" w:hAnsi="Times New Roman" w:cs="Times New Roman"/>
          <w:b/>
          <w:sz w:val="28"/>
          <w:szCs w:val="28"/>
        </w:rPr>
        <w:t>Содержание программы:</w:t>
      </w:r>
    </w:p>
    <w:p w:rsidR="00732982" w:rsidRPr="00715C2F" w:rsidRDefault="00732982" w:rsidP="00732982">
      <w:pPr>
        <w:pStyle w:val="ae"/>
        <w:rPr>
          <w:rFonts w:ascii="Times New Roman" w:hAnsi="Times New Roman" w:cs="Times New Roman"/>
          <w:b/>
          <w:sz w:val="28"/>
          <w:szCs w:val="28"/>
        </w:rPr>
      </w:pPr>
    </w:p>
    <w:p w:rsidR="00732982" w:rsidRDefault="00732982" w:rsidP="00732982">
      <w:pPr>
        <w:pStyle w:val="ae"/>
        <w:numPr>
          <w:ilvl w:val="0"/>
          <w:numId w:val="19"/>
        </w:numPr>
        <w:rPr>
          <w:rFonts w:ascii="Times New Roman" w:hAnsi="Times New Roman" w:cs="Times New Roman"/>
          <w:sz w:val="28"/>
          <w:szCs w:val="28"/>
        </w:rPr>
      </w:pPr>
      <w:r w:rsidRPr="00715C2F">
        <w:rPr>
          <w:rFonts w:ascii="Times New Roman" w:hAnsi="Times New Roman" w:cs="Times New Roman"/>
          <w:sz w:val="28"/>
          <w:szCs w:val="28"/>
        </w:rPr>
        <w:t>Пояснительная записка</w:t>
      </w:r>
      <w:r>
        <w:rPr>
          <w:rFonts w:ascii="Times New Roman" w:hAnsi="Times New Roman" w:cs="Times New Roman"/>
          <w:sz w:val="28"/>
          <w:szCs w:val="28"/>
        </w:rPr>
        <w:t>.</w:t>
      </w:r>
    </w:p>
    <w:p w:rsidR="00732982" w:rsidRPr="00715C2F" w:rsidRDefault="00732982" w:rsidP="00732982">
      <w:pPr>
        <w:pStyle w:val="ae"/>
        <w:ind w:left="780"/>
        <w:rPr>
          <w:rFonts w:ascii="Times New Roman" w:hAnsi="Times New Roman" w:cs="Times New Roman"/>
          <w:sz w:val="28"/>
          <w:szCs w:val="28"/>
        </w:rPr>
      </w:pPr>
    </w:p>
    <w:p w:rsidR="00732982" w:rsidRDefault="00732982" w:rsidP="00732982">
      <w:pPr>
        <w:pStyle w:val="ae"/>
        <w:numPr>
          <w:ilvl w:val="0"/>
          <w:numId w:val="19"/>
        </w:numPr>
        <w:rPr>
          <w:rFonts w:ascii="Times New Roman" w:hAnsi="Times New Roman" w:cs="Times New Roman"/>
          <w:sz w:val="28"/>
          <w:szCs w:val="28"/>
        </w:rPr>
      </w:pPr>
      <w:r w:rsidRPr="00715C2F">
        <w:rPr>
          <w:rFonts w:ascii="Times New Roman" w:hAnsi="Times New Roman" w:cs="Times New Roman"/>
          <w:sz w:val="28"/>
          <w:szCs w:val="28"/>
        </w:rPr>
        <w:t>Учебно-тематический план</w:t>
      </w:r>
      <w:r>
        <w:rPr>
          <w:rFonts w:ascii="Times New Roman" w:hAnsi="Times New Roman" w:cs="Times New Roman"/>
          <w:sz w:val="28"/>
          <w:szCs w:val="28"/>
        </w:rPr>
        <w:t>.</w:t>
      </w: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numPr>
          <w:ilvl w:val="0"/>
          <w:numId w:val="19"/>
        </w:numPr>
        <w:rPr>
          <w:rFonts w:ascii="Times New Roman" w:hAnsi="Times New Roman" w:cs="Times New Roman"/>
          <w:sz w:val="28"/>
          <w:szCs w:val="28"/>
        </w:rPr>
      </w:pPr>
      <w:r w:rsidRPr="00715C2F">
        <w:rPr>
          <w:rFonts w:ascii="Times New Roman" w:hAnsi="Times New Roman" w:cs="Times New Roman"/>
          <w:sz w:val="28"/>
          <w:szCs w:val="28"/>
        </w:rPr>
        <w:t>Содержание программы</w:t>
      </w:r>
      <w:r>
        <w:rPr>
          <w:rFonts w:ascii="Times New Roman" w:hAnsi="Times New Roman" w:cs="Times New Roman"/>
          <w:sz w:val="28"/>
          <w:szCs w:val="28"/>
        </w:rPr>
        <w:t>.</w:t>
      </w: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numPr>
          <w:ilvl w:val="0"/>
          <w:numId w:val="19"/>
        </w:numPr>
        <w:rPr>
          <w:rFonts w:ascii="Times New Roman" w:hAnsi="Times New Roman" w:cs="Times New Roman"/>
          <w:sz w:val="28"/>
          <w:szCs w:val="28"/>
        </w:rPr>
      </w:pPr>
      <w:r w:rsidRPr="00715C2F">
        <w:rPr>
          <w:rFonts w:ascii="Times New Roman" w:hAnsi="Times New Roman" w:cs="Times New Roman"/>
          <w:sz w:val="28"/>
          <w:szCs w:val="28"/>
        </w:rPr>
        <w:t>Методическое обеспечение программы</w:t>
      </w:r>
      <w:r>
        <w:rPr>
          <w:rFonts w:ascii="Times New Roman" w:hAnsi="Times New Roman" w:cs="Times New Roman"/>
          <w:sz w:val="28"/>
          <w:szCs w:val="28"/>
        </w:rPr>
        <w:t>.</w:t>
      </w: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numPr>
          <w:ilvl w:val="0"/>
          <w:numId w:val="19"/>
        </w:numPr>
        <w:rPr>
          <w:rFonts w:ascii="Times New Roman" w:hAnsi="Times New Roman" w:cs="Times New Roman"/>
          <w:sz w:val="28"/>
          <w:szCs w:val="28"/>
        </w:rPr>
      </w:pPr>
      <w:r w:rsidRPr="00715C2F">
        <w:rPr>
          <w:rFonts w:ascii="Times New Roman" w:hAnsi="Times New Roman" w:cs="Times New Roman"/>
          <w:sz w:val="28"/>
          <w:szCs w:val="28"/>
        </w:rPr>
        <w:t>Список литературы</w:t>
      </w:r>
      <w:r>
        <w:rPr>
          <w:rFonts w:ascii="Times New Roman" w:hAnsi="Times New Roman" w:cs="Times New Roman"/>
          <w:sz w:val="28"/>
          <w:szCs w:val="28"/>
        </w:rPr>
        <w:t>.</w:t>
      </w:r>
    </w:p>
    <w:p w:rsidR="00732982" w:rsidRPr="00715C2F" w:rsidRDefault="00732982" w:rsidP="00732982">
      <w:pPr>
        <w:pStyle w:val="ae"/>
        <w:rPr>
          <w:rFonts w:ascii="Times New Roman" w:hAnsi="Times New Roman" w:cs="Times New Roman"/>
          <w:sz w:val="28"/>
          <w:szCs w:val="28"/>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ind w:left="360"/>
        <w:rPr>
          <w:sz w:val="32"/>
          <w:szCs w:val="32"/>
        </w:rPr>
      </w:pPr>
    </w:p>
    <w:p w:rsidR="00732982" w:rsidRDefault="00732982" w:rsidP="00732982">
      <w:pPr>
        <w:spacing w:line="360" w:lineRule="auto"/>
        <w:rPr>
          <w:sz w:val="32"/>
          <w:szCs w:val="32"/>
        </w:rPr>
      </w:pPr>
    </w:p>
    <w:p w:rsidR="00732982" w:rsidRDefault="00732982" w:rsidP="00732982">
      <w:pPr>
        <w:spacing w:line="360" w:lineRule="auto"/>
        <w:rPr>
          <w:sz w:val="32"/>
          <w:szCs w:val="32"/>
        </w:rPr>
      </w:pPr>
    </w:p>
    <w:p w:rsidR="00732982" w:rsidRPr="00715C2F" w:rsidRDefault="00732982" w:rsidP="00732982">
      <w:pPr>
        <w:spacing w:line="240" w:lineRule="auto"/>
        <w:rPr>
          <w:rFonts w:ascii="Times New Roman" w:hAnsi="Times New Roman" w:cs="Times New Roman"/>
          <w:b/>
          <w:sz w:val="28"/>
          <w:szCs w:val="28"/>
        </w:rPr>
      </w:pPr>
      <w:r w:rsidRPr="00536179">
        <w:rPr>
          <w:rFonts w:ascii="Times New Roman" w:hAnsi="Times New Roman" w:cs="Times New Roman"/>
          <w:b/>
          <w:sz w:val="32"/>
          <w:szCs w:val="32"/>
        </w:rPr>
        <w:t xml:space="preserve">                               </w:t>
      </w:r>
      <w:proofErr w:type="gramStart"/>
      <w:r w:rsidRPr="00715C2F">
        <w:rPr>
          <w:rFonts w:ascii="Times New Roman" w:hAnsi="Times New Roman" w:cs="Times New Roman"/>
          <w:b/>
          <w:sz w:val="28"/>
          <w:szCs w:val="28"/>
          <w:lang w:val="en-US"/>
        </w:rPr>
        <w:t>I</w:t>
      </w:r>
      <w:r w:rsidRPr="00715C2F">
        <w:rPr>
          <w:rFonts w:ascii="Times New Roman" w:hAnsi="Times New Roman" w:cs="Times New Roman"/>
          <w:b/>
          <w:sz w:val="28"/>
          <w:szCs w:val="28"/>
        </w:rPr>
        <w:t>.  Пояснительная</w:t>
      </w:r>
      <w:proofErr w:type="gramEnd"/>
      <w:r w:rsidRPr="00715C2F">
        <w:rPr>
          <w:rFonts w:ascii="Times New Roman" w:hAnsi="Times New Roman" w:cs="Times New Roman"/>
          <w:b/>
          <w:sz w:val="28"/>
          <w:szCs w:val="28"/>
        </w:rPr>
        <w:t xml:space="preserve"> записка.</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Игрушка – постоянный спутник детей, один из самых древних видов декоративно-прикладного искусства, украшающего наш быт, радующего глаз. Не умея сидеть, ребёнок уже следит за игрушкой глазами, пытаясь схватить её руками. Став взрослее, дети с радостью учатся шить, чтобы создать свою игрушку-мечту. Изготовление игрушки - увлекательное занятие, которое даёт детям ощутить радость созидания. Являясь одним из древнейших видов декоративно-прикладного искусства, игрушка всегда была рядом с человеком. </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Вряд ли можно придумать лучший подарок малышу, чем мягкая игрушка. Дети любят играть со своими меховыми друзьями. Особенно дорога будет ребёнку игрушка, если он сделает её своими руками. Но самостоятельно, не имея определённых знаний, умений, навыков ребёнок не может изготовить игрушку. Помочь ему в этом могут в объединении «Мягкая игрушка».</w:t>
      </w:r>
    </w:p>
    <w:p w:rsidR="00732982" w:rsidRDefault="00732982" w:rsidP="0073298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Программа   разработана в соответствии </w:t>
      </w:r>
      <w:proofErr w:type="gramStart"/>
      <w:r>
        <w:rPr>
          <w:rFonts w:ascii="Times New Roman" w:eastAsia="Calibri" w:hAnsi="Times New Roman" w:cs="Times New Roman"/>
          <w:sz w:val="28"/>
          <w:szCs w:val="28"/>
        </w:rPr>
        <w:t>с</w:t>
      </w:r>
      <w:proofErr w:type="gramEnd"/>
      <w:r>
        <w:rPr>
          <w:rFonts w:ascii="Times New Roman" w:eastAsia="Calibri" w:hAnsi="Times New Roman" w:cs="Times New Roman"/>
          <w:sz w:val="28"/>
          <w:szCs w:val="28"/>
        </w:rPr>
        <w:t xml:space="preserve">:   </w:t>
      </w:r>
    </w:p>
    <w:p w:rsidR="00732982" w:rsidRDefault="00732982" w:rsidP="0073298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Федеральным законом РФ от 29.12.2012 №273-ФЗ «Об образовании в Российской Федерации».</w:t>
      </w:r>
    </w:p>
    <w:p w:rsidR="00732982" w:rsidRDefault="00732982" w:rsidP="0073298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Приказом </w:t>
      </w:r>
      <w:proofErr w:type="spellStart"/>
      <w:r>
        <w:rPr>
          <w:rFonts w:ascii="Times New Roman" w:eastAsia="Calibri" w:hAnsi="Times New Roman" w:cs="Times New Roman"/>
          <w:sz w:val="28"/>
          <w:szCs w:val="28"/>
        </w:rPr>
        <w:t>Минпросвещения</w:t>
      </w:r>
      <w:proofErr w:type="spellEnd"/>
      <w:r>
        <w:rPr>
          <w:rFonts w:ascii="Times New Roman" w:eastAsia="Calibri" w:hAnsi="Times New Roman" w:cs="Times New Roman"/>
          <w:sz w:val="28"/>
          <w:szCs w:val="28"/>
        </w:rPr>
        <w:t xml:space="preserve"> РФ от 9 ноября 2018 г. N 196 г. Москва «Об утверждении порядка организации и осуществления образовательной деятельности по дополнительным общеобразовательным программам».</w:t>
      </w:r>
    </w:p>
    <w:p w:rsidR="00732982" w:rsidRDefault="00732982" w:rsidP="0073298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Приказом от 30.09.2020г. №533 «О внесении изменений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Российской Федерации от 9 ноября 2018г. №196».</w:t>
      </w:r>
    </w:p>
    <w:p w:rsidR="00732982" w:rsidRDefault="00732982" w:rsidP="0073298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Конвенцией о правах ребенка.</w:t>
      </w:r>
    </w:p>
    <w:p w:rsidR="00732982" w:rsidRDefault="00732982" w:rsidP="00732982">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Постановлением от 04.07.2014 № 41 «Об утверждении </w:t>
      </w:r>
      <w:proofErr w:type="spellStart"/>
      <w:r>
        <w:rPr>
          <w:rFonts w:ascii="Times New Roman" w:eastAsia="Times New Roman" w:hAnsi="Times New Roman" w:cs="Times New Roman"/>
          <w:sz w:val="28"/>
          <w:szCs w:val="28"/>
        </w:rPr>
        <w:t>СанПиН</w:t>
      </w:r>
      <w:proofErr w:type="spellEnd"/>
      <w:r>
        <w:rPr>
          <w:rFonts w:ascii="Times New Roman" w:eastAsia="Times New Roman" w:hAnsi="Times New Roman" w:cs="Times New Roman"/>
          <w:sz w:val="28"/>
          <w:szCs w:val="28"/>
        </w:rPr>
        <w:t xml:space="preserve"> 2.4.4.3172-14 «Санитарно-эпидемиологические требования к устройству, содержанию и организации </w:t>
      </w:r>
      <w:proofErr w:type="gramStart"/>
      <w:r>
        <w:rPr>
          <w:rFonts w:ascii="Times New Roman" w:eastAsia="Times New Roman" w:hAnsi="Times New Roman" w:cs="Times New Roman"/>
          <w:sz w:val="28"/>
          <w:szCs w:val="28"/>
        </w:rPr>
        <w:t>режима работы образовательных организаций дополнительного образования детей</w:t>
      </w:r>
      <w:proofErr w:type="gramEnd"/>
      <w:r>
        <w:rPr>
          <w:rFonts w:ascii="Times New Roman" w:eastAsia="Times New Roman" w:hAnsi="Times New Roman" w:cs="Times New Roman"/>
          <w:sz w:val="28"/>
          <w:szCs w:val="28"/>
        </w:rPr>
        <w:t>».</w:t>
      </w:r>
    </w:p>
    <w:p w:rsidR="00732982" w:rsidRDefault="00732982" w:rsidP="00732982">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8"/>
          <w:szCs w:val="28"/>
        </w:rPr>
        <w:t xml:space="preserve">- Постановлением от 05.04.2020 №272 «О мерах по обеспечению санитарно-эпидемиологического благополучия населения на территории Ростовской области в связи с распространением новой </w:t>
      </w:r>
      <w:proofErr w:type="spellStart"/>
      <w:r>
        <w:rPr>
          <w:rFonts w:ascii="Times New Roman" w:eastAsia="Times New Roman" w:hAnsi="Times New Roman" w:cs="Times New Roman"/>
          <w:sz w:val="28"/>
          <w:szCs w:val="28"/>
        </w:rPr>
        <w:t>коронавирусной</w:t>
      </w:r>
      <w:proofErr w:type="spellEnd"/>
      <w:r>
        <w:rPr>
          <w:rFonts w:ascii="Times New Roman" w:eastAsia="Times New Roman" w:hAnsi="Times New Roman" w:cs="Times New Roman"/>
          <w:sz w:val="28"/>
          <w:szCs w:val="28"/>
        </w:rPr>
        <w:t xml:space="preserve"> инфекции (COVID-19)</w:t>
      </w:r>
    </w:p>
    <w:p w:rsidR="00732982" w:rsidRDefault="00732982" w:rsidP="00732982">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rPr>
        <w:t xml:space="preserve">-  Методическим пособием Давыдовой Г.Н. «Детский дизайн» (поделки из бросового материала), </w:t>
      </w:r>
      <w:r>
        <w:rPr>
          <w:rFonts w:ascii="Times New Roman" w:hAnsi="Times New Roman" w:cs="Times New Roman"/>
          <w:sz w:val="28"/>
          <w:szCs w:val="28"/>
        </w:rPr>
        <w:t xml:space="preserve">программой дополнительного образования детей «Художественная вышивка» 2010г., учебно-методическим пособием «Объемная аппликация», воспитателя первой категории детского сада-школы №5 г. Санкт-Петербурга Петровой И.М. </w:t>
      </w:r>
      <w:r>
        <w:rPr>
          <w:rFonts w:ascii="Times New Roman" w:eastAsia="Times New Roman" w:hAnsi="Times New Roman" w:cs="Times New Roman"/>
          <w:sz w:val="28"/>
          <w:szCs w:val="28"/>
        </w:rPr>
        <w:t>и собственным педагогическим опытом.</w:t>
      </w:r>
    </w:p>
    <w:p w:rsidR="00732982" w:rsidRPr="00536179" w:rsidRDefault="00732982" w:rsidP="00732982">
      <w:pPr>
        <w:pStyle w:val="ae"/>
        <w:rPr>
          <w:rFonts w:ascii="Times New Roman" w:eastAsia="Times New Roman" w:hAnsi="Times New Roman" w:cs="Times New Roman"/>
          <w:sz w:val="28"/>
          <w:szCs w:val="28"/>
          <w:lang w:eastAsia="ru-RU"/>
        </w:rPr>
      </w:pPr>
    </w:p>
    <w:p w:rsidR="00732982" w:rsidRPr="00536179" w:rsidRDefault="00732982" w:rsidP="00732982">
      <w:pPr>
        <w:pStyle w:val="ae"/>
        <w:rPr>
          <w:rFonts w:ascii="Times New Roman" w:eastAsiaTheme="minorEastAsia" w:hAnsi="Times New Roman" w:cs="Times New Roman"/>
          <w:sz w:val="28"/>
          <w:szCs w:val="28"/>
        </w:rPr>
      </w:pPr>
      <w:r w:rsidRPr="00536179">
        <w:rPr>
          <w:rFonts w:ascii="Times New Roman" w:eastAsiaTheme="minorEastAsia" w:hAnsi="Times New Roman" w:cs="Times New Roman"/>
          <w:b/>
          <w:sz w:val="28"/>
          <w:szCs w:val="28"/>
        </w:rPr>
        <w:t xml:space="preserve">    Направленность </w:t>
      </w:r>
      <w:r w:rsidRPr="00536179">
        <w:rPr>
          <w:rFonts w:ascii="Times New Roman" w:eastAsiaTheme="minorEastAsia" w:hAnsi="Times New Roman" w:cs="Times New Roman"/>
          <w:sz w:val="28"/>
          <w:szCs w:val="28"/>
        </w:rPr>
        <w:t>программы - художественно-эстетическая.</w:t>
      </w:r>
    </w:p>
    <w:p w:rsidR="00732982" w:rsidRPr="00536179" w:rsidRDefault="00732982" w:rsidP="00732982">
      <w:pPr>
        <w:pStyle w:val="ae"/>
        <w:rPr>
          <w:rFonts w:ascii="Times New Roman" w:hAnsi="Times New Roman" w:cs="Times New Roman"/>
          <w:sz w:val="28"/>
          <w:szCs w:val="28"/>
        </w:rPr>
      </w:pPr>
      <w:r>
        <w:rPr>
          <w:rFonts w:ascii="Times New Roman" w:hAnsi="Times New Roman" w:cs="Times New Roman"/>
          <w:b/>
          <w:sz w:val="28"/>
          <w:szCs w:val="28"/>
        </w:rPr>
        <w:t xml:space="preserve">   </w:t>
      </w:r>
      <w:r w:rsidRPr="00536179">
        <w:rPr>
          <w:rFonts w:ascii="Times New Roman" w:hAnsi="Times New Roman" w:cs="Times New Roman"/>
          <w:b/>
          <w:sz w:val="28"/>
          <w:szCs w:val="28"/>
        </w:rPr>
        <w:t xml:space="preserve">Актуальность </w:t>
      </w:r>
      <w:r w:rsidRPr="00536179">
        <w:rPr>
          <w:rFonts w:ascii="Times New Roman" w:hAnsi="Times New Roman" w:cs="Times New Roman"/>
          <w:sz w:val="28"/>
          <w:szCs w:val="28"/>
        </w:rPr>
        <w:t xml:space="preserve">- в процессе обучения ребята учатся правильно пользоваться инструментами и приспособлениями, такими как ножницы, иглы, выкройки, различными измерительными инструментами, делают зарисовки эскизов изделий, составляют чертежи для изготовления выкроек. Дети овладевают правилами раскроя </w:t>
      </w:r>
      <w:r w:rsidRPr="00536179">
        <w:rPr>
          <w:rFonts w:ascii="Times New Roman" w:hAnsi="Times New Roman" w:cs="Times New Roman"/>
          <w:sz w:val="28"/>
          <w:szCs w:val="28"/>
        </w:rPr>
        <w:lastRenderedPageBreak/>
        <w:t>и обработки различных материалов. В одной работе ребята учатся совмещать несколько видов деятельности (шитьё, аппликация, вязание).</w:t>
      </w:r>
    </w:p>
    <w:p w:rsidR="00732982" w:rsidRPr="00536179" w:rsidRDefault="00732982" w:rsidP="00732982">
      <w:pPr>
        <w:pStyle w:val="ae"/>
        <w:rPr>
          <w:rFonts w:ascii="Times New Roman" w:hAnsi="Times New Roman" w:cs="Times New Roman"/>
          <w:sz w:val="28"/>
          <w:szCs w:val="28"/>
        </w:rPr>
      </w:pPr>
      <w:r>
        <w:rPr>
          <w:rFonts w:ascii="Times New Roman" w:hAnsi="Times New Roman" w:cs="Times New Roman"/>
          <w:b/>
          <w:sz w:val="28"/>
          <w:szCs w:val="28"/>
        </w:rPr>
        <w:t xml:space="preserve">    </w:t>
      </w:r>
      <w:r w:rsidRPr="00536179">
        <w:rPr>
          <w:rFonts w:ascii="Times New Roman" w:hAnsi="Times New Roman" w:cs="Times New Roman"/>
          <w:b/>
          <w:sz w:val="28"/>
          <w:szCs w:val="28"/>
        </w:rPr>
        <w:t>Педагогическая целесообразность</w:t>
      </w:r>
      <w:r w:rsidRPr="00536179">
        <w:rPr>
          <w:rFonts w:ascii="Times New Roman" w:hAnsi="Times New Roman" w:cs="Times New Roman"/>
          <w:sz w:val="28"/>
          <w:szCs w:val="28"/>
        </w:rPr>
        <w:t xml:space="preserve"> - занятия в объединении способствуют формированию нравственных качеств ребят – целеустремлённость, доброжелательность, самостоятельность, ответственность. Работа развивает в детях воображение, наблюдательность, эстетический и художественный вкус, аккуратность, объёмное представление, чувство цвета, формы, художественно-образное мышление,   способствует сплочению детей, содействует воспитанию общительности и дружеских взаимоотношений в коллективе, чувству взаимопомощи.</w:t>
      </w:r>
    </w:p>
    <w:p w:rsidR="00732982" w:rsidRPr="00536179" w:rsidRDefault="00732982" w:rsidP="00732982">
      <w:pPr>
        <w:pStyle w:val="ae"/>
        <w:rPr>
          <w:rFonts w:ascii="Times New Roman" w:hAnsi="Times New Roman" w:cs="Times New Roman"/>
          <w:sz w:val="28"/>
          <w:szCs w:val="28"/>
        </w:rPr>
      </w:pPr>
    </w:p>
    <w:p w:rsidR="00732982" w:rsidRPr="00536179" w:rsidRDefault="00732982" w:rsidP="00732982">
      <w:pPr>
        <w:pStyle w:val="ae"/>
        <w:rPr>
          <w:rFonts w:ascii="Times New Roman" w:hAnsi="Times New Roman" w:cs="Times New Roman"/>
          <w:sz w:val="28"/>
          <w:szCs w:val="28"/>
        </w:rPr>
      </w:pPr>
      <w:r w:rsidRPr="0060077A">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60077A">
        <w:rPr>
          <w:rFonts w:ascii="Times New Roman" w:hAnsi="Times New Roman" w:cs="Times New Roman"/>
          <w:b/>
          <w:sz w:val="28"/>
          <w:szCs w:val="28"/>
        </w:rPr>
        <w:t>Цель</w:t>
      </w:r>
      <w:r w:rsidRPr="00536179">
        <w:rPr>
          <w:rFonts w:ascii="Times New Roman" w:hAnsi="Times New Roman" w:cs="Times New Roman"/>
          <w:sz w:val="28"/>
          <w:szCs w:val="28"/>
        </w:rPr>
        <w:t xml:space="preserve"> программы -  развитие творческих способностей детей, приобщение их к искусству изготовления игрушек, повышение занятости детей в свободное время. </w:t>
      </w:r>
    </w:p>
    <w:p w:rsidR="00732982" w:rsidRPr="0060077A"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   </w:t>
      </w:r>
      <w:r w:rsidRPr="0060077A">
        <w:rPr>
          <w:rFonts w:ascii="Times New Roman" w:hAnsi="Times New Roman" w:cs="Times New Roman"/>
          <w:sz w:val="28"/>
          <w:szCs w:val="28"/>
        </w:rPr>
        <w:t xml:space="preserve">Основными </w:t>
      </w:r>
      <w:r w:rsidRPr="0060077A">
        <w:rPr>
          <w:rFonts w:ascii="Times New Roman" w:hAnsi="Times New Roman" w:cs="Times New Roman"/>
          <w:b/>
          <w:sz w:val="28"/>
          <w:szCs w:val="28"/>
        </w:rPr>
        <w:t xml:space="preserve">задачами </w:t>
      </w:r>
      <w:r w:rsidRPr="0060077A">
        <w:rPr>
          <w:rFonts w:ascii="Times New Roman" w:hAnsi="Times New Roman" w:cs="Times New Roman"/>
          <w:sz w:val="28"/>
          <w:szCs w:val="28"/>
        </w:rPr>
        <w:t>являются:</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знакомство с историей игрушки;</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раскрытие творческих способностей детей и их развитие;</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формирование практических навыков работы с тканью, мехом, шаблонами;</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развитие художественного отношения к труду, навыкам самоконтроля;</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вызвать у ребят интерес к народному творчеству, пробудить желание самим создавать различные игрушки.</w:t>
      </w:r>
    </w:p>
    <w:p w:rsidR="00732982" w:rsidRPr="00536179" w:rsidRDefault="00732982" w:rsidP="00732982">
      <w:pPr>
        <w:pStyle w:val="ae"/>
        <w:rPr>
          <w:rFonts w:ascii="Times New Roman" w:hAnsi="Times New Roman" w:cs="Times New Roman"/>
          <w:b/>
          <w:i/>
          <w:sz w:val="28"/>
          <w:szCs w:val="28"/>
        </w:rPr>
      </w:pPr>
      <w:r w:rsidRPr="005361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36179">
        <w:rPr>
          <w:rFonts w:ascii="Times New Roman" w:hAnsi="Times New Roman" w:cs="Times New Roman"/>
          <w:sz w:val="28"/>
          <w:szCs w:val="28"/>
        </w:rPr>
        <w:t xml:space="preserve">Реализации этих задач способствуют следующие </w:t>
      </w:r>
      <w:r w:rsidRPr="0060077A">
        <w:rPr>
          <w:rFonts w:ascii="Times New Roman" w:hAnsi="Times New Roman" w:cs="Times New Roman"/>
          <w:b/>
          <w:sz w:val="28"/>
          <w:szCs w:val="28"/>
        </w:rPr>
        <w:t>принципы:</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наглядности (использование наглядных пособий, технических средств обучения);</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последовательности (от </w:t>
      </w:r>
      <w:proofErr w:type="gramStart"/>
      <w:r w:rsidRPr="00536179">
        <w:rPr>
          <w:rFonts w:ascii="Times New Roman" w:hAnsi="Times New Roman" w:cs="Times New Roman"/>
          <w:sz w:val="28"/>
          <w:szCs w:val="28"/>
        </w:rPr>
        <w:t>простого</w:t>
      </w:r>
      <w:proofErr w:type="gramEnd"/>
      <w:r w:rsidRPr="00536179">
        <w:rPr>
          <w:rFonts w:ascii="Times New Roman" w:hAnsi="Times New Roman" w:cs="Times New Roman"/>
          <w:sz w:val="28"/>
          <w:szCs w:val="28"/>
        </w:rPr>
        <w:t xml:space="preserve"> к сложному);</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доступности (простота изложения);</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соединения теории с практикой (выработка умений, навыков на основе знаний и представлений);</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демократизации (выбор каждым ребёнком своей траектории участия в образовательном процессе);</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системности (преемственность знаний, связь пройденного и нового);</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сотрудничества (совместная деятельность детей и взрослых);</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природообразности (учёт возрастных и индивидуальных особенностей детей).</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В обучении применяются современные </w:t>
      </w:r>
      <w:r w:rsidRPr="0060077A">
        <w:rPr>
          <w:rFonts w:ascii="Times New Roman" w:hAnsi="Times New Roman" w:cs="Times New Roman"/>
          <w:b/>
          <w:sz w:val="28"/>
          <w:szCs w:val="28"/>
        </w:rPr>
        <w:t>педагогические  технологии:</w:t>
      </w:r>
      <w:r w:rsidRPr="00536179">
        <w:rPr>
          <w:rFonts w:ascii="Times New Roman" w:hAnsi="Times New Roman" w:cs="Times New Roman"/>
          <w:sz w:val="28"/>
          <w:szCs w:val="28"/>
        </w:rPr>
        <w:t xml:space="preserve"> алгоритмического обучения, развивающего обучения, личностно</w:t>
      </w:r>
      <w:r>
        <w:rPr>
          <w:rFonts w:ascii="Times New Roman" w:hAnsi="Times New Roman" w:cs="Times New Roman"/>
          <w:sz w:val="28"/>
          <w:szCs w:val="28"/>
        </w:rPr>
        <w:t xml:space="preserve"> </w:t>
      </w:r>
      <w:r w:rsidRPr="00536179">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536179">
        <w:rPr>
          <w:rFonts w:ascii="Times New Roman" w:hAnsi="Times New Roman" w:cs="Times New Roman"/>
          <w:sz w:val="28"/>
          <w:szCs w:val="28"/>
        </w:rPr>
        <w:t>ориентированная</w:t>
      </w:r>
      <w:proofErr w:type="gramEnd"/>
      <w:r w:rsidRPr="00536179">
        <w:rPr>
          <w:rFonts w:ascii="Times New Roman" w:hAnsi="Times New Roman" w:cs="Times New Roman"/>
          <w:sz w:val="28"/>
          <w:szCs w:val="28"/>
        </w:rPr>
        <w:t>, проблемного обучения, полного усвоения, здоровье</w:t>
      </w:r>
      <w:r>
        <w:rPr>
          <w:rFonts w:ascii="Times New Roman" w:hAnsi="Times New Roman" w:cs="Times New Roman"/>
          <w:sz w:val="28"/>
          <w:szCs w:val="28"/>
        </w:rPr>
        <w:t xml:space="preserve"> </w:t>
      </w:r>
      <w:r w:rsidRPr="00536179">
        <w:rPr>
          <w:rFonts w:ascii="Times New Roman" w:hAnsi="Times New Roman" w:cs="Times New Roman"/>
          <w:sz w:val="28"/>
          <w:szCs w:val="28"/>
        </w:rPr>
        <w:t>сберегающие.</w:t>
      </w:r>
    </w:p>
    <w:p w:rsidR="00732982" w:rsidRPr="0060077A"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Для реализации программы на занятиях детских объединений используются следующие </w:t>
      </w:r>
      <w:r w:rsidRPr="0060077A">
        <w:rPr>
          <w:rFonts w:ascii="Times New Roman" w:hAnsi="Times New Roman" w:cs="Times New Roman"/>
          <w:b/>
          <w:sz w:val="28"/>
          <w:szCs w:val="28"/>
        </w:rPr>
        <w:t>методы обучения:</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словесный (объяснение, беседа, рассказ);</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w:t>
      </w:r>
      <w:proofErr w:type="gramStart"/>
      <w:r w:rsidRPr="00536179">
        <w:rPr>
          <w:rFonts w:ascii="Times New Roman" w:hAnsi="Times New Roman" w:cs="Times New Roman"/>
          <w:sz w:val="28"/>
          <w:szCs w:val="28"/>
        </w:rPr>
        <w:t>наглядный</w:t>
      </w:r>
      <w:proofErr w:type="gramEnd"/>
      <w:r w:rsidRPr="00536179">
        <w:rPr>
          <w:rFonts w:ascii="Times New Roman" w:hAnsi="Times New Roman" w:cs="Times New Roman"/>
          <w:sz w:val="28"/>
          <w:szCs w:val="28"/>
        </w:rPr>
        <w:t xml:space="preserve"> (демонстрация образцов);</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w:t>
      </w:r>
      <w:proofErr w:type="gramStart"/>
      <w:r w:rsidRPr="00536179">
        <w:rPr>
          <w:rFonts w:ascii="Times New Roman" w:hAnsi="Times New Roman" w:cs="Times New Roman"/>
          <w:sz w:val="28"/>
          <w:szCs w:val="28"/>
        </w:rPr>
        <w:t>практический</w:t>
      </w:r>
      <w:proofErr w:type="gramEnd"/>
      <w:r w:rsidRPr="00536179">
        <w:rPr>
          <w:rFonts w:ascii="Times New Roman" w:hAnsi="Times New Roman" w:cs="Times New Roman"/>
          <w:sz w:val="28"/>
          <w:szCs w:val="28"/>
        </w:rPr>
        <w:t xml:space="preserve"> (выполнение работы).</w:t>
      </w:r>
    </w:p>
    <w:p w:rsidR="00732982"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Основной</w:t>
      </w:r>
      <w:r w:rsidRPr="00536179">
        <w:rPr>
          <w:rFonts w:ascii="Times New Roman" w:hAnsi="Times New Roman" w:cs="Times New Roman"/>
          <w:b/>
          <w:i/>
          <w:sz w:val="28"/>
          <w:szCs w:val="28"/>
        </w:rPr>
        <w:t xml:space="preserve"> </w:t>
      </w:r>
      <w:r w:rsidRPr="0060077A">
        <w:rPr>
          <w:rFonts w:ascii="Times New Roman" w:hAnsi="Times New Roman" w:cs="Times New Roman"/>
          <w:b/>
          <w:sz w:val="28"/>
          <w:szCs w:val="28"/>
        </w:rPr>
        <w:t>формой</w:t>
      </w:r>
      <w:r w:rsidRPr="00536179">
        <w:rPr>
          <w:rFonts w:ascii="Times New Roman" w:hAnsi="Times New Roman" w:cs="Times New Roman"/>
          <w:b/>
          <w:i/>
          <w:sz w:val="28"/>
          <w:szCs w:val="28"/>
        </w:rPr>
        <w:t xml:space="preserve"> </w:t>
      </w:r>
      <w:r w:rsidRPr="00536179">
        <w:rPr>
          <w:rFonts w:ascii="Times New Roman" w:hAnsi="Times New Roman" w:cs="Times New Roman"/>
          <w:sz w:val="28"/>
          <w:szCs w:val="28"/>
        </w:rPr>
        <w:t>проведения занятия является индивидуальная форма, хотя не исключены и такие формы как групповая и фронтальная. Большое внимание на занятиях уделяется игровым моментам.</w:t>
      </w:r>
    </w:p>
    <w:p w:rsidR="00732982" w:rsidRPr="00536179"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    Детское о</w:t>
      </w:r>
      <w:r w:rsidRPr="00536179">
        <w:rPr>
          <w:rFonts w:ascii="Times New Roman" w:hAnsi="Times New Roman" w:cs="Times New Roman"/>
          <w:sz w:val="28"/>
          <w:szCs w:val="28"/>
        </w:rPr>
        <w:t>бъединение создано на базе Дома детского творчества. Набор детей в группу – свободный.</w:t>
      </w:r>
      <w:r>
        <w:rPr>
          <w:rFonts w:ascii="Times New Roman" w:hAnsi="Times New Roman" w:cs="Times New Roman"/>
          <w:sz w:val="28"/>
          <w:szCs w:val="28"/>
        </w:rPr>
        <w:t xml:space="preserve"> </w:t>
      </w:r>
      <w:r w:rsidRPr="00536179">
        <w:rPr>
          <w:rFonts w:ascii="Times New Roman" w:hAnsi="Times New Roman" w:cs="Times New Roman"/>
          <w:sz w:val="28"/>
          <w:szCs w:val="28"/>
        </w:rPr>
        <w:t xml:space="preserve"> Группы формируются по возрастам, с учётом имеющ</w:t>
      </w:r>
      <w:r>
        <w:rPr>
          <w:rFonts w:ascii="Times New Roman" w:hAnsi="Times New Roman" w:cs="Times New Roman"/>
          <w:sz w:val="28"/>
          <w:szCs w:val="28"/>
        </w:rPr>
        <w:t xml:space="preserve">ихся у детей умений и навыков. </w:t>
      </w:r>
      <w:r w:rsidRPr="00536179">
        <w:rPr>
          <w:rFonts w:ascii="Times New Roman" w:hAnsi="Times New Roman" w:cs="Times New Roman"/>
          <w:sz w:val="28"/>
          <w:szCs w:val="28"/>
        </w:rPr>
        <w:t>Программа рассчитана на 2 года обу</w:t>
      </w:r>
      <w:r>
        <w:rPr>
          <w:rFonts w:ascii="Times New Roman" w:hAnsi="Times New Roman" w:cs="Times New Roman"/>
          <w:sz w:val="28"/>
          <w:szCs w:val="28"/>
        </w:rPr>
        <w:t>чения для  детей в возрасте от 8 до 10</w:t>
      </w:r>
      <w:r w:rsidRPr="00536179">
        <w:rPr>
          <w:rFonts w:ascii="Times New Roman" w:hAnsi="Times New Roman" w:cs="Times New Roman"/>
          <w:sz w:val="28"/>
          <w:szCs w:val="28"/>
        </w:rPr>
        <w:t xml:space="preserve"> лет. Занятия для детей 1-го года обучения проводятся 2 раза в неделю по 2 часа, для детей 2-го года обучения- 3 раза в неделю по 2 часа. </w:t>
      </w:r>
      <w:r w:rsidRPr="00536179">
        <w:rPr>
          <w:rFonts w:ascii="Times New Roman" w:hAnsi="Times New Roman" w:cs="Times New Roman"/>
          <w:sz w:val="28"/>
          <w:szCs w:val="28"/>
        </w:rPr>
        <w:lastRenderedPageBreak/>
        <w:t>Количество учащихся в одной группе  15 человек- 1-й год обучения;  12 человек 2-й год обучения.</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Занятия делятся на 2 части: теоретическая и практическая. В начале занятия даётся теоретический материал, который сопровождается демонстрацией образцов (наглядность). Далее идёт практическая часть. Большое внимание уделяется безопасным приёмам труда.</w:t>
      </w:r>
    </w:p>
    <w:p w:rsidR="00732982" w:rsidRDefault="00732982" w:rsidP="00732982">
      <w:pPr>
        <w:pStyle w:val="ae"/>
        <w:rPr>
          <w:rFonts w:ascii="Times New Roman" w:hAnsi="Times New Roman" w:cs="Times New Roman"/>
          <w:b/>
          <w:sz w:val="28"/>
          <w:szCs w:val="28"/>
        </w:rPr>
      </w:pPr>
      <w:r w:rsidRPr="005D06B8">
        <w:rPr>
          <w:rFonts w:ascii="Times New Roman" w:hAnsi="Times New Roman" w:cs="Times New Roman"/>
          <w:sz w:val="28"/>
          <w:szCs w:val="28"/>
        </w:rPr>
        <w:t xml:space="preserve">     К </w:t>
      </w:r>
      <w:r w:rsidRPr="005D06B8">
        <w:rPr>
          <w:rFonts w:ascii="Times New Roman" w:hAnsi="Times New Roman" w:cs="Times New Roman"/>
          <w:b/>
          <w:sz w:val="28"/>
          <w:szCs w:val="28"/>
        </w:rPr>
        <w:t>концу 1-го</w:t>
      </w:r>
      <w:r w:rsidRPr="005D06B8">
        <w:rPr>
          <w:rFonts w:ascii="Times New Roman" w:hAnsi="Times New Roman" w:cs="Times New Roman"/>
          <w:sz w:val="28"/>
          <w:szCs w:val="28"/>
        </w:rPr>
        <w:t xml:space="preserve"> года обучения дети</w:t>
      </w:r>
      <w:r>
        <w:rPr>
          <w:rFonts w:ascii="Times New Roman" w:hAnsi="Times New Roman" w:cs="Times New Roman"/>
          <w:sz w:val="28"/>
          <w:szCs w:val="28"/>
        </w:rPr>
        <w:t xml:space="preserve"> </w:t>
      </w:r>
      <w:r w:rsidRPr="005D06B8">
        <w:rPr>
          <w:rFonts w:ascii="Times New Roman" w:hAnsi="Times New Roman" w:cs="Times New Roman"/>
          <w:sz w:val="28"/>
          <w:szCs w:val="28"/>
        </w:rPr>
        <w:t xml:space="preserve">должны </w:t>
      </w:r>
    </w:p>
    <w:p w:rsidR="00732982" w:rsidRPr="005D06B8" w:rsidRDefault="00732982" w:rsidP="00732982">
      <w:pPr>
        <w:pStyle w:val="ae"/>
        <w:rPr>
          <w:rFonts w:ascii="Times New Roman" w:hAnsi="Times New Roman" w:cs="Times New Roman"/>
          <w:sz w:val="28"/>
          <w:szCs w:val="28"/>
        </w:rPr>
      </w:pPr>
      <w:r w:rsidRPr="005D06B8">
        <w:rPr>
          <w:rFonts w:ascii="Times New Roman" w:hAnsi="Times New Roman" w:cs="Times New Roman"/>
          <w:b/>
          <w:sz w:val="28"/>
          <w:szCs w:val="28"/>
        </w:rPr>
        <w:t>знать: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виды инструментов и приспособлений;</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виды тканей и уметь их отличать;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виды стежков;</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иметь понятие о шаблонах;</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правила техники безопасности.</w:t>
      </w:r>
    </w:p>
    <w:p w:rsidR="00732982" w:rsidRPr="005D06B8" w:rsidRDefault="00732982" w:rsidP="00732982">
      <w:pPr>
        <w:pStyle w:val="ae"/>
        <w:rPr>
          <w:rFonts w:ascii="Times New Roman" w:hAnsi="Times New Roman" w:cs="Times New Roman"/>
          <w:b/>
          <w:sz w:val="28"/>
          <w:szCs w:val="28"/>
        </w:rPr>
      </w:pPr>
      <w:r w:rsidRPr="005D06B8">
        <w:rPr>
          <w:rFonts w:ascii="Times New Roman" w:hAnsi="Times New Roman" w:cs="Times New Roman"/>
          <w:b/>
          <w:sz w:val="28"/>
          <w:szCs w:val="28"/>
        </w:rPr>
        <w:t>уметь: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выполнять стежки 1-2 видов;</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кроить детали с помощью шаблонов;</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применять инструменты по назначению;</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резать по контуру;</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подбирать ткань для игрушки.</w:t>
      </w:r>
    </w:p>
    <w:p w:rsidR="00732982" w:rsidRPr="00536179" w:rsidRDefault="00732982" w:rsidP="00732982">
      <w:pPr>
        <w:pStyle w:val="ae"/>
        <w:rPr>
          <w:rFonts w:ascii="Times New Roman" w:hAnsi="Times New Roman" w:cs="Times New Roman"/>
          <w:b/>
          <w:sz w:val="28"/>
          <w:szCs w:val="28"/>
        </w:rPr>
      </w:pPr>
      <w:r w:rsidRPr="00536179">
        <w:rPr>
          <w:rFonts w:ascii="Times New Roman" w:hAnsi="Times New Roman" w:cs="Times New Roman"/>
          <w:b/>
          <w:sz w:val="28"/>
          <w:szCs w:val="28"/>
        </w:rPr>
        <w:t>Личностные качества:</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знание основ гигиены;</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взаимопомощь;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вежливость;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работоспособность;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уверенность.</w:t>
      </w:r>
    </w:p>
    <w:p w:rsidR="00732982" w:rsidRDefault="00732982" w:rsidP="00732982">
      <w:pPr>
        <w:pStyle w:val="ae"/>
        <w:rPr>
          <w:rFonts w:ascii="Times New Roman" w:hAnsi="Times New Roman" w:cs="Times New Roman"/>
          <w:b/>
          <w:sz w:val="28"/>
          <w:szCs w:val="28"/>
        </w:rPr>
      </w:pPr>
      <w:r w:rsidRPr="005D06B8">
        <w:rPr>
          <w:rFonts w:ascii="Times New Roman" w:hAnsi="Times New Roman" w:cs="Times New Roman"/>
          <w:sz w:val="28"/>
          <w:szCs w:val="28"/>
        </w:rPr>
        <w:t xml:space="preserve">К </w:t>
      </w:r>
      <w:r w:rsidRPr="005D06B8">
        <w:rPr>
          <w:rFonts w:ascii="Times New Roman" w:hAnsi="Times New Roman" w:cs="Times New Roman"/>
          <w:b/>
          <w:sz w:val="28"/>
          <w:szCs w:val="28"/>
        </w:rPr>
        <w:t>концу 2-го</w:t>
      </w:r>
      <w:r w:rsidRPr="005D06B8">
        <w:rPr>
          <w:rFonts w:ascii="Times New Roman" w:hAnsi="Times New Roman" w:cs="Times New Roman"/>
          <w:sz w:val="28"/>
          <w:szCs w:val="28"/>
        </w:rPr>
        <w:t xml:space="preserve"> года обучения дети должны</w:t>
      </w:r>
      <w:r w:rsidRPr="005D06B8">
        <w:rPr>
          <w:rFonts w:ascii="Times New Roman" w:hAnsi="Times New Roman" w:cs="Times New Roman"/>
          <w:b/>
          <w:sz w:val="28"/>
          <w:szCs w:val="28"/>
        </w:rPr>
        <w:t xml:space="preserve"> </w:t>
      </w:r>
    </w:p>
    <w:p w:rsidR="00732982" w:rsidRPr="005D06B8" w:rsidRDefault="00732982" w:rsidP="00732982">
      <w:pPr>
        <w:pStyle w:val="ae"/>
        <w:rPr>
          <w:rFonts w:ascii="Times New Roman" w:hAnsi="Times New Roman" w:cs="Times New Roman"/>
          <w:b/>
          <w:sz w:val="28"/>
          <w:szCs w:val="28"/>
        </w:rPr>
      </w:pPr>
      <w:r w:rsidRPr="005D06B8">
        <w:rPr>
          <w:rFonts w:ascii="Times New Roman" w:hAnsi="Times New Roman" w:cs="Times New Roman"/>
          <w:b/>
          <w:sz w:val="28"/>
          <w:szCs w:val="28"/>
        </w:rPr>
        <w:t>знать: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различные виды швов и их применение;</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правила кроя меха;</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виды тканей и их свойства;</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правила техники безопасности.</w:t>
      </w:r>
    </w:p>
    <w:p w:rsidR="00732982" w:rsidRPr="005D06B8" w:rsidRDefault="00732982" w:rsidP="00732982">
      <w:pPr>
        <w:pStyle w:val="ae"/>
        <w:rPr>
          <w:rFonts w:ascii="Times New Roman" w:hAnsi="Times New Roman" w:cs="Times New Roman"/>
          <w:b/>
          <w:sz w:val="28"/>
          <w:szCs w:val="28"/>
        </w:rPr>
      </w:pPr>
      <w:r w:rsidRPr="005D06B8">
        <w:rPr>
          <w:rFonts w:ascii="Times New Roman" w:hAnsi="Times New Roman" w:cs="Times New Roman"/>
          <w:b/>
          <w:sz w:val="28"/>
          <w:szCs w:val="28"/>
        </w:rPr>
        <w:t>уметь: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кроить ткань и мех;</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шить различными видами швов;</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оформлять игрушку.</w:t>
      </w:r>
    </w:p>
    <w:p w:rsidR="00732982" w:rsidRPr="00536179" w:rsidRDefault="00732982" w:rsidP="00732982">
      <w:pPr>
        <w:pStyle w:val="ae"/>
        <w:rPr>
          <w:rFonts w:ascii="Times New Roman" w:hAnsi="Times New Roman" w:cs="Times New Roman"/>
          <w:b/>
          <w:sz w:val="28"/>
          <w:szCs w:val="28"/>
        </w:rPr>
      </w:pPr>
      <w:r w:rsidRPr="00536179">
        <w:rPr>
          <w:rFonts w:ascii="Times New Roman" w:hAnsi="Times New Roman" w:cs="Times New Roman"/>
          <w:b/>
          <w:sz w:val="28"/>
          <w:szCs w:val="28"/>
        </w:rPr>
        <w:t>Личностные качества:</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самостоятельность;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умение работать в команде;</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сопереживание;</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взаимовыручка;</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активность;</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самооценка.</w:t>
      </w:r>
    </w:p>
    <w:p w:rsidR="00732982" w:rsidRPr="00536179"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Наиболее подходящей </w:t>
      </w:r>
      <w:r w:rsidRPr="005D06B8">
        <w:rPr>
          <w:rFonts w:ascii="Times New Roman" w:hAnsi="Times New Roman" w:cs="Times New Roman"/>
          <w:b/>
          <w:sz w:val="28"/>
          <w:szCs w:val="28"/>
        </w:rPr>
        <w:t>формой аттестации</w:t>
      </w:r>
      <w:r w:rsidRPr="00536179">
        <w:rPr>
          <w:rFonts w:ascii="Times New Roman" w:hAnsi="Times New Roman" w:cs="Times New Roman"/>
          <w:sz w:val="28"/>
          <w:szCs w:val="28"/>
        </w:rPr>
        <w:t xml:space="preserve"> является выставка работ учащихся. На выставке должны присутствовать не только лучшие работы, но и работы всех детей, посещающих объединение. Только в таком случае дети смогут сами оценить работы, увидеть недостатки, сравнить с другими работами.</w:t>
      </w:r>
    </w:p>
    <w:p w:rsidR="00732982" w:rsidRDefault="00732982" w:rsidP="00732982">
      <w:pPr>
        <w:pStyle w:val="ae"/>
        <w:rPr>
          <w:rFonts w:ascii="Times New Roman" w:hAnsi="Times New Roman" w:cs="Times New Roman"/>
          <w:sz w:val="28"/>
          <w:szCs w:val="28"/>
        </w:rPr>
      </w:pPr>
      <w:r w:rsidRPr="00536179">
        <w:rPr>
          <w:rFonts w:ascii="Times New Roman" w:hAnsi="Times New Roman" w:cs="Times New Roman"/>
          <w:sz w:val="28"/>
          <w:szCs w:val="28"/>
        </w:rPr>
        <w:t xml:space="preserve">      </w:t>
      </w:r>
    </w:p>
    <w:p w:rsidR="00732982" w:rsidRPr="00536179" w:rsidRDefault="00732982" w:rsidP="00732982">
      <w:pPr>
        <w:pStyle w:val="ae"/>
        <w:rPr>
          <w:rFonts w:ascii="Times New Roman" w:hAnsi="Times New Roman" w:cs="Times New Roman"/>
          <w:sz w:val="28"/>
          <w:szCs w:val="28"/>
        </w:rPr>
      </w:pPr>
    </w:p>
    <w:p w:rsidR="00732982" w:rsidRPr="00BF547A" w:rsidRDefault="00732982" w:rsidP="00732982">
      <w:pPr>
        <w:pStyle w:val="af"/>
        <w:numPr>
          <w:ilvl w:val="0"/>
          <w:numId w:val="22"/>
        </w:numPr>
        <w:spacing w:line="240" w:lineRule="auto"/>
        <w:rPr>
          <w:rFonts w:ascii="Times New Roman" w:hAnsi="Times New Roman" w:cs="Times New Roman"/>
          <w:b/>
          <w:sz w:val="28"/>
          <w:szCs w:val="28"/>
        </w:rPr>
      </w:pPr>
      <w:r w:rsidRPr="00BF547A">
        <w:rPr>
          <w:rFonts w:ascii="Times New Roman" w:hAnsi="Times New Roman" w:cs="Times New Roman"/>
          <w:b/>
          <w:sz w:val="28"/>
          <w:szCs w:val="28"/>
        </w:rPr>
        <w:t>Учебно-тематический план 1-го года обучения.</w:t>
      </w:r>
    </w:p>
    <w:tbl>
      <w:tblPr>
        <w:tblStyle w:val="11"/>
        <w:tblW w:w="0" w:type="auto"/>
        <w:tblLook w:val="04A0"/>
      </w:tblPr>
      <w:tblGrid>
        <w:gridCol w:w="4563"/>
        <w:gridCol w:w="1136"/>
        <w:gridCol w:w="985"/>
        <w:gridCol w:w="979"/>
        <w:gridCol w:w="2900"/>
      </w:tblGrid>
      <w:tr w:rsidR="00732982" w:rsidRPr="003B78F1" w:rsidTr="004F67CB">
        <w:tc>
          <w:tcPr>
            <w:tcW w:w="4784" w:type="dxa"/>
          </w:tcPr>
          <w:p w:rsidR="00732982" w:rsidRPr="003B78F1" w:rsidRDefault="00732982" w:rsidP="004F67CB">
            <w:pPr>
              <w:rPr>
                <w:rFonts w:ascii="Times New Roman" w:hAnsi="Times New Roman"/>
                <w:b/>
                <w:sz w:val="28"/>
                <w:szCs w:val="28"/>
              </w:rPr>
            </w:pPr>
            <w:r w:rsidRPr="003B78F1">
              <w:rPr>
                <w:rFonts w:ascii="Times New Roman" w:hAnsi="Times New Roman"/>
                <w:b/>
                <w:sz w:val="28"/>
                <w:szCs w:val="28"/>
              </w:rPr>
              <w:t>Тема занятия</w:t>
            </w:r>
          </w:p>
        </w:tc>
        <w:tc>
          <w:tcPr>
            <w:tcW w:w="1087" w:type="dxa"/>
          </w:tcPr>
          <w:p w:rsidR="00732982" w:rsidRPr="003B78F1" w:rsidRDefault="00732982" w:rsidP="004F67CB">
            <w:pPr>
              <w:rPr>
                <w:rFonts w:ascii="Times New Roman" w:hAnsi="Times New Roman"/>
                <w:b/>
                <w:sz w:val="28"/>
                <w:szCs w:val="28"/>
              </w:rPr>
            </w:pPr>
            <w:r>
              <w:rPr>
                <w:rFonts w:ascii="Times New Roman" w:hAnsi="Times New Roman"/>
                <w:b/>
                <w:sz w:val="28"/>
                <w:szCs w:val="28"/>
              </w:rPr>
              <w:t>Т</w:t>
            </w:r>
            <w:r w:rsidRPr="003B78F1">
              <w:rPr>
                <w:rFonts w:ascii="Times New Roman" w:hAnsi="Times New Roman"/>
                <w:b/>
                <w:sz w:val="28"/>
                <w:szCs w:val="28"/>
              </w:rPr>
              <w:t>еория</w:t>
            </w:r>
          </w:p>
        </w:tc>
        <w:tc>
          <w:tcPr>
            <w:tcW w:w="928" w:type="dxa"/>
          </w:tcPr>
          <w:p w:rsidR="00732982" w:rsidRPr="003B78F1" w:rsidRDefault="00732982" w:rsidP="004F67CB">
            <w:pPr>
              <w:rPr>
                <w:rFonts w:ascii="Times New Roman" w:hAnsi="Times New Roman"/>
                <w:b/>
                <w:sz w:val="28"/>
                <w:szCs w:val="28"/>
              </w:rPr>
            </w:pPr>
            <w:proofErr w:type="spellStart"/>
            <w:proofErr w:type="gramStart"/>
            <w:r>
              <w:rPr>
                <w:rFonts w:ascii="Times New Roman" w:hAnsi="Times New Roman"/>
                <w:b/>
                <w:sz w:val="28"/>
                <w:szCs w:val="28"/>
              </w:rPr>
              <w:t>П</w:t>
            </w:r>
            <w:r w:rsidRPr="003B78F1">
              <w:rPr>
                <w:rFonts w:ascii="Times New Roman" w:hAnsi="Times New Roman"/>
                <w:b/>
                <w:sz w:val="28"/>
                <w:szCs w:val="28"/>
              </w:rPr>
              <w:t>рак-тика</w:t>
            </w:r>
            <w:proofErr w:type="spellEnd"/>
            <w:proofErr w:type="gramEnd"/>
          </w:p>
        </w:tc>
        <w:tc>
          <w:tcPr>
            <w:tcW w:w="923" w:type="dxa"/>
          </w:tcPr>
          <w:p w:rsidR="00732982" w:rsidRPr="003B78F1" w:rsidRDefault="00732982" w:rsidP="004F67CB">
            <w:pPr>
              <w:rPr>
                <w:rFonts w:ascii="Times New Roman" w:hAnsi="Times New Roman"/>
                <w:b/>
                <w:sz w:val="28"/>
                <w:szCs w:val="28"/>
              </w:rPr>
            </w:pPr>
            <w:r>
              <w:rPr>
                <w:rFonts w:ascii="Times New Roman" w:hAnsi="Times New Roman"/>
                <w:b/>
                <w:sz w:val="28"/>
                <w:szCs w:val="28"/>
              </w:rPr>
              <w:t>И</w:t>
            </w:r>
            <w:r w:rsidRPr="003B78F1">
              <w:rPr>
                <w:rFonts w:ascii="Times New Roman" w:hAnsi="Times New Roman"/>
                <w:b/>
                <w:sz w:val="28"/>
                <w:szCs w:val="28"/>
              </w:rPr>
              <w:t>того</w:t>
            </w:r>
          </w:p>
        </w:tc>
        <w:tc>
          <w:tcPr>
            <w:tcW w:w="2960" w:type="dxa"/>
            <w:tcBorders>
              <w:top w:val="single" w:sz="4" w:space="0" w:color="auto"/>
              <w:bottom w:val="single" w:sz="4" w:space="0" w:color="auto"/>
              <w:right w:val="single" w:sz="4" w:space="0" w:color="auto"/>
            </w:tcBorders>
            <w:shd w:val="clear" w:color="auto" w:fill="auto"/>
          </w:tcPr>
          <w:p w:rsidR="00732982" w:rsidRPr="003B78F1" w:rsidRDefault="00732982" w:rsidP="004F67CB">
            <w:pPr>
              <w:rPr>
                <w:rFonts w:ascii="Times New Roman" w:hAnsi="Times New Roman"/>
                <w:b/>
                <w:sz w:val="28"/>
                <w:szCs w:val="28"/>
              </w:rPr>
            </w:pPr>
            <w:r w:rsidRPr="003B78F1">
              <w:rPr>
                <w:rFonts w:ascii="Times New Roman" w:hAnsi="Times New Roman"/>
                <w:b/>
                <w:sz w:val="28"/>
                <w:szCs w:val="28"/>
              </w:rPr>
              <w:t>Формы аттестации</w:t>
            </w:r>
          </w:p>
        </w:tc>
      </w:tr>
      <w:tr w:rsidR="00732982" w:rsidRPr="003B78F1" w:rsidTr="004F67CB">
        <w:tc>
          <w:tcPr>
            <w:tcW w:w="4784" w:type="dxa"/>
          </w:tcPr>
          <w:p w:rsidR="00732982" w:rsidRPr="00875240" w:rsidRDefault="00732982" w:rsidP="004F67CB">
            <w:pPr>
              <w:rPr>
                <w:rFonts w:ascii="Times New Roman" w:hAnsi="Times New Roman"/>
                <w:sz w:val="28"/>
                <w:szCs w:val="28"/>
              </w:rPr>
            </w:pPr>
            <w:r>
              <w:rPr>
                <w:rFonts w:ascii="Times New Roman" w:hAnsi="Times New Roman"/>
                <w:sz w:val="28"/>
                <w:szCs w:val="28"/>
              </w:rPr>
              <w:t>1.</w:t>
            </w:r>
            <w:r w:rsidRPr="00875240">
              <w:rPr>
                <w:rFonts w:ascii="Times New Roman" w:hAnsi="Times New Roman"/>
                <w:sz w:val="28"/>
                <w:szCs w:val="28"/>
              </w:rPr>
              <w:t>Вводное занятие</w:t>
            </w:r>
            <w:r>
              <w:rPr>
                <w:rFonts w:ascii="Times New Roman" w:hAnsi="Times New Roman"/>
                <w:sz w:val="28"/>
                <w:szCs w:val="28"/>
              </w:rPr>
              <w:t>.</w:t>
            </w:r>
          </w:p>
          <w:p w:rsidR="00732982" w:rsidRPr="00875240" w:rsidRDefault="00732982" w:rsidP="004F67CB">
            <w:pPr>
              <w:pStyle w:val="af"/>
              <w:rPr>
                <w:rFonts w:ascii="Times New Roman" w:hAnsi="Times New Roman"/>
                <w:sz w:val="28"/>
                <w:szCs w:val="28"/>
              </w:rPr>
            </w:pPr>
          </w:p>
        </w:tc>
        <w:tc>
          <w:tcPr>
            <w:tcW w:w="1087" w:type="dxa"/>
          </w:tcPr>
          <w:p w:rsidR="00732982" w:rsidRPr="00F065CE" w:rsidRDefault="00732982" w:rsidP="004F67CB">
            <w:pPr>
              <w:rPr>
                <w:rFonts w:ascii="Times New Roman" w:hAnsi="Times New Roman"/>
                <w:sz w:val="28"/>
                <w:szCs w:val="28"/>
              </w:rPr>
            </w:pPr>
            <w:r w:rsidRPr="00F065CE">
              <w:rPr>
                <w:rFonts w:ascii="Times New Roman" w:hAnsi="Times New Roman"/>
                <w:sz w:val="28"/>
                <w:szCs w:val="28"/>
              </w:rPr>
              <w:t>1</w:t>
            </w:r>
          </w:p>
        </w:tc>
        <w:tc>
          <w:tcPr>
            <w:tcW w:w="928" w:type="dxa"/>
          </w:tcPr>
          <w:p w:rsidR="00732982" w:rsidRPr="00F065CE" w:rsidRDefault="00732982" w:rsidP="004F67CB">
            <w:pPr>
              <w:rPr>
                <w:rFonts w:ascii="Times New Roman" w:hAnsi="Times New Roman"/>
                <w:sz w:val="28"/>
                <w:szCs w:val="28"/>
              </w:rPr>
            </w:pPr>
            <w:r w:rsidRPr="00F065CE">
              <w:rPr>
                <w:rFonts w:ascii="Times New Roman" w:hAnsi="Times New Roman"/>
                <w:sz w:val="28"/>
                <w:szCs w:val="28"/>
              </w:rPr>
              <w:t>1</w:t>
            </w:r>
          </w:p>
        </w:tc>
        <w:tc>
          <w:tcPr>
            <w:tcW w:w="923" w:type="dxa"/>
          </w:tcPr>
          <w:p w:rsidR="00732982" w:rsidRPr="00F065CE" w:rsidRDefault="00732982" w:rsidP="004F67CB">
            <w:pPr>
              <w:rPr>
                <w:rFonts w:ascii="Times New Roman" w:hAnsi="Times New Roman"/>
                <w:sz w:val="28"/>
                <w:szCs w:val="28"/>
              </w:rPr>
            </w:pPr>
            <w:r w:rsidRPr="00F065CE">
              <w:rPr>
                <w:rFonts w:ascii="Times New Roman" w:hAnsi="Times New Roman"/>
                <w:sz w:val="28"/>
                <w:szCs w:val="28"/>
              </w:rPr>
              <w:t>2</w:t>
            </w:r>
          </w:p>
        </w:tc>
        <w:tc>
          <w:tcPr>
            <w:tcW w:w="2960" w:type="dxa"/>
          </w:tcPr>
          <w:p w:rsidR="00732982" w:rsidRPr="003B78F1" w:rsidRDefault="00732982" w:rsidP="004F67CB">
            <w:pPr>
              <w:rPr>
                <w:rFonts w:ascii="Times New Roman" w:hAnsi="Times New Roman"/>
                <w:b/>
                <w:sz w:val="28"/>
                <w:szCs w:val="28"/>
              </w:rPr>
            </w:pPr>
          </w:p>
        </w:tc>
      </w:tr>
      <w:tr w:rsidR="00732982" w:rsidRPr="00951AD2" w:rsidTr="004F67CB">
        <w:tc>
          <w:tcPr>
            <w:tcW w:w="4784" w:type="dxa"/>
          </w:tcPr>
          <w:p w:rsidR="00732982" w:rsidRPr="00501B67" w:rsidRDefault="00732982" w:rsidP="004F67CB">
            <w:pPr>
              <w:rPr>
                <w:rFonts w:ascii="Times New Roman" w:hAnsi="Times New Roman"/>
                <w:sz w:val="28"/>
                <w:szCs w:val="28"/>
              </w:rPr>
            </w:pPr>
            <w:r>
              <w:rPr>
                <w:rFonts w:ascii="Times New Roman" w:hAnsi="Times New Roman"/>
                <w:sz w:val="28"/>
                <w:szCs w:val="28"/>
              </w:rPr>
              <w:t>2.Изучение видов тканей и швов.</w:t>
            </w:r>
          </w:p>
          <w:p w:rsidR="00732982" w:rsidRPr="003B78F1" w:rsidRDefault="00732982" w:rsidP="004F67CB">
            <w:pPr>
              <w:rPr>
                <w:rFonts w:ascii="Times New Roman" w:hAnsi="Times New Roman"/>
                <w:sz w:val="28"/>
                <w:szCs w:val="28"/>
              </w:rPr>
            </w:pPr>
          </w:p>
        </w:tc>
        <w:tc>
          <w:tcPr>
            <w:tcW w:w="1087" w:type="dxa"/>
          </w:tcPr>
          <w:p w:rsidR="00732982" w:rsidRPr="00F065CE" w:rsidRDefault="00732982" w:rsidP="004F67CB">
            <w:pPr>
              <w:rPr>
                <w:rFonts w:ascii="Times New Roman" w:hAnsi="Times New Roman"/>
                <w:sz w:val="28"/>
                <w:szCs w:val="28"/>
              </w:rPr>
            </w:pPr>
            <w:r>
              <w:rPr>
                <w:rFonts w:ascii="Times New Roman" w:hAnsi="Times New Roman"/>
                <w:sz w:val="28"/>
                <w:szCs w:val="28"/>
              </w:rPr>
              <w:t>1</w:t>
            </w:r>
          </w:p>
        </w:tc>
        <w:tc>
          <w:tcPr>
            <w:tcW w:w="928" w:type="dxa"/>
          </w:tcPr>
          <w:p w:rsidR="00732982" w:rsidRPr="00F065CE" w:rsidRDefault="00732982" w:rsidP="004F67CB">
            <w:pPr>
              <w:rPr>
                <w:rFonts w:ascii="Times New Roman" w:hAnsi="Times New Roman"/>
                <w:sz w:val="28"/>
                <w:szCs w:val="28"/>
              </w:rPr>
            </w:pPr>
            <w:r>
              <w:rPr>
                <w:rFonts w:ascii="Times New Roman" w:hAnsi="Times New Roman"/>
                <w:sz w:val="28"/>
                <w:szCs w:val="28"/>
              </w:rPr>
              <w:t>3</w:t>
            </w:r>
          </w:p>
        </w:tc>
        <w:tc>
          <w:tcPr>
            <w:tcW w:w="923" w:type="dxa"/>
          </w:tcPr>
          <w:p w:rsidR="00732982" w:rsidRPr="00F065CE" w:rsidRDefault="00732982" w:rsidP="004F67CB">
            <w:pPr>
              <w:rPr>
                <w:rFonts w:ascii="Times New Roman" w:hAnsi="Times New Roman"/>
                <w:sz w:val="28"/>
                <w:szCs w:val="28"/>
              </w:rPr>
            </w:pPr>
            <w:r>
              <w:rPr>
                <w:rFonts w:ascii="Times New Roman" w:hAnsi="Times New Roman"/>
                <w:sz w:val="28"/>
                <w:szCs w:val="28"/>
              </w:rPr>
              <w:t>4</w:t>
            </w:r>
          </w:p>
        </w:tc>
        <w:tc>
          <w:tcPr>
            <w:tcW w:w="2960" w:type="dxa"/>
          </w:tcPr>
          <w:p w:rsidR="00732982" w:rsidRPr="00951AD2" w:rsidRDefault="00732982" w:rsidP="004F67CB">
            <w:pPr>
              <w:rPr>
                <w:rFonts w:ascii="Times New Roman" w:hAnsi="Times New Roman"/>
                <w:sz w:val="28"/>
                <w:szCs w:val="28"/>
              </w:rPr>
            </w:pPr>
          </w:p>
        </w:tc>
      </w:tr>
      <w:tr w:rsidR="00732982" w:rsidRPr="00951AD2" w:rsidTr="004F67CB">
        <w:tc>
          <w:tcPr>
            <w:tcW w:w="4784" w:type="dxa"/>
          </w:tcPr>
          <w:p w:rsidR="00732982" w:rsidRDefault="00732982" w:rsidP="004F67CB">
            <w:pPr>
              <w:rPr>
                <w:rFonts w:ascii="Times New Roman" w:hAnsi="Times New Roman"/>
                <w:sz w:val="28"/>
                <w:szCs w:val="28"/>
              </w:rPr>
            </w:pPr>
            <w:r w:rsidRPr="003B78F1">
              <w:rPr>
                <w:rFonts w:ascii="Times New Roman" w:hAnsi="Times New Roman"/>
                <w:sz w:val="28"/>
                <w:szCs w:val="28"/>
              </w:rPr>
              <w:t>3</w:t>
            </w:r>
            <w:r>
              <w:rPr>
                <w:rFonts w:ascii="Times New Roman" w:hAnsi="Times New Roman"/>
                <w:sz w:val="28"/>
                <w:szCs w:val="28"/>
              </w:rPr>
              <w:t>.Веселый зоопарк.</w:t>
            </w:r>
          </w:p>
          <w:p w:rsidR="00732982" w:rsidRPr="003B78F1" w:rsidRDefault="00732982" w:rsidP="004F67CB">
            <w:pPr>
              <w:rPr>
                <w:rFonts w:ascii="Times New Roman" w:hAnsi="Times New Roman"/>
                <w:sz w:val="28"/>
                <w:szCs w:val="28"/>
              </w:rPr>
            </w:pPr>
          </w:p>
        </w:tc>
        <w:tc>
          <w:tcPr>
            <w:tcW w:w="1087" w:type="dxa"/>
          </w:tcPr>
          <w:p w:rsidR="00732982" w:rsidRPr="00F065CE" w:rsidRDefault="00732982" w:rsidP="004F67CB">
            <w:pPr>
              <w:rPr>
                <w:rFonts w:ascii="Times New Roman" w:hAnsi="Times New Roman"/>
                <w:sz w:val="28"/>
                <w:szCs w:val="28"/>
              </w:rPr>
            </w:pPr>
            <w:r>
              <w:rPr>
                <w:rFonts w:ascii="Times New Roman" w:hAnsi="Times New Roman"/>
                <w:sz w:val="28"/>
                <w:szCs w:val="28"/>
              </w:rPr>
              <w:t>5</w:t>
            </w:r>
          </w:p>
        </w:tc>
        <w:tc>
          <w:tcPr>
            <w:tcW w:w="928" w:type="dxa"/>
          </w:tcPr>
          <w:p w:rsidR="00732982" w:rsidRPr="00F065CE" w:rsidRDefault="00E861CE" w:rsidP="004F67CB">
            <w:pPr>
              <w:rPr>
                <w:rFonts w:ascii="Times New Roman" w:hAnsi="Times New Roman"/>
                <w:sz w:val="28"/>
                <w:szCs w:val="28"/>
              </w:rPr>
            </w:pPr>
            <w:r>
              <w:rPr>
                <w:rFonts w:ascii="Times New Roman" w:hAnsi="Times New Roman"/>
                <w:sz w:val="28"/>
                <w:szCs w:val="28"/>
              </w:rPr>
              <w:t>51</w:t>
            </w:r>
          </w:p>
        </w:tc>
        <w:tc>
          <w:tcPr>
            <w:tcW w:w="923" w:type="dxa"/>
          </w:tcPr>
          <w:p w:rsidR="00732982" w:rsidRPr="00F065CE" w:rsidRDefault="00732982" w:rsidP="004F67CB">
            <w:pPr>
              <w:rPr>
                <w:rFonts w:ascii="Times New Roman" w:hAnsi="Times New Roman"/>
                <w:sz w:val="28"/>
                <w:szCs w:val="28"/>
              </w:rPr>
            </w:pPr>
            <w:r>
              <w:rPr>
                <w:rFonts w:ascii="Times New Roman" w:hAnsi="Times New Roman"/>
                <w:sz w:val="28"/>
                <w:szCs w:val="28"/>
              </w:rPr>
              <w:t>5</w:t>
            </w:r>
            <w:r w:rsidR="00E861CE">
              <w:rPr>
                <w:rFonts w:ascii="Times New Roman" w:hAnsi="Times New Roman"/>
                <w:sz w:val="28"/>
                <w:szCs w:val="28"/>
              </w:rPr>
              <w:t>6</w:t>
            </w:r>
          </w:p>
        </w:tc>
        <w:tc>
          <w:tcPr>
            <w:tcW w:w="2960" w:type="dxa"/>
          </w:tcPr>
          <w:p w:rsidR="00732982" w:rsidRPr="00951AD2" w:rsidRDefault="00732982" w:rsidP="004F67CB">
            <w:pPr>
              <w:rPr>
                <w:rFonts w:ascii="Times New Roman" w:hAnsi="Times New Roman"/>
                <w:sz w:val="28"/>
                <w:szCs w:val="28"/>
              </w:rPr>
            </w:pPr>
            <w:r>
              <w:rPr>
                <w:rFonts w:ascii="Times New Roman" w:hAnsi="Times New Roman"/>
                <w:sz w:val="28"/>
                <w:szCs w:val="28"/>
              </w:rPr>
              <w:t>п</w:t>
            </w:r>
            <w:r w:rsidRPr="00951AD2">
              <w:rPr>
                <w:rFonts w:ascii="Times New Roman" w:hAnsi="Times New Roman"/>
                <w:sz w:val="28"/>
                <w:szCs w:val="28"/>
              </w:rPr>
              <w:t>роверочная работа</w:t>
            </w:r>
          </w:p>
        </w:tc>
      </w:tr>
      <w:tr w:rsidR="00732982" w:rsidRPr="00951AD2" w:rsidTr="004F67CB">
        <w:tc>
          <w:tcPr>
            <w:tcW w:w="4784" w:type="dxa"/>
          </w:tcPr>
          <w:p w:rsidR="00732982" w:rsidRDefault="00732982" w:rsidP="004F67CB">
            <w:pPr>
              <w:rPr>
                <w:rFonts w:ascii="Times New Roman" w:hAnsi="Times New Roman"/>
                <w:sz w:val="28"/>
                <w:szCs w:val="28"/>
              </w:rPr>
            </w:pPr>
            <w:r>
              <w:rPr>
                <w:rFonts w:ascii="Times New Roman" w:hAnsi="Times New Roman"/>
                <w:sz w:val="28"/>
                <w:szCs w:val="28"/>
              </w:rPr>
              <w:t>4. Мир флоры.</w:t>
            </w:r>
          </w:p>
          <w:p w:rsidR="00732982" w:rsidRPr="003B78F1" w:rsidRDefault="00732982" w:rsidP="004F67CB">
            <w:pPr>
              <w:rPr>
                <w:rFonts w:ascii="Times New Roman" w:hAnsi="Times New Roman"/>
                <w:sz w:val="28"/>
                <w:szCs w:val="28"/>
              </w:rPr>
            </w:pPr>
          </w:p>
        </w:tc>
        <w:tc>
          <w:tcPr>
            <w:tcW w:w="1087" w:type="dxa"/>
          </w:tcPr>
          <w:p w:rsidR="00732982" w:rsidRPr="00F065CE" w:rsidRDefault="00732982" w:rsidP="004F67CB">
            <w:pPr>
              <w:rPr>
                <w:rFonts w:ascii="Times New Roman" w:hAnsi="Times New Roman"/>
                <w:sz w:val="28"/>
                <w:szCs w:val="28"/>
              </w:rPr>
            </w:pPr>
            <w:r>
              <w:rPr>
                <w:rFonts w:ascii="Times New Roman" w:hAnsi="Times New Roman"/>
                <w:sz w:val="28"/>
                <w:szCs w:val="28"/>
              </w:rPr>
              <w:t>3</w:t>
            </w:r>
          </w:p>
        </w:tc>
        <w:tc>
          <w:tcPr>
            <w:tcW w:w="928" w:type="dxa"/>
          </w:tcPr>
          <w:p w:rsidR="00732982" w:rsidRPr="00F065CE" w:rsidRDefault="00732982" w:rsidP="004F67CB">
            <w:pPr>
              <w:rPr>
                <w:rFonts w:ascii="Times New Roman" w:hAnsi="Times New Roman"/>
                <w:sz w:val="28"/>
                <w:szCs w:val="28"/>
              </w:rPr>
            </w:pPr>
            <w:r>
              <w:rPr>
                <w:rFonts w:ascii="Times New Roman" w:hAnsi="Times New Roman"/>
                <w:sz w:val="28"/>
                <w:szCs w:val="28"/>
              </w:rPr>
              <w:t>1</w:t>
            </w:r>
            <w:r w:rsidR="00E861CE">
              <w:rPr>
                <w:rFonts w:ascii="Times New Roman" w:hAnsi="Times New Roman"/>
                <w:sz w:val="28"/>
                <w:szCs w:val="28"/>
              </w:rPr>
              <w:t>3</w:t>
            </w:r>
          </w:p>
        </w:tc>
        <w:tc>
          <w:tcPr>
            <w:tcW w:w="923" w:type="dxa"/>
          </w:tcPr>
          <w:p w:rsidR="00732982" w:rsidRPr="00F065CE" w:rsidRDefault="00E861CE" w:rsidP="004F67CB">
            <w:pPr>
              <w:rPr>
                <w:rFonts w:ascii="Times New Roman" w:hAnsi="Times New Roman"/>
                <w:sz w:val="28"/>
                <w:szCs w:val="28"/>
              </w:rPr>
            </w:pPr>
            <w:r>
              <w:rPr>
                <w:rFonts w:ascii="Times New Roman" w:hAnsi="Times New Roman"/>
                <w:sz w:val="28"/>
                <w:szCs w:val="28"/>
              </w:rPr>
              <w:t>16</w:t>
            </w:r>
          </w:p>
        </w:tc>
        <w:tc>
          <w:tcPr>
            <w:tcW w:w="2960" w:type="dxa"/>
          </w:tcPr>
          <w:p w:rsidR="00732982" w:rsidRPr="00951AD2" w:rsidRDefault="00732982" w:rsidP="004F67CB">
            <w:pPr>
              <w:rPr>
                <w:rFonts w:ascii="Times New Roman" w:hAnsi="Times New Roman"/>
                <w:sz w:val="28"/>
                <w:szCs w:val="28"/>
              </w:rPr>
            </w:pPr>
            <w:r>
              <w:rPr>
                <w:rFonts w:ascii="Times New Roman" w:hAnsi="Times New Roman"/>
                <w:sz w:val="28"/>
                <w:szCs w:val="28"/>
              </w:rPr>
              <w:t>промежуточная аттестация</w:t>
            </w:r>
          </w:p>
        </w:tc>
      </w:tr>
      <w:tr w:rsidR="00732982" w:rsidRPr="003B78F1" w:rsidTr="004F67CB">
        <w:tc>
          <w:tcPr>
            <w:tcW w:w="4784" w:type="dxa"/>
          </w:tcPr>
          <w:p w:rsidR="00732982" w:rsidRDefault="00732982" w:rsidP="004F67CB">
            <w:pPr>
              <w:rPr>
                <w:rFonts w:ascii="Times New Roman" w:hAnsi="Times New Roman"/>
                <w:sz w:val="28"/>
                <w:szCs w:val="28"/>
              </w:rPr>
            </w:pPr>
            <w:r>
              <w:rPr>
                <w:rFonts w:ascii="Times New Roman" w:hAnsi="Times New Roman"/>
                <w:sz w:val="28"/>
                <w:szCs w:val="28"/>
              </w:rPr>
              <w:t>5.Морские обитатели.</w:t>
            </w:r>
          </w:p>
          <w:p w:rsidR="00732982" w:rsidRPr="003B78F1" w:rsidRDefault="00732982" w:rsidP="004F67CB">
            <w:pPr>
              <w:rPr>
                <w:rFonts w:ascii="Times New Roman" w:hAnsi="Times New Roman"/>
                <w:sz w:val="28"/>
                <w:szCs w:val="28"/>
              </w:rPr>
            </w:pPr>
          </w:p>
        </w:tc>
        <w:tc>
          <w:tcPr>
            <w:tcW w:w="1087" w:type="dxa"/>
          </w:tcPr>
          <w:p w:rsidR="00732982" w:rsidRPr="00F065CE" w:rsidRDefault="00732982" w:rsidP="004F67CB">
            <w:pPr>
              <w:rPr>
                <w:rFonts w:ascii="Times New Roman" w:hAnsi="Times New Roman"/>
                <w:sz w:val="28"/>
                <w:szCs w:val="28"/>
              </w:rPr>
            </w:pPr>
            <w:r>
              <w:rPr>
                <w:rFonts w:ascii="Times New Roman" w:hAnsi="Times New Roman"/>
                <w:sz w:val="28"/>
                <w:szCs w:val="28"/>
              </w:rPr>
              <w:t>2</w:t>
            </w:r>
          </w:p>
        </w:tc>
        <w:tc>
          <w:tcPr>
            <w:tcW w:w="928" w:type="dxa"/>
          </w:tcPr>
          <w:p w:rsidR="00732982" w:rsidRPr="00F065CE" w:rsidRDefault="00732982" w:rsidP="004F67CB">
            <w:pPr>
              <w:rPr>
                <w:rFonts w:ascii="Times New Roman" w:hAnsi="Times New Roman"/>
                <w:sz w:val="28"/>
                <w:szCs w:val="28"/>
              </w:rPr>
            </w:pPr>
            <w:r>
              <w:rPr>
                <w:rFonts w:ascii="Times New Roman" w:hAnsi="Times New Roman"/>
                <w:sz w:val="28"/>
                <w:szCs w:val="28"/>
              </w:rPr>
              <w:t>14</w:t>
            </w:r>
          </w:p>
        </w:tc>
        <w:tc>
          <w:tcPr>
            <w:tcW w:w="923" w:type="dxa"/>
          </w:tcPr>
          <w:p w:rsidR="00732982" w:rsidRPr="00F065CE" w:rsidRDefault="00732982" w:rsidP="004F67CB">
            <w:pPr>
              <w:rPr>
                <w:rFonts w:ascii="Times New Roman" w:hAnsi="Times New Roman"/>
                <w:sz w:val="28"/>
                <w:szCs w:val="28"/>
              </w:rPr>
            </w:pPr>
            <w:r>
              <w:rPr>
                <w:rFonts w:ascii="Times New Roman" w:hAnsi="Times New Roman"/>
                <w:sz w:val="28"/>
                <w:szCs w:val="28"/>
              </w:rPr>
              <w:t>16</w:t>
            </w:r>
          </w:p>
        </w:tc>
        <w:tc>
          <w:tcPr>
            <w:tcW w:w="2960" w:type="dxa"/>
          </w:tcPr>
          <w:p w:rsidR="00732982" w:rsidRPr="003B78F1" w:rsidRDefault="00732982" w:rsidP="004F67CB">
            <w:pPr>
              <w:rPr>
                <w:rFonts w:ascii="Times New Roman" w:hAnsi="Times New Roman"/>
                <w:sz w:val="28"/>
                <w:szCs w:val="28"/>
              </w:rPr>
            </w:pPr>
          </w:p>
        </w:tc>
      </w:tr>
      <w:tr w:rsidR="00732982" w:rsidRPr="003B78F1" w:rsidTr="004F67CB">
        <w:tc>
          <w:tcPr>
            <w:tcW w:w="4784" w:type="dxa"/>
          </w:tcPr>
          <w:p w:rsidR="00732982" w:rsidRDefault="00732982" w:rsidP="004F67CB">
            <w:pPr>
              <w:rPr>
                <w:rFonts w:ascii="Times New Roman" w:hAnsi="Times New Roman"/>
                <w:sz w:val="28"/>
                <w:szCs w:val="28"/>
              </w:rPr>
            </w:pPr>
            <w:r>
              <w:rPr>
                <w:rFonts w:ascii="Times New Roman" w:hAnsi="Times New Roman"/>
                <w:sz w:val="28"/>
                <w:szCs w:val="28"/>
              </w:rPr>
              <w:t>6.</w:t>
            </w:r>
            <w:r w:rsidRPr="003B78F1">
              <w:rPr>
                <w:rFonts w:ascii="Times New Roman" w:hAnsi="Times New Roman"/>
                <w:sz w:val="28"/>
                <w:szCs w:val="28"/>
              </w:rPr>
              <w:t xml:space="preserve"> </w:t>
            </w:r>
            <w:r>
              <w:rPr>
                <w:rFonts w:ascii="Times New Roman" w:hAnsi="Times New Roman"/>
                <w:sz w:val="28"/>
                <w:szCs w:val="28"/>
              </w:rPr>
              <w:t>Забавные фигурки.</w:t>
            </w:r>
          </w:p>
          <w:p w:rsidR="00732982" w:rsidRPr="003B78F1" w:rsidRDefault="00732982" w:rsidP="004F67CB">
            <w:pPr>
              <w:rPr>
                <w:rFonts w:ascii="Times New Roman" w:hAnsi="Times New Roman"/>
                <w:sz w:val="28"/>
                <w:szCs w:val="28"/>
              </w:rPr>
            </w:pPr>
          </w:p>
        </w:tc>
        <w:tc>
          <w:tcPr>
            <w:tcW w:w="1087" w:type="dxa"/>
          </w:tcPr>
          <w:p w:rsidR="00732982" w:rsidRPr="00F065CE" w:rsidRDefault="00732982" w:rsidP="004F67CB">
            <w:pPr>
              <w:rPr>
                <w:rFonts w:ascii="Times New Roman" w:hAnsi="Times New Roman"/>
                <w:sz w:val="28"/>
                <w:szCs w:val="28"/>
              </w:rPr>
            </w:pPr>
            <w:r>
              <w:rPr>
                <w:rFonts w:ascii="Times New Roman" w:hAnsi="Times New Roman"/>
                <w:sz w:val="28"/>
                <w:szCs w:val="28"/>
              </w:rPr>
              <w:t>3</w:t>
            </w:r>
          </w:p>
        </w:tc>
        <w:tc>
          <w:tcPr>
            <w:tcW w:w="928" w:type="dxa"/>
          </w:tcPr>
          <w:p w:rsidR="00732982" w:rsidRPr="00F065CE" w:rsidRDefault="00732982" w:rsidP="004F67CB">
            <w:pPr>
              <w:rPr>
                <w:rFonts w:ascii="Times New Roman" w:hAnsi="Times New Roman"/>
                <w:sz w:val="28"/>
                <w:szCs w:val="28"/>
              </w:rPr>
            </w:pPr>
            <w:r>
              <w:rPr>
                <w:rFonts w:ascii="Times New Roman" w:hAnsi="Times New Roman"/>
                <w:sz w:val="28"/>
                <w:szCs w:val="28"/>
              </w:rPr>
              <w:t>29</w:t>
            </w:r>
          </w:p>
        </w:tc>
        <w:tc>
          <w:tcPr>
            <w:tcW w:w="923" w:type="dxa"/>
          </w:tcPr>
          <w:p w:rsidR="00732982" w:rsidRPr="00F065CE" w:rsidRDefault="00732982" w:rsidP="004F67CB">
            <w:pPr>
              <w:rPr>
                <w:rFonts w:ascii="Times New Roman" w:hAnsi="Times New Roman"/>
                <w:sz w:val="28"/>
                <w:szCs w:val="28"/>
              </w:rPr>
            </w:pPr>
            <w:r>
              <w:rPr>
                <w:rFonts w:ascii="Times New Roman" w:hAnsi="Times New Roman"/>
                <w:sz w:val="28"/>
                <w:szCs w:val="28"/>
              </w:rPr>
              <w:t>32</w:t>
            </w:r>
          </w:p>
        </w:tc>
        <w:tc>
          <w:tcPr>
            <w:tcW w:w="2960" w:type="dxa"/>
          </w:tcPr>
          <w:p w:rsidR="00732982" w:rsidRPr="003B78F1" w:rsidRDefault="00732982" w:rsidP="004F67CB">
            <w:pPr>
              <w:rPr>
                <w:rFonts w:ascii="Times New Roman" w:hAnsi="Times New Roman"/>
                <w:sz w:val="28"/>
                <w:szCs w:val="28"/>
              </w:rPr>
            </w:pPr>
            <w:r>
              <w:rPr>
                <w:rFonts w:ascii="Times New Roman" w:hAnsi="Times New Roman"/>
                <w:sz w:val="28"/>
                <w:szCs w:val="28"/>
              </w:rPr>
              <w:t>опрос</w:t>
            </w:r>
          </w:p>
        </w:tc>
      </w:tr>
      <w:tr w:rsidR="00732982" w:rsidRPr="003B78F1" w:rsidTr="004F67CB">
        <w:trPr>
          <w:trHeight w:val="706"/>
        </w:trPr>
        <w:tc>
          <w:tcPr>
            <w:tcW w:w="4784" w:type="dxa"/>
            <w:tcBorders>
              <w:bottom w:val="single" w:sz="4" w:space="0" w:color="auto"/>
            </w:tcBorders>
          </w:tcPr>
          <w:p w:rsidR="00732982" w:rsidRDefault="00732982" w:rsidP="004F67CB">
            <w:pPr>
              <w:rPr>
                <w:rFonts w:ascii="Times New Roman" w:hAnsi="Times New Roman"/>
                <w:sz w:val="28"/>
                <w:szCs w:val="28"/>
              </w:rPr>
            </w:pPr>
            <w:r>
              <w:rPr>
                <w:rFonts w:ascii="Times New Roman" w:hAnsi="Times New Roman"/>
                <w:sz w:val="28"/>
                <w:szCs w:val="28"/>
              </w:rPr>
              <w:t>7. Мир насекомых.</w:t>
            </w:r>
          </w:p>
          <w:p w:rsidR="00732982" w:rsidRPr="003B78F1" w:rsidRDefault="00732982" w:rsidP="004F67CB">
            <w:pPr>
              <w:rPr>
                <w:rFonts w:ascii="Times New Roman" w:hAnsi="Times New Roman"/>
                <w:sz w:val="28"/>
                <w:szCs w:val="28"/>
              </w:rPr>
            </w:pPr>
          </w:p>
        </w:tc>
        <w:tc>
          <w:tcPr>
            <w:tcW w:w="1087" w:type="dxa"/>
            <w:tcBorders>
              <w:bottom w:val="single" w:sz="4" w:space="0" w:color="auto"/>
            </w:tcBorders>
          </w:tcPr>
          <w:p w:rsidR="00732982" w:rsidRPr="00F065CE" w:rsidRDefault="00732982" w:rsidP="004F67CB">
            <w:pPr>
              <w:rPr>
                <w:rFonts w:ascii="Times New Roman" w:hAnsi="Times New Roman"/>
                <w:sz w:val="28"/>
                <w:szCs w:val="28"/>
              </w:rPr>
            </w:pPr>
            <w:r>
              <w:rPr>
                <w:rFonts w:ascii="Times New Roman" w:hAnsi="Times New Roman"/>
                <w:sz w:val="28"/>
                <w:szCs w:val="28"/>
              </w:rPr>
              <w:t>2</w:t>
            </w:r>
          </w:p>
        </w:tc>
        <w:tc>
          <w:tcPr>
            <w:tcW w:w="928" w:type="dxa"/>
            <w:tcBorders>
              <w:bottom w:val="single" w:sz="4" w:space="0" w:color="auto"/>
            </w:tcBorders>
          </w:tcPr>
          <w:p w:rsidR="00732982" w:rsidRPr="00F065CE" w:rsidRDefault="00732982" w:rsidP="004F67CB">
            <w:pPr>
              <w:rPr>
                <w:rFonts w:ascii="Times New Roman" w:hAnsi="Times New Roman"/>
                <w:sz w:val="28"/>
                <w:szCs w:val="28"/>
              </w:rPr>
            </w:pPr>
            <w:r>
              <w:rPr>
                <w:rFonts w:ascii="Times New Roman" w:hAnsi="Times New Roman"/>
                <w:sz w:val="28"/>
                <w:szCs w:val="28"/>
              </w:rPr>
              <w:t>14</w:t>
            </w:r>
          </w:p>
        </w:tc>
        <w:tc>
          <w:tcPr>
            <w:tcW w:w="923" w:type="dxa"/>
            <w:tcBorders>
              <w:bottom w:val="single" w:sz="4" w:space="0" w:color="auto"/>
            </w:tcBorders>
          </w:tcPr>
          <w:p w:rsidR="00732982" w:rsidRPr="00F065CE" w:rsidRDefault="00732982" w:rsidP="004F67CB">
            <w:pPr>
              <w:rPr>
                <w:rFonts w:ascii="Times New Roman" w:hAnsi="Times New Roman"/>
                <w:sz w:val="28"/>
                <w:szCs w:val="28"/>
              </w:rPr>
            </w:pPr>
            <w:r>
              <w:rPr>
                <w:rFonts w:ascii="Times New Roman" w:hAnsi="Times New Roman"/>
                <w:sz w:val="28"/>
                <w:szCs w:val="28"/>
              </w:rPr>
              <w:t>16</w:t>
            </w:r>
          </w:p>
        </w:tc>
        <w:tc>
          <w:tcPr>
            <w:tcW w:w="2960" w:type="dxa"/>
            <w:tcBorders>
              <w:bottom w:val="single" w:sz="4" w:space="0" w:color="auto"/>
            </w:tcBorders>
          </w:tcPr>
          <w:p w:rsidR="00732982" w:rsidRPr="003B78F1" w:rsidRDefault="00732982" w:rsidP="004F67CB">
            <w:pPr>
              <w:rPr>
                <w:rFonts w:ascii="Times New Roman" w:hAnsi="Times New Roman"/>
                <w:sz w:val="28"/>
                <w:szCs w:val="28"/>
              </w:rPr>
            </w:pPr>
            <w:r>
              <w:rPr>
                <w:rFonts w:ascii="Times New Roman" w:hAnsi="Times New Roman"/>
                <w:sz w:val="28"/>
                <w:szCs w:val="28"/>
              </w:rPr>
              <w:t>итоговая аттестация</w:t>
            </w:r>
          </w:p>
        </w:tc>
      </w:tr>
      <w:tr w:rsidR="00732982" w:rsidRPr="003B78F1" w:rsidTr="004F67CB">
        <w:trPr>
          <w:trHeight w:val="582"/>
        </w:trPr>
        <w:tc>
          <w:tcPr>
            <w:tcW w:w="4784" w:type="dxa"/>
            <w:tcBorders>
              <w:top w:val="single" w:sz="4" w:space="0" w:color="auto"/>
            </w:tcBorders>
          </w:tcPr>
          <w:p w:rsidR="00732982" w:rsidRDefault="00732982" w:rsidP="004F67CB">
            <w:pPr>
              <w:rPr>
                <w:rFonts w:ascii="Times New Roman" w:hAnsi="Times New Roman"/>
                <w:sz w:val="28"/>
                <w:szCs w:val="28"/>
              </w:rPr>
            </w:pPr>
            <w:r>
              <w:rPr>
                <w:rFonts w:ascii="Times New Roman" w:hAnsi="Times New Roman"/>
                <w:sz w:val="28"/>
                <w:szCs w:val="28"/>
              </w:rPr>
              <w:t>8.Итоговое занятие.</w:t>
            </w:r>
          </w:p>
          <w:p w:rsidR="00732982" w:rsidRDefault="00732982" w:rsidP="004F67CB">
            <w:pPr>
              <w:rPr>
                <w:rFonts w:ascii="Times New Roman" w:hAnsi="Times New Roman"/>
                <w:sz w:val="28"/>
                <w:szCs w:val="28"/>
              </w:rPr>
            </w:pPr>
          </w:p>
        </w:tc>
        <w:tc>
          <w:tcPr>
            <w:tcW w:w="1087" w:type="dxa"/>
            <w:tcBorders>
              <w:top w:val="single" w:sz="4" w:space="0" w:color="auto"/>
            </w:tcBorders>
          </w:tcPr>
          <w:p w:rsidR="00732982" w:rsidRPr="00F065CE" w:rsidRDefault="00732982" w:rsidP="004F67CB">
            <w:pPr>
              <w:rPr>
                <w:rFonts w:ascii="Times New Roman" w:hAnsi="Times New Roman"/>
                <w:sz w:val="28"/>
                <w:szCs w:val="28"/>
              </w:rPr>
            </w:pPr>
            <w:r>
              <w:rPr>
                <w:rFonts w:ascii="Times New Roman" w:hAnsi="Times New Roman"/>
                <w:sz w:val="28"/>
                <w:szCs w:val="28"/>
              </w:rPr>
              <w:t>1</w:t>
            </w:r>
          </w:p>
        </w:tc>
        <w:tc>
          <w:tcPr>
            <w:tcW w:w="928" w:type="dxa"/>
            <w:tcBorders>
              <w:top w:val="single" w:sz="4" w:space="0" w:color="auto"/>
            </w:tcBorders>
          </w:tcPr>
          <w:p w:rsidR="00732982" w:rsidRDefault="00732982" w:rsidP="004F67CB">
            <w:pPr>
              <w:rPr>
                <w:rFonts w:ascii="Times New Roman" w:hAnsi="Times New Roman"/>
                <w:sz w:val="28"/>
                <w:szCs w:val="28"/>
              </w:rPr>
            </w:pPr>
            <w:r>
              <w:rPr>
                <w:rFonts w:ascii="Times New Roman" w:hAnsi="Times New Roman"/>
                <w:sz w:val="28"/>
                <w:szCs w:val="28"/>
              </w:rPr>
              <w:t>1</w:t>
            </w:r>
          </w:p>
        </w:tc>
        <w:tc>
          <w:tcPr>
            <w:tcW w:w="923" w:type="dxa"/>
            <w:tcBorders>
              <w:top w:val="single" w:sz="4" w:space="0" w:color="auto"/>
            </w:tcBorders>
          </w:tcPr>
          <w:p w:rsidR="00732982" w:rsidRDefault="00732982" w:rsidP="004F67CB">
            <w:pPr>
              <w:rPr>
                <w:rFonts w:ascii="Times New Roman" w:hAnsi="Times New Roman"/>
                <w:sz w:val="28"/>
                <w:szCs w:val="28"/>
              </w:rPr>
            </w:pPr>
            <w:r>
              <w:rPr>
                <w:rFonts w:ascii="Times New Roman" w:hAnsi="Times New Roman"/>
                <w:sz w:val="28"/>
                <w:szCs w:val="28"/>
              </w:rPr>
              <w:t>2</w:t>
            </w:r>
          </w:p>
        </w:tc>
        <w:tc>
          <w:tcPr>
            <w:tcW w:w="2960" w:type="dxa"/>
            <w:tcBorders>
              <w:top w:val="single" w:sz="4" w:space="0" w:color="auto"/>
            </w:tcBorders>
          </w:tcPr>
          <w:p w:rsidR="00732982" w:rsidRDefault="00732982" w:rsidP="004F67CB">
            <w:pPr>
              <w:rPr>
                <w:rFonts w:ascii="Times New Roman" w:hAnsi="Times New Roman"/>
                <w:sz w:val="28"/>
                <w:szCs w:val="28"/>
              </w:rPr>
            </w:pPr>
            <w:r>
              <w:rPr>
                <w:rFonts w:ascii="Times New Roman" w:hAnsi="Times New Roman"/>
                <w:sz w:val="28"/>
                <w:szCs w:val="28"/>
              </w:rPr>
              <w:t>выставка</w:t>
            </w:r>
          </w:p>
        </w:tc>
      </w:tr>
      <w:tr w:rsidR="00732982" w:rsidRPr="003B78F1" w:rsidTr="004F67CB">
        <w:tc>
          <w:tcPr>
            <w:tcW w:w="4784" w:type="dxa"/>
          </w:tcPr>
          <w:p w:rsidR="00732982" w:rsidRPr="003B78F1" w:rsidRDefault="00732982" w:rsidP="004F67CB">
            <w:pPr>
              <w:rPr>
                <w:rFonts w:ascii="Times New Roman" w:hAnsi="Times New Roman"/>
                <w:sz w:val="28"/>
                <w:szCs w:val="28"/>
              </w:rPr>
            </w:pPr>
            <w:r>
              <w:rPr>
                <w:rFonts w:ascii="Times New Roman" w:hAnsi="Times New Roman"/>
                <w:sz w:val="28"/>
                <w:szCs w:val="28"/>
              </w:rPr>
              <w:t xml:space="preserve"> Итого:</w:t>
            </w:r>
          </w:p>
        </w:tc>
        <w:tc>
          <w:tcPr>
            <w:tcW w:w="1087" w:type="dxa"/>
          </w:tcPr>
          <w:p w:rsidR="00732982" w:rsidRDefault="00732982" w:rsidP="004F67CB">
            <w:pPr>
              <w:rPr>
                <w:rFonts w:ascii="Times New Roman" w:hAnsi="Times New Roman"/>
                <w:sz w:val="28"/>
                <w:szCs w:val="28"/>
              </w:rPr>
            </w:pPr>
            <w:r>
              <w:rPr>
                <w:rFonts w:ascii="Times New Roman" w:hAnsi="Times New Roman"/>
                <w:sz w:val="28"/>
                <w:szCs w:val="28"/>
              </w:rPr>
              <w:t>18</w:t>
            </w:r>
          </w:p>
          <w:p w:rsidR="00732982" w:rsidRPr="00F065CE" w:rsidRDefault="00732982" w:rsidP="004F67CB">
            <w:pPr>
              <w:rPr>
                <w:rFonts w:ascii="Times New Roman" w:hAnsi="Times New Roman"/>
                <w:sz w:val="28"/>
                <w:szCs w:val="28"/>
              </w:rPr>
            </w:pPr>
          </w:p>
        </w:tc>
        <w:tc>
          <w:tcPr>
            <w:tcW w:w="928" w:type="dxa"/>
          </w:tcPr>
          <w:p w:rsidR="00732982" w:rsidRPr="00F065CE" w:rsidRDefault="00732982" w:rsidP="004F67CB">
            <w:pPr>
              <w:rPr>
                <w:rFonts w:ascii="Times New Roman" w:hAnsi="Times New Roman"/>
                <w:sz w:val="28"/>
                <w:szCs w:val="28"/>
              </w:rPr>
            </w:pPr>
            <w:r>
              <w:rPr>
                <w:rFonts w:ascii="Times New Roman" w:hAnsi="Times New Roman"/>
                <w:sz w:val="28"/>
                <w:szCs w:val="28"/>
              </w:rPr>
              <w:t>126</w:t>
            </w:r>
          </w:p>
        </w:tc>
        <w:tc>
          <w:tcPr>
            <w:tcW w:w="923" w:type="dxa"/>
          </w:tcPr>
          <w:p w:rsidR="00732982" w:rsidRPr="00F065CE" w:rsidRDefault="00732982" w:rsidP="004F67CB">
            <w:pPr>
              <w:rPr>
                <w:rFonts w:ascii="Times New Roman" w:hAnsi="Times New Roman"/>
                <w:sz w:val="28"/>
                <w:szCs w:val="28"/>
              </w:rPr>
            </w:pPr>
            <w:r>
              <w:rPr>
                <w:rFonts w:ascii="Times New Roman" w:hAnsi="Times New Roman"/>
                <w:sz w:val="28"/>
                <w:szCs w:val="28"/>
              </w:rPr>
              <w:t>144</w:t>
            </w:r>
          </w:p>
        </w:tc>
        <w:tc>
          <w:tcPr>
            <w:tcW w:w="2960" w:type="dxa"/>
          </w:tcPr>
          <w:p w:rsidR="00732982" w:rsidRPr="003B78F1" w:rsidRDefault="00732982" w:rsidP="004F67CB">
            <w:pPr>
              <w:rPr>
                <w:rFonts w:ascii="Times New Roman" w:hAnsi="Times New Roman"/>
                <w:sz w:val="28"/>
                <w:szCs w:val="28"/>
              </w:rPr>
            </w:pPr>
          </w:p>
        </w:tc>
      </w:tr>
    </w:tbl>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Default="00732982" w:rsidP="00732982">
      <w:pPr>
        <w:spacing w:line="240" w:lineRule="auto"/>
        <w:rPr>
          <w:rFonts w:ascii="Times New Roman" w:hAnsi="Times New Roman" w:cs="Times New Roman"/>
          <w:b/>
          <w:sz w:val="28"/>
          <w:szCs w:val="28"/>
        </w:rPr>
      </w:pPr>
    </w:p>
    <w:p w:rsidR="00732982" w:rsidRPr="005D06B8" w:rsidRDefault="00732982" w:rsidP="00732982">
      <w:pPr>
        <w:spacing w:line="240" w:lineRule="auto"/>
        <w:rPr>
          <w:rFonts w:ascii="Times New Roman" w:hAnsi="Times New Roman" w:cs="Times New Roman"/>
          <w:b/>
          <w:sz w:val="28"/>
          <w:szCs w:val="28"/>
        </w:rPr>
      </w:pPr>
    </w:p>
    <w:p w:rsidR="00732982" w:rsidRPr="002C1320" w:rsidRDefault="00732982" w:rsidP="00732982">
      <w:pPr>
        <w:spacing w:line="240" w:lineRule="auto"/>
        <w:rPr>
          <w:sz w:val="28"/>
          <w:szCs w:val="28"/>
        </w:rPr>
      </w:pPr>
    </w:p>
    <w:p w:rsidR="00732982" w:rsidRDefault="00732982" w:rsidP="00732982">
      <w:pPr>
        <w:spacing w:line="240" w:lineRule="auto"/>
        <w:rPr>
          <w:b/>
          <w:sz w:val="32"/>
          <w:szCs w:val="32"/>
        </w:rPr>
      </w:pPr>
    </w:p>
    <w:p w:rsidR="00732982" w:rsidRDefault="00732982" w:rsidP="00732982">
      <w:pPr>
        <w:spacing w:line="240" w:lineRule="auto"/>
        <w:rPr>
          <w:b/>
          <w:sz w:val="32"/>
          <w:szCs w:val="32"/>
        </w:rPr>
      </w:pPr>
    </w:p>
    <w:p w:rsidR="00732982" w:rsidRDefault="00732982" w:rsidP="00732982">
      <w:pPr>
        <w:spacing w:line="240" w:lineRule="auto"/>
        <w:rPr>
          <w:b/>
          <w:sz w:val="32"/>
          <w:szCs w:val="32"/>
        </w:rPr>
      </w:pPr>
    </w:p>
    <w:p w:rsidR="00732982" w:rsidRDefault="00732982" w:rsidP="00732982">
      <w:pPr>
        <w:spacing w:line="240" w:lineRule="auto"/>
        <w:rPr>
          <w:b/>
          <w:sz w:val="32"/>
          <w:szCs w:val="32"/>
        </w:rPr>
      </w:pPr>
    </w:p>
    <w:p w:rsidR="00732982" w:rsidRDefault="00732982" w:rsidP="0073298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w:t>
      </w:r>
      <w:r w:rsidRPr="003B78F1">
        <w:rPr>
          <w:rFonts w:ascii="Times New Roman" w:hAnsi="Times New Roman" w:cs="Times New Roman"/>
          <w:b/>
          <w:sz w:val="28"/>
          <w:szCs w:val="28"/>
        </w:rPr>
        <w:t>Содержани</w:t>
      </w:r>
      <w:r>
        <w:rPr>
          <w:rFonts w:ascii="Times New Roman" w:hAnsi="Times New Roman" w:cs="Times New Roman"/>
          <w:b/>
          <w:sz w:val="28"/>
          <w:szCs w:val="28"/>
        </w:rPr>
        <w:t>е программы 1-го</w:t>
      </w:r>
      <w:r w:rsidRPr="003B78F1">
        <w:rPr>
          <w:rFonts w:ascii="Times New Roman" w:hAnsi="Times New Roman" w:cs="Times New Roman"/>
          <w:b/>
          <w:sz w:val="28"/>
          <w:szCs w:val="28"/>
        </w:rPr>
        <w:t xml:space="preserve"> год</w:t>
      </w:r>
      <w:r>
        <w:rPr>
          <w:rFonts w:ascii="Times New Roman" w:hAnsi="Times New Roman" w:cs="Times New Roman"/>
          <w:b/>
          <w:sz w:val="28"/>
          <w:szCs w:val="28"/>
        </w:rPr>
        <w:t>а</w:t>
      </w:r>
      <w:r w:rsidRPr="003B78F1">
        <w:rPr>
          <w:rFonts w:ascii="Times New Roman" w:hAnsi="Times New Roman" w:cs="Times New Roman"/>
          <w:b/>
          <w:sz w:val="28"/>
          <w:szCs w:val="28"/>
        </w:rPr>
        <w:t xml:space="preserve"> обучения.</w:t>
      </w:r>
    </w:p>
    <w:p w:rsidR="00732982" w:rsidRPr="003B78F1" w:rsidRDefault="00732982" w:rsidP="00732982">
      <w:pPr>
        <w:spacing w:after="0" w:line="240" w:lineRule="auto"/>
        <w:jc w:val="center"/>
        <w:rPr>
          <w:rFonts w:ascii="Times New Roman" w:hAnsi="Times New Roman" w:cs="Times New Roman"/>
          <w:b/>
          <w:sz w:val="28"/>
          <w:szCs w:val="28"/>
        </w:rPr>
      </w:pPr>
    </w:p>
    <w:p w:rsidR="00732982" w:rsidRPr="003B78F1" w:rsidRDefault="00732982" w:rsidP="00732982">
      <w:pPr>
        <w:numPr>
          <w:ilvl w:val="0"/>
          <w:numId w:val="20"/>
        </w:numPr>
        <w:spacing w:after="0" w:line="240" w:lineRule="auto"/>
        <w:rPr>
          <w:rFonts w:ascii="Times New Roman" w:hAnsi="Times New Roman" w:cs="Times New Roman"/>
          <w:b/>
          <w:sz w:val="28"/>
          <w:szCs w:val="28"/>
        </w:rPr>
      </w:pPr>
      <w:r w:rsidRPr="003B78F1">
        <w:rPr>
          <w:rFonts w:ascii="Times New Roman" w:hAnsi="Times New Roman" w:cs="Times New Roman"/>
          <w:b/>
          <w:sz w:val="28"/>
          <w:szCs w:val="28"/>
        </w:rPr>
        <w:t>Вводное занятие. (2</w:t>
      </w:r>
      <w:r>
        <w:rPr>
          <w:rFonts w:ascii="Times New Roman" w:hAnsi="Times New Roman" w:cs="Times New Roman"/>
          <w:b/>
          <w:sz w:val="28"/>
          <w:szCs w:val="28"/>
        </w:rPr>
        <w:t xml:space="preserve"> </w:t>
      </w:r>
      <w:r w:rsidRPr="003B78F1">
        <w:rPr>
          <w:rFonts w:ascii="Times New Roman" w:hAnsi="Times New Roman" w:cs="Times New Roman"/>
          <w:b/>
          <w:sz w:val="28"/>
          <w:szCs w:val="28"/>
        </w:rPr>
        <w:t>часа)</w:t>
      </w:r>
    </w:p>
    <w:p w:rsidR="00732982" w:rsidRPr="0020783C"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Ознакомление с задачами кружка и программой работы;</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знакомство  с оборудованием и инструментами для занятий;</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 xml:space="preserve"> с правилами безопасности труда и пожарной безопасности;</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показ образцов поделок.</w:t>
      </w:r>
    </w:p>
    <w:p w:rsidR="00732982"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 час</w:t>
      </w:r>
      <w:r w:rsidRPr="0020783C">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загадки, кроссворды, викторина по прикладному творчеству.</w:t>
      </w:r>
    </w:p>
    <w:p w:rsidR="00732982" w:rsidRDefault="00732982" w:rsidP="00732982">
      <w:pPr>
        <w:spacing w:after="0" w:line="240" w:lineRule="auto"/>
        <w:rPr>
          <w:rFonts w:ascii="Times New Roman" w:hAnsi="Times New Roman" w:cs="Times New Roman"/>
          <w:sz w:val="28"/>
          <w:szCs w:val="28"/>
        </w:rPr>
      </w:pPr>
    </w:p>
    <w:p w:rsidR="00732982" w:rsidRPr="000D0486" w:rsidRDefault="00732982" w:rsidP="00732982">
      <w:pPr>
        <w:pStyle w:val="af"/>
        <w:numPr>
          <w:ilvl w:val="0"/>
          <w:numId w:val="20"/>
        </w:numPr>
        <w:spacing w:after="0" w:line="240" w:lineRule="auto"/>
        <w:rPr>
          <w:rFonts w:ascii="Times New Roman" w:hAnsi="Times New Roman" w:cs="Times New Roman"/>
          <w:b/>
          <w:sz w:val="28"/>
          <w:szCs w:val="28"/>
        </w:rPr>
      </w:pPr>
      <w:r w:rsidRPr="000D0486">
        <w:rPr>
          <w:rFonts w:ascii="Times New Roman" w:hAnsi="Times New Roman" w:cs="Times New Roman"/>
          <w:b/>
          <w:sz w:val="28"/>
          <w:szCs w:val="28"/>
        </w:rPr>
        <w:t>Изучение видов тканей и швов. (4</w:t>
      </w:r>
      <w:r>
        <w:rPr>
          <w:rFonts w:ascii="Times New Roman" w:hAnsi="Times New Roman" w:cs="Times New Roman"/>
          <w:b/>
          <w:sz w:val="28"/>
          <w:szCs w:val="28"/>
        </w:rPr>
        <w:t xml:space="preserve"> </w:t>
      </w:r>
      <w:r w:rsidRPr="000D0486">
        <w:rPr>
          <w:rFonts w:ascii="Times New Roman" w:hAnsi="Times New Roman" w:cs="Times New Roman"/>
          <w:b/>
          <w:sz w:val="28"/>
          <w:szCs w:val="28"/>
        </w:rPr>
        <w:t>часа)</w:t>
      </w:r>
    </w:p>
    <w:p w:rsidR="00732982" w:rsidRPr="0020783C"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швов через край, вперед иголку, потайной шов, обметочный шов;</w:t>
      </w:r>
    </w:p>
    <w:p w:rsidR="00732982" w:rsidRPr="000D0486" w:rsidRDefault="00732982" w:rsidP="00732982">
      <w:pPr>
        <w:spacing w:after="0" w:line="240" w:lineRule="auto"/>
        <w:rPr>
          <w:rFonts w:ascii="Times New Roman" w:hAnsi="Times New Roman" w:cs="Times New Roman"/>
          <w:b/>
          <w:sz w:val="28"/>
          <w:szCs w:val="28"/>
        </w:rPr>
      </w:pPr>
      <w:r>
        <w:rPr>
          <w:rFonts w:ascii="Times New Roman" w:hAnsi="Times New Roman" w:cs="Times New Roman"/>
          <w:sz w:val="28"/>
          <w:szCs w:val="28"/>
        </w:rPr>
        <w:t>-  изучение видов тканей, их свойств.</w:t>
      </w:r>
    </w:p>
    <w:p w:rsidR="00732982"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(3 часа</w:t>
      </w:r>
      <w:r w:rsidRPr="0020783C">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выполнение шва через край;</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выполнение шва вперед иголку;</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выполнение потайного шва;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выполнение обметочного шва.</w:t>
      </w:r>
    </w:p>
    <w:p w:rsidR="00732982" w:rsidRDefault="00732982" w:rsidP="00732982">
      <w:pPr>
        <w:spacing w:after="0" w:line="240" w:lineRule="auto"/>
        <w:rPr>
          <w:rFonts w:ascii="Times New Roman" w:hAnsi="Times New Roman" w:cs="Times New Roman"/>
          <w:sz w:val="28"/>
          <w:szCs w:val="28"/>
        </w:rPr>
      </w:pPr>
    </w:p>
    <w:p w:rsidR="00732982" w:rsidRDefault="00732982" w:rsidP="00732982">
      <w:pPr>
        <w:pStyle w:val="af"/>
        <w:numPr>
          <w:ilvl w:val="0"/>
          <w:numId w:val="20"/>
        </w:numPr>
        <w:spacing w:after="0" w:line="240" w:lineRule="auto"/>
        <w:rPr>
          <w:rFonts w:ascii="Times New Roman" w:hAnsi="Times New Roman" w:cs="Times New Roman"/>
          <w:b/>
          <w:sz w:val="28"/>
          <w:szCs w:val="28"/>
        </w:rPr>
      </w:pPr>
      <w:r>
        <w:rPr>
          <w:rFonts w:ascii="Times New Roman" w:hAnsi="Times New Roman" w:cs="Times New Roman"/>
          <w:b/>
          <w:sz w:val="28"/>
          <w:szCs w:val="28"/>
        </w:rPr>
        <w:t>Веселый зоопарк. (</w:t>
      </w:r>
      <w:r w:rsidR="00E861CE">
        <w:rPr>
          <w:rFonts w:ascii="Times New Roman" w:hAnsi="Times New Roman" w:cs="Times New Roman"/>
          <w:b/>
          <w:sz w:val="28"/>
          <w:szCs w:val="28"/>
        </w:rPr>
        <w:t>56часов</w:t>
      </w:r>
      <w:r w:rsidRPr="00DE400B">
        <w:rPr>
          <w:rFonts w:ascii="Times New Roman" w:hAnsi="Times New Roman" w:cs="Times New Roman"/>
          <w:b/>
          <w:sz w:val="28"/>
          <w:szCs w:val="28"/>
        </w:rPr>
        <w:t>)</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(5 часов)</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стежков;</w:t>
      </w:r>
    </w:p>
    <w:p w:rsidR="00732982" w:rsidRPr="00384934" w:rsidRDefault="00732982" w:rsidP="00732982">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732982" w:rsidRPr="00384934" w:rsidRDefault="00E861CE"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(51 час</w:t>
      </w:r>
      <w:r w:rsidR="00732982" w:rsidRPr="0020783C">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Изготовление поделок из ткани и меха:</w:t>
      </w:r>
    </w:p>
    <w:p w:rsidR="00C43BD5" w:rsidRDefault="00C43BD5"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хомячок;</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свинка;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заяц;</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котенок;</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крыска</w:t>
      </w:r>
      <w:proofErr w:type="spellEnd"/>
      <w:r>
        <w:rPr>
          <w:rFonts w:ascii="Times New Roman" w:hAnsi="Times New Roman" w:cs="Times New Roman"/>
          <w:sz w:val="28"/>
          <w:szCs w:val="28"/>
        </w:rPr>
        <w:t xml:space="preserve"> Лариска;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Винни</w:t>
      </w:r>
      <w:proofErr w:type="spellEnd"/>
      <w:r>
        <w:rPr>
          <w:rFonts w:ascii="Times New Roman" w:hAnsi="Times New Roman" w:cs="Times New Roman"/>
          <w:sz w:val="28"/>
          <w:szCs w:val="28"/>
        </w:rPr>
        <w:t xml:space="preserve"> Пух;</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кошка;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лев;</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мишка;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филин;</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страусенок;</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цыпленок;</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курочка;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зайчик из трикотажа;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кошечка из меха.</w:t>
      </w:r>
    </w:p>
    <w:p w:rsidR="00732982" w:rsidRPr="00AA5D14" w:rsidRDefault="00732982" w:rsidP="00732982">
      <w:pPr>
        <w:pStyle w:val="ae"/>
        <w:rPr>
          <w:rFonts w:ascii="Times New Roman" w:hAnsi="Times New Roman" w:cs="Times New Roman"/>
          <w:sz w:val="28"/>
          <w:szCs w:val="28"/>
        </w:rPr>
      </w:pPr>
    </w:p>
    <w:p w:rsidR="00732982" w:rsidRDefault="00732982" w:rsidP="00732982">
      <w:pPr>
        <w:pStyle w:val="ae"/>
        <w:numPr>
          <w:ilvl w:val="0"/>
          <w:numId w:val="20"/>
        </w:numPr>
        <w:rPr>
          <w:rFonts w:ascii="Times New Roman" w:hAnsi="Times New Roman" w:cs="Times New Roman"/>
          <w:b/>
          <w:sz w:val="28"/>
          <w:szCs w:val="28"/>
        </w:rPr>
      </w:pPr>
      <w:r>
        <w:rPr>
          <w:rFonts w:ascii="Times New Roman" w:hAnsi="Times New Roman" w:cs="Times New Roman"/>
          <w:b/>
          <w:sz w:val="28"/>
          <w:szCs w:val="28"/>
        </w:rPr>
        <w:t xml:space="preserve"> </w:t>
      </w:r>
      <w:r w:rsidR="00E861CE">
        <w:rPr>
          <w:rFonts w:ascii="Times New Roman" w:hAnsi="Times New Roman" w:cs="Times New Roman"/>
          <w:b/>
          <w:sz w:val="28"/>
          <w:szCs w:val="28"/>
        </w:rPr>
        <w:t>Мир флоры. (16</w:t>
      </w:r>
      <w:r>
        <w:rPr>
          <w:rFonts w:ascii="Times New Roman" w:hAnsi="Times New Roman" w:cs="Times New Roman"/>
          <w:b/>
          <w:sz w:val="28"/>
          <w:szCs w:val="28"/>
        </w:rPr>
        <w:t xml:space="preserve"> </w:t>
      </w:r>
      <w:r w:rsidRPr="008D1C78">
        <w:rPr>
          <w:rFonts w:ascii="Times New Roman" w:hAnsi="Times New Roman" w:cs="Times New Roman"/>
          <w:b/>
          <w:sz w:val="28"/>
          <w:szCs w:val="28"/>
        </w:rPr>
        <w:t>часов)</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(3 часа)</w:t>
      </w:r>
    </w:p>
    <w:p w:rsidR="00732982" w:rsidRPr="008D1C78" w:rsidRDefault="00732982" w:rsidP="00732982">
      <w:pPr>
        <w:spacing w:after="0" w:line="240" w:lineRule="auto"/>
        <w:rPr>
          <w:rFonts w:ascii="Times New Roman" w:hAnsi="Times New Roman" w:cs="Times New Roman"/>
          <w:sz w:val="28"/>
          <w:szCs w:val="28"/>
        </w:rPr>
      </w:pPr>
      <w:r w:rsidRPr="008D1C78">
        <w:rPr>
          <w:rFonts w:ascii="Times New Roman" w:hAnsi="Times New Roman" w:cs="Times New Roman"/>
          <w:sz w:val="28"/>
          <w:szCs w:val="28"/>
        </w:rPr>
        <w:t>-  техника безопасности при работе с ножницами и иглой;</w:t>
      </w:r>
    </w:p>
    <w:p w:rsidR="00732982" w:rsidRPr="008D1C78" w:rsidRDefault="00732982" w:rsidP="00732982">
      <w:pPr>
        <w:spacing w:after="0" w:line="240" w:lineRule="auto"/>
        <w:rPr>
          <w:rFonts w:ascii="Times New Roman" w:hAnsi="Times New Roman" w:cs="Times New Roman"/>
          <w:sz w:val="28"/>
          <w:szCs w:val="28"/>
        </w:rPr>
      </w:pPr>
      <w:r w:rsidRPr="008D1C78">
        <w:rPr>
          <w:rFonts w:ascii="Times New Roman" w:hAnsi="Times New Roman" w:cs="Times New Roman"/>
          <w:sz w:val="28"/>
          <w:szCs w:val="28"/>
        </w:rPr>
        <w:t>-  техника выполнения стежков;</w:t>
      </w:r>
    </w:p>
    <w:p w:rsidR="00732982" w:rsidRPr="008D1C78" w:rsidRDefault="00732982" w:rsidP="00732982">
      <w:pPr>
        <w:tabs>
          <w:tab w:val="left" w:pos="1125"/>
        </w:tabs>
        <w:spacing w:after="0" w:line="240" w:lineRule="auto"/>
        <w:jc w:val="both"/>
        <w:rPr>
          <w:rFonts w:ascii="Times New Roman" w:hAnsi="Times New Roman" w:cs="Times New Roman"/>
          <w:sz w:val="28"/>
          <w:szCs w:val="28"/>
        </w:rPr>
      </w:pPr>
      <w:r w:rsidRPr="008D1C78">
        <w:rPr>
          <w:rFonts w:ascii="Times New Roman" w:hAnsi="Times New Roman" w:cs="Times New Roman"/>
          <w:sz w:val="28"/>
          <w:szCs w:val="28"/>
        </w:rPr>
        <w:t>-  беседы по темам.</w:t>
      </w:r>
    </w:p>
    <w:p w:rsidR="00732982" w:rsidRPr="008D1C78" w:rsidRDefault="00E861CE"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(13</w:t>
      </w:r>
      <w:r w:rsidR="00732982">
        <w:rPr>
          <w:rFonts w:ascii="Times New Roman" w:hAnsi="Times New Roman" w:cs="Times New Roman"/>
          <w:i/>
          <w:sz w:val="28"/>
          <w:szCs w:val="28"/>
        </w:rPr>
        <w:t xml:space="preserve"> </w:t>
      </w:r>
      <w:r w:rsidR="00732982" w:rsidRPr="008D1C78">
        <w:rPr>
          <w:rFonts w:ascii="Times New Roman" w:hAnsi="Times New Roman" w:cs="Times New Roman"/>
          <w:i/>
          <w:sz w:val="28"/>
          <w:szCs w:val="28"/>
        </w:rPr>
        <w:t>часов)</w:t>
      </w:r>
    </w:p>
    <w:p w:rsidR="00732982" w:rsidRDefault="00732982" w:rsidP="00732982">
      <w:pPr>
        <w:spacing w:after="0" w:line="240" w:lineRule="auto"/>
        <w:rPr>
          <w:rFonts w:ascii="Times New Roman" w:hAnsi="Times New Roman" w:cs="Times New Roman"/>
          <w:sz w:val="28"/>
          <w:szCs w:val="28"/>
        </w:rPr>
      </w:pPr>
      <w:r w:rsidRPr="008D1C78">
        <w:rPr>
          <w:rFonts w:ascii="Times New Roman" w:hAnsi="Times New Roman" w:cs="Times New Roman"/>
          <w:sz w:val="28"/>
          <w:szCs w:val="28"/>
        </w:rPr>
        <w:t>Изготовление поделок из ткани и меха: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кактус;</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гриб;</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груша;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лимон;</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клубничка;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вишенки.</w:t>
      </w:r>
    </w:p>
    <w:p w:rsidR="00732982" w:rsidRDefault="00732982" w:rsidP="00732982">
      <w:pPr>
        <w:pStyle w:val="ae"/>
        <w:rPr>
          <w:rFonts w:ascii="Times New Roman" w:hAnsi="Times New Roman" w:cs="Times New Roman"/>
          <w:sz w:val="28"/>
          <w:szCs w:val="28"/>
        </w:rPr>
      </w:pPr>
    </w:p>
    <w:p w:rsidR="00732982" w:rsidRPr="00166980" w:rsidRDefault="00732982" w:rsidP="00732982">
      <w:pPr>
        <w:pStyle w:val="ae"/>
        <w:numPr>
          <w:ilvl w:val="0"/>
          <w:numId w:val="24"/>
        </w:numPr>
        <w:rPr>
          <w:rFonts w:ascii="Times New Roman" w:hAnsi="Times New Roman" w:cs="Times New Roman"/>
          <w:b/>
          <w:sz w:val="28"/>
          <w:szCs w:val="28"/>
        </w:rPr>
      </w:pPr>
      <w:r w:rsidRPr="00166980">
        <w:rPr>
          <w:rFonts w:ascii="Times New Roman" w:hAnsi="Times New Roman" w:cs="Times New Roman"/>
          <w:b/>
          <w:sz w:val="28"/>
          <w:szCs w:val="28"/>
        </w:rPr>
        <w:t>Морские обитатели. (16</w:t>
      </w:r>
      <w:r>
        <w:rPr>
          <w:rFonts w:ascii="Times New Roman" w:hAnsi="Times New Roman" w:cs="Times New Roman"/>
          <w:b/>
          <w:sz w:val="28"/>
          <w:szCs w:val="28"/>
        </w:rPr>
        <w:t xml:space="preserve"> </w:t>
      </w:r>
      <w:r w:rsidRPr="00166980">
        <w:rPr>
          <w:rFonts w:ascii="Times New Roman" w:hAnsi="Times New Roman" w:cs="Times New Roman"/>
          <w:b/>
          <w:sz w:val="28"/>
          <w:szCs w:val="28"/>
        </w:rPr>
        <w:t>часов)</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(2 часа)</w:t>
      </w:r>
    </w:p>
    <w:p w:rsidR="00732982" w:rsidRPr="00166980" w:rsidRDefault="00732982" w:rsidP="00732982">
      <w:pPr>
        <w:spacing w:after="0" w:line="240" w:lineRule="auto"/>
        <w:rPr>
          <w:rFonts w:ascii="Times New Roman" w:hAnsi="Times New Roman" w:cs="Times New Roman"/>
          <w:sz w:val="28"/>
          <w:szCs w:val="28"/>
        </w:rPr>
      </w:pPr>
      <w:r w:rsidRPr="00166980">
        <w:rPr>
          <w:rFonts w:ascii="Times New Roman" w:hAnsi="Times New Roman" w:cs="Times New Roman"/>
          <w:sz w:val="28"/>
          <w:szCs w:val="28"/>
        </w:rPr>
        <w:t>-  техника безопасности при работе с ножницами и иглой;</w:t>
      </w:r>
    </w:p>
    <w:p w:rsidR="00732982" w:rsidRPr="00166980" w:rsidRDefault="00732982" w:rsidP="00732982">
      <w:pPr>
        <w:spacing w:after="0" w:line="240" w:lineRule="auto"/>
        <w:rPr>
          <w:rFonts w:ascii="Times New Roman" w:hAnsi="Times New Roman" w:cs="Times New Roman"/>
          <w:sz w:val="28"/>
          <w:szCs w:val="28"/>
        </w:rPr>
      </w:pPr>
      <w:r w:rsidRPr="00166980">
        <w:rPr>
          <w:rFonts w:ascii="Times New Roman" w:hAnsi="Times New Roman" w:cs="Times New Roman"/>
          <w:sz w:val="28"/>
          <w:szCs w:val="28"/>
        </w:rPr>
        <w:t>-  техника выполнения стежков;</w:t>
      </w:r>
    </w:p>
    <w:p w:rsidR="00732982" w:rsidRPr="00166980" w:rsidRDefault="00732982" w:rsidP="00732982">
      <w:pPr>
        <w:tabs>
          <w:tab w:val="left" w:pos="1125"/>
        </w:tabs>
        <w:spacing w:after="0" w:line="240" w:lineRule="auto"/>
        <w:jc w:val="both"/>
        <w:rPr>
          <w:rFonts w:ascii="Times New Roman" w:hAnsi="Times New Roman" w:cs="Times New Roman"/>
          <w:sz w:val="28"/>
          <w:szCs w:val="28"/>
        </w:rPr>
      </w:pPr>
      <w:r w:rsidRPr="00166980">
        <w:rPr>
          <w:rFonts w:ascii="Times New Roman" w:hAnsi="Times New Roman" w:cs="Times New Roman"/>
          <w:sz w:val="28"/>
          <w:szCs w:val="28"/>
        </w:rPr>
        <w:t>-  беседы по темам.</w:t>
      </w:r>
    </w:p>
    <w:p w:rsidR="00732982" w:rsidRPr="00166980" w:rsidRDefault="00732982" w:rsidP="00732982">
      <w:pPr>
        <w:spacing w:after="0" w:line="240" w:lineRule="auto"/>
        <w:rPr>
          <w:rFonts w:ascii="Times New Roman" w:hAnsi="Times New Roman" w:cs="Times New Roman"/>
          <w:i/>
          <w:sz w:val="28"/>
          <w:szCs w:val="28"/>
        </w:rPr>
      </w:pPr>
      <w:r w:rsidRPr="00166980">
        <w:rPr>
          <w:rFonts w:ascii="Times New Roman" w:hAnsi="Times New Roman" w:cs="Times New Roman"/>
          <w:i/>
          <w:sz w:val="28"/>
          <w:szCs w:val="28"/>
        </w:rPr>
        <w:t>Практическая часть (14</w:t>
      </w:r>
      <w:r>
        <w:rPr>
          <w:rFonts w:ascii="Times New Roman" w:hAnsi="Times New Roman" w:cs="Times New Roman"/>
          <w:i/>
          <w:sz w:val="28"/>
          <w:szCs w:val="28"/>
        </w:rPr>
        <w:t xml:space="preserve"> </w:t>
      </w:r>
      <w:r w:rsidRPr="00166980">
        <w:rPr>
          <w:rFonts w:ascii="Times New Roman" w:hAnsi="Times New Roman" w:cs="Times New Roman"/>
          <w:i/>
          <w:sz w:val="28"/>
          <w:szCs w:val="28"/>
        </w:rPr>
        <w:t>часов)</w:t>
      </w:r>
    </w:p>
    <w:p w:rsidR="00732982" w:rsidRPr="00166980" w:rsidRDefault="00732982" w:rsidP="00732982">
      <w:pPr>
        <w:spacing w:after="0" w:line="240" w:lineRule="auto"/>
        <w:rPr>
          <w:rFonts w:ascii="Times New Roman" w:hAnsi="Times New Roman" w:cs="Times New Roman"/>
          <w:i/>
          <w:sz w:val="28"/>
          <w:szCs w:val="28"/>
        </w:rPr>
      </w:pPr>
      <w:r w:rsidRPr="00166980">
        <w:rPr>
          <w:rFonts w:ascii="Times New Roman" w:hAnsi="Times New Roman" w:cs="Times New Roman"/>
          <w:sz w:val="28"/>
          <w:szCs w:val="28"/>
        </w:rPr>
        <w:t>Изготовление поделок из ткани и меха: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золотая рыбка;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черепаха;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улитка;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осьминог;</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змея Анфиса.</w:t>
      </w:r>
    </w:p>
    <w:p w:rsidR="00732982" w:rsidRDefault="00732982" w:rsidP="00732982">
      <w:pPr>
        <w:spacing w:after="0" w:line="240" w:lineRule="auto"/>
        <w:rPr>
          <w:rFonts w:ascii="Times New Roman" w:hAnsi="Times New Roman" w:cs="Times New Roman"/>
          <w:sz w:val="28"/>
          <w:szCs w:val="28"/>
        </w:rPr>
      </w:pPr>
    </w:p>
    <w:p w:rsidR="00732982" w:rsidRDefault="00732982" w:rsidP="00732982">
      <w:pPr>
        <w:pStyle w:val="af"/>
        <w:numPr>
          <w:ilvl w:val="0"/>
          <w:numId w:val="24"/>
        </w:numPr>
        <w:spacing w:after="0" w:line="240" w:lineRule="auto"/>
        <w:rPr>
          <w:rFonts w:ascii="Times New Roman" w:hAnsi="Times New Roman" w:cs="Times New Roman"/>
          <w:b/>
          <w:sz w:val="28"/>
          <w:szCs w:val="28"/>
        </w:rPr>
      </w:pPr>
      <w:r w:rsidRPr="008D1C78">
        <w:rPr>
          <w:rFonts w:ascii="Times New Roman" w:hAnsi="Times New Roman" w:cs="Times New Roman"/>
          <w:b/>
          <w:sz w:val="28"/>
          <w:szCs w:val="28"/>
        </w:rPr>
        <w:t>Забавные фигурки. (24</w:t>
      </w:r>
      <w:r>
        <w:rPr>
          <w:rFonts w:ascii="Times New Roman" w:hAnsi="Times New Roman" w:cs="Times New Roman"/>
          <w:b/>
          <w:sz w:val="28"/>
          <w:szCs w:val="28"/>
        </w:rPr>
        <w:t xml:space="preserve"> </w:t>
      </w:r>
      <w:r w:rsidRPr="008D1C78">
        <w:rPr>
          <w:rFonts w:ascii="Times New Roman" w:hAnsi="Times New Roman" w:cs="Times New Roman"/>
          <w:b/>
          <w:sz w:val="28"/>
          <w:szCs w:val="28"/>
        </w:rPr>
        <w:t>часа)</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(3 часа)</w:t>
      </w:r>
    </w:p>
    <w:p w:rsidR="00732982" w:rsidRPr="00BF547A"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  техника безопасности при работе с ножницами и иглой;</w:t>
      </w:r>
    </w:p>
    <w:p w:rsidR="00732982" w:rsidRPr="00BF547A"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  техника выполнения стежков;</w:t>
      </w:r>
    </w:p>
    <w:p w:rsidR="00732982" w:rsidRPr="00BF547A" w:rsidRDefault="00732982" w:rsidP="00732982">
      <w:pPr>
        <w:tabs>
          <w:tab w:val="left" w:pos="1125"/>
        </w:tabs>
        <w:spacing w:after="0" w:line="240" w:lineRule="auto"/>
        <w:jc w:val="both"/>
        <w:rPr>
          <w:rFonts w:ascii="Times New Roman" w:hAnsi="Times New Roman" w:cs="Times New Roman"/>
          <w:sz w:val="28"/>
          <w:szCs w:val="28"/>
        </w:rPr>
      </w:pPr>
      <w:r w:rsidRPr="00BF547A">
        <w:rPr>
          <w:rFonts w:ascii="Times New Roman" w:hAnsi="Times New Roman" w:cs="Times New Roman"/>
          <w:sz w:val="28"/>
          <w:szCs w:val="28"/>
        </w:rPr>
        <w:t>-  беседы по темам.</w:t>
      </w:r>
    </w:p>
    <w:p w:rsidR="00732982" w:rsidRPr="00BF547A"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(21 час</w:t>
      </w:r>
      <w:r w:rsidRPr="00BF547A">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Изготовление поделок из ткани и меха: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заяц в кармане;</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котенок в кармане;</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мышка в кармане;</w:t>
      </w:r>
    </w:p>
    <w:p w:rsidR="00732982" w:rsidRPr="00BF547A" w:rsidRDefault="00732982" w:rsidP="00732982">
      <w:pPr>
        <w:spacing w:after="0" w:line="240" w:lineRule="auto"/>
        <w:rPr>
          <w:rFonts w:ascii="Times New Roman" w:hAnsi="Times New Roman" w:cs="Times New Roman"/>
          <w:b/>
          <w:sz w:val="28"/>
          <w:szCs w:val="28"/>
        </w:rPr>
      </w:pPr>
      <w:r>
        <w:rPr>
          <w:rFonts w:ascii="Times New Roman" w:hAnsi="Times New Roman" w:cs="Times New Roman"/>
          <w:sz w:val="28"/>
          <w:szCs w:val="28"/>
        </w:rPr>
        <w:t>-  щенок в кармане;</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гамбургер;</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сердечко;</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мячик;</w:t>
      </w:r>
    </w:p>
    <w:p w:rsidR="00732982" w:rsidRDefault="00E861CE" w:rsidP="00732982">
      <w:pPr>
        <w:pStyle w:val="ae"/>
        <w:rPr>
          <w:rFonts w:ascii="Times New Roman" w:hAnsi="Times New Roman" w:cs="Times New Roman"/>
          <w:sz w:val="28"/>
          <w:szCs w:val="28"/>
        </w:rPr>
      </w:pPr>
      <w:r>
        <w:rPr>
          <w:rFonts w:ascii="Times New Roman" w:hAnsi="Times New Roman" w:cs="Times New Roman"/>
          <w:sz w:val="28"/>
          <w:szCs w:val="28"/>
        </w:rPr>
        <w:t>-  киви;</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звездочка;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гномик;</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младенец;</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домовенок.</w:t>
      </w: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numPr>
          <w:ilvl w:val="0"/>
          <w:numId w:val="24"/>
        </w:numPr>
        <w:rPr>
          <w:rFonts w:ascii="Times New Roman" w:hAnsi="Times New Roman" w:cs="Times New Roman"/>
          <w:b/>
          <w:sz w:val="28"/>
          <w:szCs w:val="28"/>
        </w:rPr>
      </w:pPr>
      <w:r>
        <w:rPr>
          <w:rFonts w:ascii="Times New Roman" w:hAnsi="Times New Roman" w:cs="Times New Roman"/>
          <w:b/>
          <w:sz w:val="28"/>
          <w:szCs w:val="28"/>
        </w:rPr>
        <w:t>Мир насекомых. (16 часов)</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(2 часа)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безопасности при работе с ножницами и иглой;</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техника выполнения стежков;</w:t>
      </w:r>
    </w:p>
    <w:p w:rsidR="00732982" w:rsidRPr="00384934" w:rsidRDefault="00732982" w:rsidP="00732982">
      <w:pPr>
        <w:tabs>
          <w:tab w:val="left" w:pos="112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беседы по темам.</w:t>
      </w:r>
    </w:p>
    <w:p w:rsidR="00732982"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(14 часов</w:t>
      </w:r>
      <w:r w:rsidRPr="0020783C">
        <w:rPr>
          <w:rFonts w:ascii="Times New Roman" w:hAnsi="Times New Roman" w:cs="Times New Roman"/>
          <w:i/>
          <w:sz w:val="28"/>
          <w:szCs w:val="28"/>
        </w:rPr>
        <w:t>)</w:t>
      </w:r>
    </w:p>
    <w:p w:rsidR="00732982" w:rsidRPr="00166980" w:rsidRDefault="00732982" w:rsidP="00732982">
      <w:pPr>
        <w:spacing w:after="0" w:line="240" w:lineRule="auto"/>
        <w:rPr>
          <w:rFonts w:ascii="Times New Roman" w:hAnsi="Times New Roman" w:cs="Times New Roman"/>
          <w:i/>
          <w:sz w:val="28"/>
          <w:szCs w:val="28"/>
        </w:rPr>
      </w:pPr>
      <w:r>
        <w:rPr>
          <w:rFonts w:ascii="Times New Roman" w:hAnsi="Times New Roman" w:cs="Times New Roman"/>
          <w:sz w:val="28"/>
          <w:szCs w:val="28"/>
        </w:rPr>
        <w:t>Изготовление поделок из ткани и меха: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  гусеница </w:t>
      </w:r>
      <w:proofErr w:type="spellStart"/>
      <w:r>
        <w:rPr>
          <w:rFonts w:ascii="Times New Roman" w:hAnsi="Times New Roman" w:cs="Times New Roman"/>
          <w:sz w:val="28"/>
          <w:szCs w:val="28"/>
        </w:rPr>
        <w:t>Улька</w:t>
      </w:r>
      <w:proofErr w:type="spellEnd"/>
      <w:r>
        <w:rPr>
          <w:rFonts w:ascii="Times New Roman" w:hAnsi="Times New Roman" w:cs="Times New Roman"/>
          <w:sz w:val="28"/>
          <w:szCs w:val="28"/>
        </w:rPr>
        <w:t>;</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букашка;</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паучок;</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Божья коровка.</w:t>
      </w:r>
    </w:p>
    <w:p w:rsidR="00732982" w:rsidRDefault="00732982" w:rsidP="00732982">
      <w:pPr>
        <w:pStyle w:val="ae"/>
        <w:rPr>
          <w:rFonts w:ascii="Times New Roman" w:hAnsi="Times New Roman" w:cs="Times New Roman"/>
          <w:sz w:val="28"/>
          <w:szCs w:val="28"/>
        </w:rPr>
      </w:pPr>
    </w:p>
    <w:p w:rsidR="00732982" w:rsidRDefault="00732982" w:rsidP="00732982">
      <w:pPr>
        <w:pStyle w:val="ae"/>
        <w:numPr>
          <w:ilvl w:val="0"/>
          <w:numId w:val="24"/>
        </w:numPr>
        <w:rPr>
          <w:rFonts w:ascii="Times New Roman" w:hAnsi="Times New Roman" w:cs="Times New Roman"/>
          <w:b/>
          <w:sz w:val="28"/>
          <w:szCs w:val="28"/>
        </w:rPr>
      </w:pPr>
      <w:r w:rsidRPr="00BF547A">
        <w:rPr>
          <w:rFonts w:ascii="Times New Roman" w:hAnsi="Times New Roman" w:cs="Times New Roman"/>
          <w:b/>
          <w:sz w:val="28"/>
          <w:szCs w:val="28"/>
        </w:rPr>
        <w:t>Итоговое занятие. (2</w:t>
      </w:r>
      <w:r>
        <w:rPr>
          <w:rFonts w:ascii="Times New Roman" w:hAnsi="Times New Roman" w:cs="Times New Roman"/>
          <w:b/>
          <w:sz w:val="28"/>
          <w:szCs w:val="28"/>
        </w:rPr>
        <w:t xml:space="preserve"> </w:t>
      </w:r>
      <w:r w:rsidRPr="00BF547A">
        <w:rPr>
          <w:rFonts w:ascii="Times New Roman" w:hAnsi="Times New Roman" w:cs="Times New Roman"/>
          <w:b/>
          <w:sz w:val="28"/>
          <w:szCs w:val="28"/>
        </w:rPr>
        <w:t>часа)</w:t>
      </w:r>
    </w:p>
    <w:p w:rsidR="00732982" w:rsidRPr="00BF547A" w:rsidRDefault="00732982" w:rsidP="00732982">
      <w:pPr>
        <w:pStyle w:val="ae"/>
        <w:rPr>
          <w:rFonts w:ascii="Times New Roman" w:hAnsi="Times New Roman" w:cs="Times New Roman"/>
          <w:b/>
          <w:sz w:val="28"/>
          <w:szCs w:val="28"/>
        </w:rPr>
      </w:pPr>
      <w:r w:rsidRPr="00BF547A">
        <w:rPr>
          <w:rFonts w:ascii="Times New Roman" w:hAnsi="Times New Roman" w:cs="Times New Roman"/>
          <w:i/>
          <w:sz w:val="28"/>
          <w:szCs w:val="28"/>
        </w:rPr>
        <w:t>Теоретическая часть (1</w:t>
      </w:r>
      <w:r>
        <w:rPr>
          <w:rFonts w:ascii="Times New Roman" w:hAnsi="Times New Roman" w:cs="Times New Roman"/>
          <w:i/>
          <w:sz w:val="28"/>
          <w:szCs w:val="28"/>
        </w:rPr>
        <w:t xml:space="preserve"> </w:t>
      </w:r>
      <w:r w:rsidRPr="00BF547A">
        <w:rPr>
          <w:rFonts w:ascii="Times New Roman" w:hAnsi="Times New Roman" w:cs="Times New Roman"/>
          <w:i/>
          <w:sz w:val="28"/>
          <w:szCs w:val="28"/>
        </w:rPr>
        <w:t>час)</w:t>
      </w:r>
    </w:p>
    <w:p w:rsidR="00732982" w:rsidRPr="00BF547A" w:rsidRDefault="00732982" w:rsidP="00732982">
      <w:pPr>
        <w:spacing w:after="0" w:line="240" w:lineRule="auto"/>
        <w:rPr>
          <w:rFonts w:ascii="Times New Roman" w:hAnsi="Times New Roman" w:cs="Times New Roman"/>
          <w:b/>
          <w:sz w:val="28"/>
          <w:szCs w:val="28"/>
        </w:rPr>
      </w:pPr>
      <w:r w:rsidRPr="00BF547A">
        <w:rPr>
          <w:rFonts w:ascii="Times New Roman" w:hAnsi="Times New Roman" w:cs="Times New Roman"/>
          <w:sz w:val="28"/>
          <w:szCs w:val="28"/>
        </w:rPr>
        <w:t>Подведение итогов работы объединения.</w:t>
      </w:r>
    </w:p>
    <w:p w:rsidR="00732982" w:rsidRPr="00BF547A"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i/>
          <w:sz w:val="28"/>
          <w:szCs w:val="28"/>
        </w:rPr>
        <w:t>Практическая часть (1</w:t>
      </w:r>
      <w:r>
        <w:rPr>
          <w:rFonts w:ascii="Times New Roman" w:hAnsi="Times New Roman" w:cs="Times New Roman"/>
          <w:i/>
          <w:sz w:val="28"/>
          <w:szCs w:val="28"/>
        </w:rPr>
        <w:t xml:space="preserve"> </w:t>
      </w:r>
      <w:r w:rsidRPr="00BF547A">
        <w:rPr>
          <w:rFonts w:ascii="Times New Roman" w:hAnsi="Times New Roman" w:cs="Times New Roman"/>
          <w:i/>
          <w:sz w:val="28"/>
          <w:szCs w:val="28"/>
        </w:rPr>
        <w:t>час)</w:t>
      </w:r>
    </w:p>
    <w:p w:rsidR="00732982" w:rsidRPr="00BF547A" w:rsidRDefault="00732982" w:rsidP="00732982">
      <w:pPr>
        <w:spacing w:after="0" w:line="240" w:lineRule="auto"/>
        <w:rPr>
          <w:rFonts w:ascii="Times New Roman" w:hAnsi="Times New Roman" w:cs="Times New Roman"/>
          <w:b/>
          <w:sz w:val="28"/>
          <w:szCs w:val="28"/>
        </w:rPr>
      </w:pPr>
      <w:r w:rsidRPr="00BF547A">
        <w:rPr>
          <w:rFonts w:ascii="Times New Roman" w:hAnsi="Times New Roman" w:cs="Times New Roman"/>
          <w:sz w:val="28"/>
          <w:szCs w:val="28"/>
        </w:rPr>
        <w:t>Подготовка и оформление итоговой выставки.</w:t>
      </w:r>
    </w:p>
    <w:p w:rsidR="00732982" w:rsidRPr="00BF547A"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Итоговая аттестация учащихся.</w:t>
      </w:r>
    </w:p>
    <w:p w:rsidR="00732982" w:rsidRPr="00BF547A"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Для полноценной работы объединения необходимо иметь следующие материалы и оборудование:</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-светлое, хорошо проветриваемое помещение;</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 xml:space="preserve">-столы и стулья, соответствующие возрасту </w:t>
      </w:r>
      <w:proofErr w:type="gramStart"/>
      <w:r w:rsidRPr="00715C2F">
        <w:rPr>
          <w:rFonts w:ascii="Times New Roman" w:hAnsi="Times New Roman" w:cs="Times New Roman"/>
          <w:sz w:val="28"/>
          <w:szCs w:val="28"/>
        </w:rPr>
        <w:t>обучающихся</w:t>
      </w:r>
      <w:proofErr w:type="gramEnd"/>
      <w:r w:rsidRPr="00715C2F">
        <w:rPr>
          <w:rFonts w:ascii="Times New Roman" w:hAnsi="Times New Roman" w:cs="Times New Roman"/>
          <w:sz w:val="28"/>
          <w:szCs w:val="28"/>
        </w:rPr>
        <w:t>;</w:t>
      </w:r>
    </w:p>
    <w:p w:rsidR="00732982" w:rsidRPr="00715C2F" w:rsidRDefault="00732982" w:rsidP="00732982">
      <w:pPr>
        <w:pStyle w:val="ae"/>
        <w:rPr>
          <w:rFonts w:ascii="Times New Roman" w:hAnsi="Times New Roman" w:cs="Times New Roman"/>
          <w:sz w:val="28"/>
          <w:szCs w:val="28"/>
        </w:rPr>
      </w:pPr>
      <w:proofErr w:type="gramStart"/>
      <w:r w:rsidRPr="00715C2F">
        <w:rPr>
          <w:rFonts w:ascii="Times New Roman" w:hAnsi="Times New Roman" w:cs="Times New Roman"/>
          <w:sz w:val="28"/>
          <w:szCs w:val="28"/>
        </w:rPr>
        <w:t>-ножницы, клей, иголки, нитки, картон, маркеры, проволока, поролон, вата, мелки, бусины, бисер, утюг, шаблоны.</w:t>
      </w:r>
      <w:proofErr w:type="gramEnd"/>
    </w:p>
    <w:p w:rsidR="00732982"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-ткань, мех, фетр, драп, кожа.</w:t>
      </w: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Pr="00166980" w:rsidRDefault="00732982" w:rsidP="00732982">
      <w:pPr>
        <w:pStyle w:val="ae"/>
        <w:rPr>
          <w:rFonts w:ascii="Times New Roman" w:hAnsi="Times New Roman" w:cs="Times New Roman"/>
          <w:sz w:val="28"/>
          <w:szCs w:val="28"/>
        </w:rPr>
      </w:pPr>
    </w:p>
    <w:p w:rsidR="00732982" w:rsidRDefault="00732982" w:rsidP="00732982">
      <w:pPr>
        <w:pStyle w:val="af"/>
        <w:numPr>
          <w:ilvl w:val="0"/>
          <w:numId w:val="21"/>
        </w:numPr>
        <w:spacing w:line="240" w:lineRule="auto"/>
        <w:rPr>
          <w:rFonts w:ascii="Times New Roman" w:hAnsi="Times New Roman" w:cs="Times New Roman"/>
          <w:b/>
          <w:sz w:val="28"/>
          <w:szCs w:val="28"/>
        </w:rPr>
      </w:pPr>
      <w:r>
        <w:rPr>
          <w:rFonts w:ascii="Times New Roman" w:hAnsi="Times New Roman" w:cs="Times New Roman"/>
          <w:b/>
          <w:sz w:val="28"/>
          <w:szCs w:val="28"/>
        </w:rPr>
        <w:t xml:space="preserve">Учебно-тематический план </w:t>
      </w:r>
      <w:r w:rsidRPr="00BF547A">
        <w:rPr>
          <w:rFonts w:ascii="Times New Roman" w:hAnsi="Times New Roman" w:cs="Times New Roman"/>
          <w:b/>
          <w:sz w:val="28"/>
          <w:szCs w:val="28"/>
        </w:rPr>
        <w:t>2</w:t>
      </w:r>
      <w:r w:rsidRPr="005D06B8">
        <w:rPr>
          <w:rFonts w:ascii="Times New Roman" w:hAnsi="Times New Roman" w:cs="Times New Roman"/>
          <w:b/>
          <w:sz w:val="28"/>
          <w:szCs w:val="28"/>
        </w:rPr>
        <w:t>-го года обучения.</w:t>
      </w:r>
    </w:p>
    <w:tbl>
      <w:tblPr>
        <w:tblStyle w:val="11"/>
        <w:tblW w:w="10918" w:type="dxa"/>
        <w:tblLook w:val="04A0"/>
      </w:tblPr>
      <w:tblGrid>
        <w:gridCol w:w="4219"/>
        <w:gridCol w:w="1276"/>
        <w:gridCol w:w="992"/>
        <w:gridCol w:w="1134"/>
        <w:gridCol w:w="3297"/>
      </w:tblGrid>
      <w:tr w:rsidR="00732982" w:rsidRPr="003B78F1" w:rsidTr="004F67CB">
        <w:tc>
          <w:tcPr>
            <w:tcW w:w="4219" w:type="dxa"/>
          </w:tcPr>
          <w:p w:rsidR="00732982" w:rsidRPr="003B78F1" w:rsidRDefault="00732982" w:rsidP="004F67CB">
            <w:pPr>
              <w:rPr>
                <w:rFonts w:ascii="Times New Roman" w:hAnsi="Times New Roman"/>
                <w:b/>
                <w:sz w:val="28"/>
                <w:szCs w:val="28"/>
              </w:rPr>
            </w:pPr>
            <w:r w:rsidRPr="003B78F1">
              <w:rPr>
                <w:rFonts w:ascii="Times New Roman" w:hAnsi="Times New Roman"/>
                <w:b/>
                <w:sz w:val="28"/>
                <w:szCs w:val="28"/>
              </w:rPr>
              <w:t>Тема занятия</w:t>
            </w:r>
          </w:p>
        </w:tc>
        <w:tc>
          <w:tcPr>
            <w:tcW w:w="1276" w:type="dxa"/>
          </w:tcPr>
          <w:p w:rsidR="00732982" w:rsidRPr="003B78F1" w:rsidRDefault="00732982" w:rsidP="004F67CB">
            <w:pPr>
              <w:rPr>
                <w:rFonts w:ascii="Times New Roman" w:hAnsi="Times New Roman"/>
                <w:b/>
                <w:sz w:val="28"/>
                <w:szCs w:val="28"/>
              </w:rPr>
            </w:pPr>
            <w:r>
              <w:rPr>
                <w:rFonts w:ascii="Times New Roman" w:hAnsi="Times New Roman"/>
                <w:b/>
                <w:sz w:val="28"/>
                <w:szCs w:val="28"/>
              </w:rPr>
              <w:t>Т</w:t>
            </w:r>
            <w:r w:rsidRPr="003B78F1">
              <w:rPr>
                <w:rFonts w:ascii="Times New Roman" w:hAnsi="Times New Roman"/>
                <w:b/>
                <w:sz w:val="28"/>
                <w:szCs w:val="28"/>
              </w:rPr>
              <w:t>еория</w:t>
            </w:r>
          </w:p>
        </w:tc>
        <w:tc>
          <w:tcPr>
            <w:tcW w:w="992" w:type="dxa"/>
          </w:tcPr>
          <w:p w:rsidR="00732982" w:rsidRPr="003B78F1" w:rsidRDefault="00732982" w:rsidP="004F67CB">
            <w:pPr>
              <w:rPr>
                <w:rFonts w:ascii="Times New Roman" w:hAnsi="Times New Roman"/>
                <w:b/>
                <w:sz w:val="28"/>
                <w:szCs w:val="28"/>
              </w:rPr>
            </w:pPr>
            <w:proofErr w:type="spellStart"/>
            <w:proofErr w:type="gramStart"/>
            <w:r>
              <w:rPr>
                <w:rFonts w:ascii="Times New Roman" w:hAnsi="Times New Roman"/>
                <w:b/>
                <w:sz w:val="28"/>
                <w:szCs w:val="28"/>
              </w:rPr>
              <w:t>П</w:t>
            </w:r>
            <w:r w:rsidRPr="003B78F1">
              <w:rPr>
                <w:rFonts w:ascii="Times New Roman" w:hAnsi="Times New Roman"/>
                <w:b/>
                <w:sz w:val="28"/>
                <w:szCs w:val="28"/>
              </w:rPr>
              <w:t>рак-тика</w:t>
            </w:r>
            <w:proofErr w:type="spellEnd"/>
            <w:proofErr w:type="gramEnd"/>
          </w:p>
        </w:tc>
        <w:tc>
          <w:tcPr>
            <w:tcW w:w="1134" w:type="dxa"/>
          </w:tcPr>
          <w:p w:rsidR="00732982" w:rsidRPr="003B78F1" w:rsidRDefault="00732982" w:rsidP="004F67CB">
            <w:pPr>
              <w:rPr>
                <w:rFonts w:ascii="Times New Roman" w:hAnsi="Times New Roman"/>
                <w:b/>
                <w:sz w:val="28"/>
                <w:szCs w:val="28"/>
              </w:rPr>
            </w:pPr>
            <w:r>
              <w:rPr>
                <w:rFonts w:ascii="Times New Roman" w:hAnsi="Times New Roman"/>
                <w:b/>
                <w:sz w:val="28"/>
                <w:szCs w:val="28"/>
              </w:rPr>
              <w:t>И</w:t>
            </w:r>
            <w:r w:rsidRPr="003B78F1">
              <w:rPr>
                <w:rFonts w:ascii="Times New Roman" w:hAnsi="Times New Roman"/>
                <w:b/>
                <w:sz w:val="28"/>
                <w:szCs w:val="28"/>
              </w:rPr>
              <w:t>того</w:t>
            </w:r>
          </w:p>
        </w:tc>
        <w:tc>
          <w:tcPr>
            <w:tcW w:w="3297" w:type="dxa"/>
            <w:tcBorders>
              <w:top w:val="single" w:sz="4" w:space="0" w:color="auto"/>
              <w:bottom w:val="single" w:sz="4" w:space="0" w:color="auto"/>
              <w:right w:val="single" w:sz="4" w:space="0" w:color="auto"/>
            </w:tcBorders>
            <w:shd w:val="clear" w:color="auto" w:fill="auto"/>
          </w:tcPr>
          <w:p w:rsidR="00732982" w:rsidRPr="003B78F1" w:rsidRDefault="00732982" w:rsidP="004F67CB">
            <w:pPr>
              <w:rPr>
                <w:rFonts w:ascii="Times New Roman" w:hAnsi="Times New Roman"/>
                <w:b/>
                <w:sz w:val="28"/>
                <w:szCs w:val="28"/>
              </w:rPr>
            </w:pPr>
            <w:r w:rsidRPr="003B78F1">
              <w:rPr>
                <w:rFonts w:ascii="Times New Roman" w:hAnsi="Times New Roman"/>
                <w:b/>
                <w:sz w:val="28"/>
                <w:szCs w:val="28"/>
              </w:rPr>
              <w:t>Формы аттестации</w:t>
            </w:r>
          </w:p>
        </w:tc>
      </w:tr>
      <w:tr w:rsidR="00732982" w:rsidRPr="003B78F1" w:rsidTr="004F67CB">
        <w:tc>
          <w:tcPr>
            <w:tcW w:w="4219" w:type="dxa"/>
          </w:tcPr>
          <w:p w:rsidR="00732982" w:rsidRPr="00875240" w:rsidRDefault="00732982" w:rsidP="004F67CB">
            <w:pPr>
              <w:rPr>
                <w:rFonts w:ascii="Times New Roman" w:hAnsi="Times New Roman"/>
                <w:sz w:val="28"/>
                <w:szCs w:val="28"/>
              </w:rPr>
            </w:pPr>
            <w:r>
              <w:rPr>
                <w:rFonts w:ascii="Times New Roman" w:hAnsi="Times New Roman"/>
                <w:sz w:val="28"/>
                <w:szCs w:val="28"/>
              </w:rPr>
              <w:t>1.</w:t>
            </w:r>
            <w:r w:rsidRPr="00875240">
              <w:rPr>
                <w:rFonts w:ascii="Times New Roman" w:hAnsi="Times New Roman"/>
                <w:sz w:val="28"/>
                <w:szCs w:val="28"/>
              </w:rPr>
              <w:t>Вводное занятие</w:t>
            </w:r>
            <w:r>
              <w:rPr>
                <w:rFonts w:ascii="Times New Roman" w:hAnsi="Times New Roman"/>
                <w:sz w:val="28"/>
                <w:szCs w:val="28"/>
              </w:rPr>
              <w:t>.</w:t>
            </w:r>
          </w:p>
          <w:p w:rsidR="00732982" w:rsidRPr="00875240" w:rsidRDefault="00732982" w:rsidP="004F67CB">
            <w:pPr>
              <w:pStyle w:val="af"/>
              <w:rPr>
                <w:rFonts w:ascii="Times New Roman" w:hAnsi="Times New Roman"/>
                <w:sz w:val="28"/>
                <w:szCs w:val="28"/>
              </w:rPr>
            </w:pPr>
          </w:p>
        </w:tc>
        <w:tc>
          <w:tcPr>
            <w:tcW w:w="1276" w:type="dxa"/>
          </w:tcPr>
          <w:p w:rsidR="00732982" w:rsidRPr="00F065CE" w:rsidRDefault="00732982" w:rsidP="004F67CB">
            <w:pPr>
              <w:rPr>
                <w:rFonts w:ascii="Times New Roman" w:hAnsi="Times New Roman"/>
                <w:sz w:val="28"/>
                <w:szCs w:val="28"/>
              </w:rPr>
            </w:pPr>
            <w:r w:rsidRPr="00F065CE">
              <w:rPr>
                <w:rFonts w:ascii="Times New Roman" w:hAnsi="Times New Roman"/>
                <w:sz w:val="28"/>
                <w:szCs w:val="28"/>
              </w:rPr>
              <w:t>1</w:t>
            </w:r>
          </w:p>
        </w:tc>
        <w:tc>
          <w:tcPr>
            <w:tcW w:w="992" w:type="dxa"/>
          </w:tcPr>
          <w:p w:rsidR="00732982" w:rsidRPr="00F065CE" w:rsidRDefault="00732982" w:rsidP="004F67CB">
            <w:pPr>
              <w:rPr>
                <w:rFonts w:ascii="Times New Roman" w:hAnsi="Times New Roman"/>
                <w:sz w:val="28"/>
                <w:szCs w:val="28"/>
              </w:rPr>
            </w:pPr>
            <w:r w:rsidRPr="00F065CE">
              <w:rPr>
                <w:rFonts w:ascii="Times New Roman" w:hAnsi="Times New Roman"/>
                <w:sz w:val="28"/>
                <w:szCs w:val="28"/>
              </w:rPr>
              <w:t>1</w:t>
            </w:r>
          </w:p>
        </w:tc>
        <w:tc>
          <w:tcPr>
            <w:tcW w:w="1134" w:type="dxa"/>
          </w:tcPr>
          <w:p w:rsidR="00732982" w:rsidRPr="00F065CE" w:rsidRDefault="00732982" w:rsidP="004F67CB">
            <w:pPr>
              <w:rPr>
                <w:rFonts w:ascii="Times New Roman" w:hAnsi="Times New Roman"/>
                <w:sz w:val="28"/>
                <w:szCs w:val="28"/>
              </w:rPr>
            </w:pPr>
            <w:r w:rsidRPr="00F065CE">
              <w:rPr>
                <w:rFonts w:ascii="Times New Roman" w:hAnsi="Times New Roman"/>
                <w:sz w:val="28"/>
                <w:szCs w:val="28"/>
              </w:rPr>
              <w:t>2</w:t>
            </w:r>
          </w:p>
        </w:tc>
        <w:tc>
          <w:tcPr>
            <w:tcW w:w="3297" w:type="dxa"/>
          </w:tcPr>
          <w:p w:rsidR="00732982" w:rsidRPr="003B78F1" w:rsidRDefault="00732982" w:rsidP="004F67CB">
            <w:pPr>
              <w:rPr>
                <w:rFonts w:ascii="Times New Roman" w:hAnsi="Times New Roman"/>
                <w:b/>
                <w:sz w:val="28"/>
                <w:szCs w:val="28"/>
              </w:rPr>
            </w:pPr>
          </w:p>
        </w:tc>
      </w:tr>
      <w:tr w:rsidR="00732982" w:rsidRPr="00951AD2" w:rsidTr="004F67CB">
        <w:tc>
          <w:tcPr>
            <w:tcW w:w="4219" w:type="dxa"/>
          </w:tcPr>
          <w:p w:rsidR="00732982" w:rsidRPr="003B78F1" w:rsidRDefault="00732982" w:rsidP="004F67CB">
            <w:pPr>
              <w:rPr>
                <w:rFonts w:ascii="Times New Roman" w:hAnsi="Times New Roman"/>
                <w:sz w:val="28"/>
                <w:szCs w:val="28"/>
              </w:rPr>
            </w:pPr>
            <w:r>
              <w:rPr>
                <w:rFonts w:ascii="Times New Roman" w:hAnsi="Times New Roman"/>
                <w:sz w:val="28"/>
                <w:szCs w:val="28"/>
              </w:rPr>
              <w:t>2.Пальчиковые игрушки для кукольного театра.</w:t>
            </w:r>
          </w:p>
        </w:tc>
        <w:tc>
          <w:tcPr>
            <w:tcW w:w="1276" w:type="dxa"/>
          </w:tcPr>
          <w:p w:rsidR="00732982" w:rsidRPr="00F065CE" w:rsidRDefault="00732982" w:rsidP="004F67CB">
            <w:pPr>
              <w:rPr>
                <w:rFonts w:ascii="Times New Roman" w:hAnsi="Times New Roman"/>
                <w:sz w:val="28"/>
                <w:szCs w:val="28"/>
              </w:rPr>
            </w:pPr>
            <w:r>
              <w:rPr>
                <w:rFonts w:ascii="Times New Roman" w:hAnsi="Times New Roman"/>
                <w:sz w:val="28"/>
                <w:szCs w:val="28"/>
              </w:rPr>
              <w:t>1</w:t>
            </w:r>
          </w:p>
        </w:tc>
        <w:tc>
          <w:tcPr>
            <w:tcW w:w="992" w:type="dxa"/>
          </w:tcPr>
          <w:p w:rsidR="00732982" w:rsidRPr="00F065CE" w:rsidRDefault="00732982" w:rsidP="004F67CB">
            <w:pPr>
              <w:rPr>
                <w:rFonts w:ascii="Times New Roman" w:hAnsi="Times New Roman"/>
                <w:sz w:val="28"/>
                <w:szCs w:val="28"/>
              </w:rPr>
            </w:pPr>
            <w:r>
              <w:rPr>
                <w:rFonts w:ascii="Times New Roman" w:hAnsi="Times New Roman"/>
                <w:sz w:val="28"/>
                <w:szCs w:val="28"/>
              </w:rPr>
              <w:t>9</w:t>
            </w:r>
          </w:p>
        </w:tc>
        <w:tc>
          <w:tcPr>
            <w:tcW w:w="1134" w:type="dxa"/>
          </w:tcPr>
          <w:p w:rsidR="00732982" w:rsidRPr="00F065CE" w:rsidRDefault="00732982" w:rsidP="004F67CB">
            <w:pPr>
              <w:rPr>
                <w:rFonts w:ascii="Times New Roman" w:hAnsi="Times New Roman"/>
                <w:sz w:val="28"/>
                <w:szCs w:val="28"/>
              </w:rPr>
            </w:pPr>
            <w:r>
              <w:rPr>
                <w:rFonts w:ascii="Times New Roman" w:hAnsi="Times New Roman"/>
                <w:sz w:val="28"/>
                <w:szCs w:val="28"/>
              </w:rPr>
              <w:t>10</w:t>
            </w:r>
          </w:p>
        </w:tc>
        <w:tc>
          <w:tcPr>
            <w:tcW w:w="3297" w:type="dxa"/>
          </w:tcPr>
          <w:p w:rsidR="00732982" w:rsidRPr="00951AD2" w:rsidRDefault="00732982" w:rsidP="004F67CB">
            <w:pPr>
              <w:rPr>
                <w:rFonts w:ascii="Times New Roman" w:hAnsi="Times New Roman"/>
                <w:sz w:val="28"/>
                <w:szCs w:val="28"/>
              </w:rPr>
            </w:pPr>
            <w:r>
              <w:rPr>
                <w:rFonts w:ascii="Times New Roman" w:hAnsi="Times New Roman"/>
                <w:sz w:val="28"/>
                <w:szCs w:val="28"/>
              </w:rPr>
              <w:t>опрос</w:t>
            </w:r>
          </w:p>
        </w:tc>
      </w:tr>
      <w:tr w:rsidR="00732982" w:rsidRPr="00951AD2" w:rsidTr="004F67CB">
        <w:tc>
          <w:tcPr>
            <w:tcW w:w="4219" w:type="dxa"/>
          </w:tcPr>
          <w:p w:rsidR="00732982" w:rsidRDefault="00732982" w:rsidP="004F67CB">
            <w:pPr>
              <w:rPr>
                <w:rFonts w:ascii="Times New Roman" w:hAnsi="Times New Roman"/>
                <w:sz w:val="28"/>
                <w:szCs w:val="28"/>
              </w:rPr>
            </w:pPr>
            <w:r w:rsidRPr="003B78F1">
              <w:rPr>
                <w:rFonts w:ascii="Times New Roman" w:hAnsi="Times New Roman"/>
                <w:sz w:val="28"/>
                <w:szCs w:val="28"/>
              </w:rPr>
              <w:t>3</w:t>
            </w:r>
            <w:r>
              <w:rPr>
                <w:rFonts w:ascii="Times New Roman" w:hAnsi="Times New Roman"/>
                <w:sz w:val="28"/>
                <w:szCs w:val="28"/>
              </w:rPr>
              <w:t>.Игрушки из носочка.</w:t>
            </w:r>
          </w:p>
          <w:p w:rsidR="00732982" w:rsidRPr="003B78F1" w:rsidRDefault="00732982" w:rsidP="004F67CB">
            <w:pPr>
              <w:rPr>
                <w:rFonts w:ascii="Times New Roman" w:hAnsi="Times New Roman"/>
                <w:sz w:val="28"/>
                <w:szCs w:val="28"/>
              </w:rPr>
            </w:pPr>
          </w:p>
        </w:tc>
        <w:tc>
          <w:tcPr>
            <w:tcW w:w="1276" w:type="dxa"/>
          </w:tcPr>
          <w:p w:rsidR="00732982" w:rsidRPr="00F065CE" w:rsidRDefault="00732982" w:rsidP="004F67CB">
            <w:pPr>
              <w:rPr>
                <w:rFonts w:ascii="Times New Roman" w:hAnsi="Times New Roman"/>
                <w:sz w:val="28"/>
                <w:szCs w:val="28"/>
              </w:rPr>
            </w:pPr>
            <w:r>
              <w:rPr>
                <w:rFonts w:ascii="Times New Roman" w:hAnsi="Times New Roman"/>
                <w:sz w:val="28"/>
                <w:szCs w:val="28"/>
              </w:rPr>
              <w:t>4</w:t>
            </w:r>
          </w:p>
        </w:tc>
        <w:tc>
          <w:tcPr>
            <w:tcW w:w="992" w:type="dxa"/>
          </w:tcPr>
          <w:p w:rsidR="00732982" w:rsidRPr="00F065CE" w:rsidRDefault="00732982" w:rsidP="004F67CB">
            <w:pPr>
              <w:rPr>
                <w:rFonts w:ascii="Times New Roman" w:hAnsi="Times New Roman"/>
                <w:sz w:val="28"/>
                <w:szCs w:val="28"/>
              </w:rPr>
            </w:pPr>
            <w:r>
              <w:rPr>
                <w:rFonts w:ascii="Times New Roman" w:hAnsi="Times New Roman"/>
                <w:sz w:val="28"/>
                <w:szCs w:val="28"/>
              </w:rPr>
              <w:t>28</w:t>
            </w:r>
          </w:p>
        </w:tc>
        <w:tc>
          <w:tcPr>
            <w:tcW w:w="1134" w:type="dxa"/>
          </w:tcPr>
          <w:p w:rsidR="00732982" w:rsidRPr="00F065CE" w:rsidRDefault="00732982" w:rsidP="004F67CB">
            <w:pPr>
              <w:rPr>
                <w:rFonts w:ascii="Times New Roman" w:hAnsi="Times New Roman"/>
                <w:sz w:val="28"/>
                <w:szCs w:val="28"/>
              </w:rPr>
            </w:pPr>
            <w:r>
              <w:rPr>
                <w:rFonts w:ascii="Times New Roman" w:hAnsi="Times New Roman"/>
                <w:sz w:val="28"/>
                <w:szCs w:val="28"/>
              </w:rPr>
              <w:t>32</w:t>
            </w:r>
          </w:p>
        </w:tc>
        <w:tc>
          <w:tcPr>
            <w:tcW w:w="3297" w:type="dxa"/>
          </w:tcPr>
          <w:p w:rsidR="00732982" w:rsidRPr="00951AD2" w:rsidRDefault="00732982" w:rsidP="004F67CB">
            <w:pPr>
              <w:rPr>
                <w:rFonts w:ascii="Times New Roman" w:hAnsi="Times New Roman"/>
                <w:sz w:val="28"/>
                <w:szCs w:val="28"/>
              </w:rPr>
            </w:pPr>
          </w:p>
        </w:tc>
      </w:tr>
      <w:tr w:rsidR="00732982" w:rsidRPr="00951AD2" w:rsidTr="004F67CB">
        <w:tc>
          <w:tcPr>
            <w:tcW w:w="4219" w:type="dxa"/>
          </w:tcPr>
          <w:p w:rsidR="00732982" w:rsidRDefault="00732982" w:rsidP="004F67CB">
            <w:pPr>
              <w:rPr>
                <w:rFonts w:ascii="Times New Roman" w:hAnsi="Times New Roman"/>
                <w:sz w:val="28"/>
                <w:szCs w:val="28"/>
              </w:rPr>
            </w:pPr>
            <w:r>
              <w:rPr>
                <w:rFonts w:ascii="Times New Roman" w:hAnsi="Times New Roman"/>
                <w:sz w:val="28"/>
                <w:szCs w:val="28"/>
              </w:rPr>
              <w:t>4.Веселый зоопарк.</w:t>
            </w:r>
          </w:p>
          <w:p w:rsidR="00732982" w:rsidRPr="003B78F1" w:rsidRDefault="00732982" w:rsidP="004F67CB">
            <w:pPr>
              <w:rPr>
                <w:rFonts w:ascii="Times New Roman" w:hAnsi="Times New Roman"/>
                <w:sz w:val="28"/>
                <w:szCs w:val="28"/>
              </w:rPr>
            </w:pPr>
          </w:p>
        </w:tc>
        <w:tc>
          <w:tcPr>
            <w:tcW w:w="1276" w:type="dxa"/>
          </w:tcPr>
          <w:p w:rsidR="00732982" w:rsidRPr="00F065CE" w:rsidRDefault="00732982" w:rsidP="004F67CB">
            <w:pPr>
              <w:rPr>
                <w:rFonts w:ascii="Times New Roman" w:hAnsi="Times New Roman"/>
                <w:sz w:val="28"/>
                <w:szCs w:val="28"/>
              </w:rPr>
            </w:pPr>
            <w:r>
              <w:rPr>
                <w:rFonts w:ascii="Times New Roman" w:hAnsi="Times New Roman"/>
                <w:sz w:val="28"/>
                <w:szCs w:val="28"/>
              </w:rPr>
              <w:t>7</w:t>
            </w:r>
          </w:p>
        </w:tc>
        <w:tc>
          <w:tcPr>
            <w:tcW w:w="992" w:type="dxa"/>
          </w:tcPr>
          <w:p w:rsidR="00732982" w:rsidRPr="00F065CE" w:rsidRDefault="00732982" w:rsidP="004F67CB">
            <w:pPr>
              <w:rPr>
                <w:rFonts w:ascii="Times New Roman" w:hAnsi="Times New Roman"/>
                <w:sz w:val="28"/>
                <w:szCs w:val="28"/>
              </w:rPr>
            </w:pPr>
            <w:r>
              <w:rPr>
                <w:rFonts w:ascii="Times New Roman" w:hAnsi="Times New Roman"/>
                <w:sz w:val="28"/>
                <w:szCs w:val="28"/>
              </w:rPr>
              <w:t>53</w:t>
            </w:r>
          </w:p>
        </w:tc>
        <w:tc>
          <w:tcPr>
            <w:tcW w:w="1134" w:type="dxa"/>
          </w:tcPr>
          <w:p w:rsidR="00732982" w:rsidRPr="00F065CE" w:rsidRDefault="00732982" w:rsidP="004F67CB">
            <w:pPr>
              <w:rPr>
                <w:rFonts w:ascii="Times New Roman" w:hAnsi="Times New Roman"/>
                <w:sz w:val="28"/>
                <w:szCs w:val="28"/>
              </w:rPr>
            </w:pPr>
            <w:r>
              <w:rPr>
                <w:rFonts w:ascii="Times New Roman" w:hAnsi="Times New Roman"/>
                <w:sz w:val="28"/>
                <w:szCs w:val="28"/>
              </w:rPr>
              <w:t>60</w:t>
            </w:r>
          </w:p>
        </w:tc>
        <w:tc>
          <w:tcPr>
            <w:tcW w:w="3297" w:type="dxa"/>
          </w:tcPr>
          <w:p w:rsidR="00732982" w:rsidRPr="00951AD2" w:rsidRDefault="00732982" w:rsidP="004F67CB">
            <w:pPr>
              <w:rPr>
                <w:rFonts w:ascii="Times New Roman" w:hAnsi="Times New Roman"/>
                <w:sz w:val="28"/>
                <w:szCs w:val="28"/>
              </w:rPr>
            </w:pPr>
            <w:r>
              <w:rPr>
                <w:rFonts w:ascii="Times New Roman" w:hAnsi="Times New Roman"/>
                <w:sz w:val="28"/>
                <w:szCs w:val="28"/>
              </w:rPr>
              <w:t>промежуточная аттестация</w:t>
            </w:r>
          </w:p>
        </w:tc>
      </w:tr>
      <w:tr w:rsidR="00732982" w:rsidRPr="003B78F1" w:rsidTr="004F67CB">
        <w:tc>
          <w:tcPr>
            <w:tcW w:w="4219" w:type="dxa"/>
          </w:tcPr>
          <w:p w:rsidR="00732982" w:rsidRDefault="00732982" w:rsidP="004F67CB">
            <w:pPr>
              <w:rPr>
                <w:rFonts w:ascii="Times New Roman" w:hAnsi="Times New Roman"/>
                <w:sz w:val="28"/>
                <w:szCs w:val="28"/>
              </w:rPr>
            </w:pPr>
            <w:r>
              <w:rPr>
                <w:rFonts w:ascii="Times New Roman" w:hAnsi="Times New Roman"/>
                <w:sz w:val="28"/>
                <w:szCs w:val="28"/>
              </w:rPr>
              <w:t>5.Домашние животные.</w:t>
            </w:r>
          </w:p>
          <w:p w:rsidR="00732982" w:rsidRPr="003B78F1" w:rsidRDefault="00732982" w:rsidP="004F67CB">
            <w:pPr>
              <w:rPr>
                <w:rFonts w:ascii="Times New Roman" w:hAnsi="Times New Roman"/>
                <w:sz w:val="28"/>
                <w:szCs w:val="28"/>
              </w:rPr>
            </w:pPr>
          </w:p>
        </w:tc>
        <w:tc>
          <w:tcPr>
            <w:tcW w:w="1276" w:type="dxa"/>
          </w:tcPr>
          <w:p w:rsidR="00732982" w:rsidRPr="00F065CE" w:rsidRDefault="00732982" w:rsidP="004F67CB">
            <w:pPr>
              <w:rPr>
                <w:rFonts w:ascii="Times New Roman" w:hAnsi="Times New Roman"/>
                <w:sz w:val="28"/>
                <w:szCs w:val="28"/>
              </w:rPr>
            </w:pPr>
            <w:r>
              <w:rPr>
                <w:rFonts w:ascii="Times New Roman" w:hAnsi="Times New Roman"/>
                <w:sz w:val="28"/>
                <w:szCs w:val="28"/>
              </w:rPr>
              <w:t>3</w:t>
            </w:r>
          </w:p>
        </w:tc>
        <w:tc>
          <w:tcPr>
            <w:tcW w:w="992" w:type="dxa"/>
          </w:tcPr>
          <w:p w:rsidR="00732982" w:rsidRPr="00F065CE" w:rsidRDefault="00732982" w:rsidP="004F67CB">
            <w:pPr>
              <w:rPr>
                <w:rFonts w:ascii="Times New Roman" w:hAnsi="Times New Roman"/>
                <w:sz w:val="28"/>
                <w:szCs w:val="28"/>
              </w:rPr>
            </w:pPr>
            <w:r>
              <w:rPr>
                <w:rFonts w:ascii="Times New Roman" w:hAnsi="Times New Roman"/>
                <w:sz w:val="28"/>
                <w:szCs w:val="28"/>
              </w:rPr>
              <w:t>25</w:t>
            </w:r>
          </w:p>
        </w:tc>
        <w:tc>
          <w:tcPr>
            <w:tcW w:w="1134" w:type="dxa"/>
          </w:tcPr>
          <w:p w:rsidR="00732982" w:rsidRPr="00F065CE" w:rsidRDefault="00732982" w:rsidP="004F67CB">
            <w:pPr>
              <w:rPr>
                <w:rFonts w:ascii="Times New Roman" w:hAnsi="Times New Roman"/>
                <w:sz w:val="28"/>
                <w:szCs w:val="28"/>
              </w:rPr>
            </w:pPr>
            <w:r>
              <w:rPr>
                <w:rFonts w:ascii="Times New Roman" w:hAnsi="Times New Roman"/>
                <w:sz w:val="28"/>
                <w:szCs w:val="28"/>
              </w:rPr>
              <w:t>28</w:t>
            </w:r>
          </w:p>
        </w:tc>
        <w:tc>
          <w:tcPr>
            <w:tcW w:w="3297" w:type="dxa"/>
          </w:tcPr>
          <w:p w:rsidR="00732982" w:rsidRPr="003B78F1" w:rsidRDefault="00732982" w:rsidP="004F67CB">
            <w:pPr>
              <w:rPr>
                <w:rFonts w:ascii="Times New Roman" w:hAnsi="Times New Roman"/>
                <w:sz w:val="28"/>
                <w:szCs w:val="28"/>
              </w:rPr>
            </w:pPr>
            <w:r>
              <w:rPr>
                <w:rFonts w:ascii="Times New Roman" w:hAnsi="Times New Roman"/>
                <w:sz w:val="28"/>
                <w:szCs w:val="28"/>
              </w:rPr>
              <w:t>викторина</w:t>
            </w:r>
          </w:p>
        </w:tc>
      </w:tr>
      <w:tr w:rsidR="00732982" w:rsidRPr="003B78F1" w:rsidTr="004F67CB">
        <w:tc>
          <w:tcPr>
            <w:tcW w:w="4219" w:type="dxa"/>
          </w:tcPr>
          <w:p w:rsidR="00732982" w:rsidRDefault="00732982" w:rsidP="004F67CB">
            <w:pPr>
              <w:rPr>
                <w:rFonts w:ascii="Times New Roman" w:hAnsi="Times New Roman"/>
                <w:sz w:val="28"/>
                <w:szCs w:val="28"/>
              </w:rPr>
            </w:pPr>
            <w:r>
              <w:rPr>
                <w:rFonts w:ascii="Times New Roman" w:hAnsi="Times New Roman"/>
                <w:sz w:val="28"/>
                <w:szCs w:val="28"/>
              </w:rPr>
              <w:t>6.Забавные фигурки.</w:t>
            </w:r>
          </w:p>
          <w:p w:rsidR="00732982" w:rsidRPr="003B78F1" w:rsidRDefault="00732982" w:rsidP="004F67CB">
            <w:pPr>
              <w:rPr>
                <w:rFonts w:ascii="Times New Roman" w:hAnsi="Times New Roman"/>
                <w:sz w:val="28"/>
                <w:szCs w:val="28"/>
              </w:rPr>
            </w:pPr>
          </w:p>
        </w:tc>
        <w:tc>
          <w:tcPr>
            <w:tcW w:w="1276" w:type="dxa"/>
          </w:tcPr>
          <w:p w:rsidR="00732982" w:rsidRPr="00F065CE" w:rsidRDefault="00732982" w:rsidP="004F67CB">
            <w:pPr>
              <w:rPr>
                <w:rFonts w:ascii="Times New Roman" w:hAnsi="Times New Roman"/>
                <w:sz w:val="28"/>
                <w:szCs w:val="28"/>
              </w:rPr>
            </w:pPr>
            <w:r>
              <w:rPr>
                <w:rFonts w:ascii="Times New Roman" w:hAnsi="Times New Roman"/>
                <w:sz w:val="28"/>
                <w:szCs w:val="28"/>
              </w:rPr>
              <w:t>8</w:t>
            </w:r>
          </w:p>
        </w:tc>
        <w:tc>
          <w:tcPr>
            <w:tcW w:w="992" w:type="dxa"/>
          </w:tcPr>
          <w:p w:rsidR="00732982" w:rsidRPr="00F065CE" w:rsidRDefault="00732982" w:rsidP="004F67CB">
            <w:pPr>
              <w:rPr>
                <w:rFonts w:ascii="Times New Roman" w:hAnsi="Times New Roman"/>
                <w:sz w:val="28"/>
                <w:szCs w:val="28"/>
              </w:rPr>
            </w:pPr>
            <w:r>
              <w:rPr>
                <w:rFonts w:ascii="Times New Roman" w:hAnsi="Times New Roman"/>
                <w:sz w:val="28"/>
                <w:szCs w:val="28"/>
              </w:rPr>
              <w:t>78</w:t>
            </w:r>
          </w:p>
        </w:tc>
        <w:tc>
          <w:tcPr>
            <w:tcW w:w="1134" w:type="dxa"/>
          </w:tcPr>
          <w:p w:rsidR="00732982" w:rsidRPr="00F065CE" w:rsidRDefault="00732982" w:rsidP="004F67CB">
            <w:pPr>
              <w:rPr>
                <w:rFonts w:ascii="Times New Roman" w:hAnsi="Times New Roman"/>
                <w:sz w:val="28"/>
                <w:szCs w:val="28"/>
              </w:rPr>
            </w:pPr>
            <w:r>
              <w:rPr>
                <w:rFonts w:ascii="Times New Roman" w:hAnsi="Times New Roman"/>
                <w:sz w:val="28"/>
                <w:szCs w:val="28"/>
              </w:rPr>
              <w:t>86</w:t>
            </w:r>
          </w:p>
        </w:tc>
        <w:tc>
          <w:tcPr>
            <w:tcW w:w="3297" w:type="dxa"/>
          </w:tcPr>
          <w:p w:rsidR="00732982" w:rsidRPr="003B78F1" w:rsidRDefault="00732982" w:rsidP="004F67CB">
            <w:pPr>
              <w:rPr>
                <w:rFonts w:ascii="Times New Roman" w:hAnsi="Times New Roman"/>
                <w:sz w:val="28"/>
                <w:szCs w:val="28"/>
              </w:rPr>
            </w:pPr>
            <w:r>
              <w:rPr>
                <w:rFonts w:ascii="Times New Roman" w:hAnsi="Times New Roman"/>
                <w:sz w:val="28"/>
                <w:szCs w:val="28"/>
              </w:rPr>
              <w:t>итоговая аттестация</w:t>
            </w:r>
          </w:p>
        </w:tc>
      </w:tr>
      <w:tr w:rsidR="00732982" w:rsidRPr="003B78F1" w:rsidTr="004F67CB">
        <w:trPr>
          <w:trHeight w:val="706"/>
        </w:trPr>
        <w:tc>
          <w:tcPr>
            <w:tcW w:w="4219" w:type="dxa"/>
            <w:tcBorders>
              <w:bottom w:val="single" w:sz="4" w:space="0" w:color="auto"/>
            </w:tcBorders>
          </w:tcPr>
          <w:p w:rsidR="00732982" w:rsidRDefault="00732982" w:rsidP="004F67CB">
            <w:pPr>
              <w:rPr>
                <w:rFonts w:ascii="Times New Roman" w:hAnsi="Times New Roman"/>
                <w:sz w:val="28"/>
                <w:szCs w:val="28"/>
              </w:rPr>
            </w:pPr>
            <w:r>
              <w:rPr>
                <w:rFonts w:ascii="Times New Roman" w:hAnsi="Times New Roman"/>
                <w:sz w:val="28"/>
                <w:szCs w:val="28"/>
              </w:rPr>
              <w:t>7. Итоговое занятие.</w:t>
            </w:r>
          </w:p>
          <w:p w:rsidR="00732982" w:rsidRPr="003B78F1" w:rsidRDefault="00732982" w:rsidP="004F67CB">
            <w:pPr>
              <w:rPr>
                <w:rFonts w:ascii="Times New Roman" w:hAnsi="Times New Roman"/>
                <w:sz w:val="28"/>
                <w:szCs w:val="28"/>
              </w:rPr>
            </w:pPr>
          </w:p>
        </w:tc>
        <w:tc>
          <w:tcPr>
            <w:tcW w:w="1276" w:type="dxa"/>
            <w:tcBorders>
              <w:bottom w:val="single" w:sz="4" w:space="0" w:color="auto"/>
            </w:tcBorders>
          </w:tcPr>
          <w:p w:rsidR="00732982" w:rsidRPr="00F065CE" w:rsidRDefault="00732982" w:rsidP="004F67CB">
            <w:pPr>
              <w:rPr>
                <w:rFonts w:ascii="Times New Roman" w:hAnsi="Times New Roman"/>
                <w:sz w:val="28"/>
                <w:szCs w:val="28"/>
              </w:rPr>
            </w:pPr>
            <w:r>
              <w:rPr>
                <w:rFonts w:ascii="Times New Roman" w:hAnsi="Times New Roman"/>
                <w:sz w:val="28"/>
                <w:szCs w:val="28"/>
              </w:rPr>
              <w:t>1</w:t>
            </w:r>
          </w:p>
        </w:tc>
        <w:tc>
          <w:tcPr>
            <w:tcW w:w="992" w:type="dxa"/>
            <w:tcBorders>
              <w:bottom w:val="single" w:sz="4" w:space="0" w:color="auto"/>
            </w:tcBorders>
          </w:tcPr>
          <w:p w:rsidR="00732982" w:rsidRPr="00F065CE" w:rsidRDefault="00732982" w:rsidP="004F67CB">
            <w:pPr>
              <w:rPr>
                <w:rFonts w:ascii="Times New Roman" w:hAnsi="Times New Roman"/>
                <w:sz w:val="28"/>
                <w:szCs w:val="28"/>
              </w:rPr>
            </w:pPr>
            <w:r>
              <w:rPr>
                <w:rFonts w:ascii="Times New Roman" w:hAnsi="Times New Roman"/>
                <w:sz w:val="28"/>
                <w:szCs w:val="28"/>
              </w:rPr>
              <w:t>1</w:t>
            </w:r>
          </w:p>
        </w:tc>
        <w:tc>
          <w:tcPr>
            <w:tcW w:w="1134" w:type="dxa"/>
            <w:tcBorders>
              <w:bottom w:val="single" w:sz="4" w:space="0" w:color="auto"/>
            </w:tcBorders>
          </w:tcPr>
          <w:p w:rsidR="00732982" w:rsidRPr="00F065CE" w:rsidRDefault="00732982" w:rsidP="004F67CB">
            <w:pPr>
              <w:rPr>
                <w:rFonts w:ascii="Times New Roman" w:hAnsi="Times New Roman"/>
                <w:sz w:val="28"/>
                <w:szCs w:val="28"/>
              </w:rPr>
            </w:pPr>
            <w:r>
              <w:rPr>
                <w:rFonts w:ascii="Times New Roman" w:hAnsi="Times New Roman"/>
                <w:sz w:val="28"/>
                <w:szCs w:val="28"/>
              </w:rPr>
              <w:t>2</w:t>
            </w:r>
          </w:p>
        </w:tc>
        <w:tc>
          <w:tcPr>
            <w:tcW w:w="3297" w:type="dxa"/>
            <w:tcBorders>
              <w:bottom w:val="single" w:sz="4" w:space="0" w:color="auto"/>
            </w:tcBorders>
          </w:tcPr>
          <w:p w:rsidR="00732982" w:rsidRPr="003B78F1" w:rsidRDefault="00732982" w:rsidP="004F67CB">
            <w:pPr>
              <w:rPr>
                <w:rFonts w:ascii="Times New Roman" w:hAnsi="Times New Roman"/>
                <w:sz w:val="28"/>
                <w:szCs w:val="28"/>
              </w:rPr>
            </w:pPr>
            <w:r>
              <w:rPr>
                <w:rFonts w:ascii="Times New Roman" w:hAnsi="Times New Roman"/>
                <w:sz w:val="28"/>
                <w:szCs w:val="28"/>
              </w:rPr>
              <w:t>выставка</w:t>
            </w:r>
          </w:p>
        </w:tc>
      </w:tr>
      <w:tr w:rsidR="00732982" w:rsidRPr="003B78F1" w:rsidTr="004F67CB">
        <w:trPr>
          <w:trHeight w:val="560"/>
        </w:trPr>
        <w:tc>
          <w:tcPr>
            <w:tcW w:w="4219" w:type="dxa"/>
          </w:tcPr>
          <w:p w:rsidR="00732982" w:rsidRPr="003B78F1" w:rsidRDefault="00732982" w:rsidP="004F67CB">
            <w:pPr>
              <w:rPr>
                <w:rFonts w:ascii="Times New Roman" w:hAnsi="Times New Roman"/>
                <w:sz w:val="28"/>
                <w:szCs w:val="28"/>
              </w:rPr>
            </w:pPr>
            <w:r>
              <w:rPr>
                <w:rFonts w:ascii="Times New Roman" w:hAnsi="Times New Roman"/>
                <w:sz w:val="28"/>
                <w:szCs w:val="28"/>
              </w:rPr>
              <w:t xml:space="preserve"> Итого:</w:t>
            </w:r>
          </w:p>
        </w:tc>
        <w:tc>
          <w:tcPr>
            <w:tcW w:w="1276" w:type="dxa"/>
          </w:tcPr>
          <w:p w:rsidR="00732982" w:rsidRDefault="00732982" w:rsidP="004F67CB">
            <w:pPr>
              <w:rPr>
                <w:rFonts w:ascii="Times New Roman" w:hAnsi="Times New Roman"/>
                <w:sz w:val="28"/>
                <w:szCs w:val="28"/>
              </w:rPr>
            </w:pPr>
            <w:r>
              <w:rPr>
                <w:rFonts w:ascii="Times New Roman" w:hAnsi="Times New Roman"/>
                <w:sz w:val="28"/>
                <w:szCs w:val="28"/>
              </w:rPr>
              <w:t>25</w:t>
            </w:r>
          </w:p>
          <w:p w:rsidR="00732982" w:rsidRPr="00F065CE" w:rsidRDefault="00732982" w:rsidP="004F67CB">
            <w:pPr>
              <w:rPr>
                <w:rFonts w:ascii="Times New Roman" w:hAnsi="Times New Roman"/>
                <w:sz w:val="28"/>
                <w:szCs w:val="28"/>
              </w:rPr>
            </w:pPr>
          </w:p>
        </w:tc>
        <w:tc>
          <w:tcPr>
            <w:tcW w:w="992" w:type="dxa"/>
          </w:tcPr>
          <w:p w:rsidR="00732982" w:rsidRPr="00F065CE" w:rsidRDefault="00732982" w:rsidP="004F67CB">
            <w:pPr>
              <w:rPr>
                <w:rFonts w:ascii="Times New Roman" w:hAnsi="Times New Roman"/>
                <w:sz w:val="28"/>
                <w:szCs w:val="28"/>
              </w:rPr>
            </w:pPr>
            <w:r>
              <w:rPr>
                <w:rFonts w:ascii="Times New Roman" w:hAnsi="Times New Roman"/>
                <w:sz w:val="28"/>
                <w:szCs w:val="28"/>
              </w:rPr>
              <w:t>191</w:t>
            </w:r>
          </w:p>
        </w:tc>
        <w:tc>
          <w:tcPr>
            <w:tcW w:w="1134" w:type="dxa"/>
          </w:tcPr>
          <w:p w:rsidR="00732982" w:rsidRPr="00F065CE" w:rsidRDefault="00732982" w:rsidP="004F67CB">
            <w:pPr>
              <w:rPr>
                <w:rFonts w:ascii="Times New Roman" w:hAnsi="Times New Roman"/>
                <w:sz w:val="28"/>
                <w:szCs w:val="28"/>
              </w:rPr>
            </w:pPr>
            <w:r>
              <w:rPr>
                <w:rFonts w:ascii="Times New Roman" w:hAnsi="Times New Roman"/>
                <w:sz w:val="28"/>
                <w:szCs w:val="28"/>
              </w:rPr>
              <w:t>216</w:t>
            </w:r>
          </w:p>
        </w:tc>
        <w:tc>
          <w:tcPr>
            <w:tcW w:w="3297" w:type="dxa"/>
          </w:tcPr>
          <w:p w:rsidR="00732982" w:rsidRPr="003B78F1" w:rsidRDefault="00732982" w:rsidP="004F67CB">
            <w:pPr>
              <w:rPr>
                <w:rFonts w:ascii="Times New Roman" w:hAnsi="Times New Roman"/>
                <w:sz w:val="28"/>
                <w:szCs w:val="28"/>
              </w:rPr>
            </w:pPr>
          </w:p>
        </w:tc>
      </w:tr>
    </w:tbl>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p>
    <w:p w:rsidR="00732982" w:rsidRPr="00166980" w:rsidRDefault="00732982" w:rsidP="00732982">
      <w:pPr>
        <w:pStyle w:val="ae"/>
        <w:rPr>
          <w:rFonts w:ascii="Times New Roman" w:hAnsi="Times New Roman" w:cs="Times New Roman"/>
          <w:b/>
          <w:sz w:val="28"/>
          <w:szCs w:val="28"/>
        </w:rPr>
      </w:pPr>
    </w:p>
    <w:p w:rsidR="00732982" w:rsidRPr="00AD2A16" w:rsidRDefault="00732982" w:rsidP="00732982">
      <w:pPr>
        <w:pStyle w:val="af"/>
        <w:numPr>
          <w:ilvl w:val="0"/>
          <w:numId w:val="21"/>
        </w:numPr>
        <w:spacing w:after="0" w:line="240" w:lineRule="auto"/>
        <w:rPr>
          <w:rFonts w:ascii="Times New Roman" w:eastAsiaTheme="minorEastAsia" w:hAnsi="Times New Roman" w:cs="Times New Roman"/>
          <w:b/>
          <w:sz w:val="28"/>
          <w:szCs w:val="28"/>
        </w:rPr>
      </w:pPr>
      <w:r w:rsidRPr="00AD2A16">
        <w:rPr>
          <w:rFonts w:ascii="Times New Roman" w:eastAsiaTheme="minorEastAsia" w:hAnsi="Times New Roman" w:cs="Times New Roman"/>
          <w:b/>
          <w:sz w:val="28"/>
          <w:szCs w:val="28"/>
        </w:rPr>
        <w:t>Содержание программы 2-го года обучения.</w:t>
      </w:r>
    </w:p>
    <w:p w:rsidR="00732982" w:rsidRDefault="00732982" w:rsidP="00732982">
      <w:pPr>
        <w:spacing w:after="0" w:line="240" w:lineRule="auto"/>
        <w:rPr>
          <w:rFonts w:ascii="Times New Roman" w:hAnsi="Times New Roman" w:cs="Times New Roman"/>
          <w:b/>
          <w:sz w:val="28"/>
          <w:szCs w:val="28"/>
        </w:rPr>
      </w:pPr>
    </w:p>
    <w:p w:rsidR="00732982" w:rsidRPr="003B78F1" w:rsidRDefault="00732982" w:rsidP="00732982">
      <w:pPr>
        <w:numPr>
          <w:ilvl w:val="0"/>
          <w:numId w:val="23"/>
        </w:numPr>
        <w:spacing w:after="0" w:line="240" w:lineRule="auto"/>
        <w:rPr>
          <w:rFonts w:ascii="Times New Roman" w:hAnsi="Times New Roman" w:cs="Times New Roman"/>
          <w:b/>
          <w:sz w:val="28"/>
          <w:szCs w:val="28"/>
        </w:rPr>
      </w:pPr>
      <w:r w:rsidRPr="003B78F1">
        <w:rPr>
          <w:rFonts w:ascii="Times New Roman" w:hAnsi="Times New Roman" w:cs="Times New Roman"/>
          <w:b/>
          <w:sz w:val="28"/>
          <w:szCs w:val="28"/>
        </w:rPr>
        <w:t>Вводное занятие. (2</w:t>
      </w:r>
      <w:r>
        <w:rPr>
          <w:rFonts w:ascii="Times New Roman" w:hAnsi="Times New Roman" w:cs="Times New Roman"/>
          <w:b/>
          <w:sz w:val="28"/>
          <w:szCs w:val="28"/>
        </w:rPr>
        <w:t xml:space="preserve"> </w:t>
      </w:r>
      <w:r w:rsidRPr="003B78F1">
        <w:rPr>
          <w:rFonts w:ascii="Times New Roman" w:hAnsi="Times New Roman" w:cs="Times New Roman"/>
          <w:b/>
          <w:sz w:val="28"/>
          <w:szCs w:val="28"/>
        </w:rPr>
        <w:t>часа)</w:t>
      </w:r>
    </w:p>
    <w:p w:rsidR="00732982" w:rsidRPr="0020783C"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Ознакомление с задачами кружка и программой работы;</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знакомство  с оборудованием и инструментами для занятий;</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 xml:space="preserve"> с правилами безопасности труда и пожарной безопасности;</w:t>
      </w:r>
    </w:p>
    <w:p w:rsidR="00732982" w:rsidRPr="006F11ED" w:rsidRDefault="00732982" w:rsidP="00732982">
      <w:pPr>
        <w:pStyle w:val="ae"/>
        <w:rPr>
          <w:rFonts w:ascii="Times New Roman" w:hAnsi="Times New Roman" w:cs="Times New Roman"/>
          <w:sz w:val="28"/>
          <w:szCs w:val="28"/>
        </w:rPr>
      </w:pPr>
      <w:r w:rsidRPr="006F11ED">
        <w:rPr>
          <w:rFonts w:ascii="Times New Roman" w:hAnsi="Times New Roman" w:cs="Times New Roman"/>
          <w:sz w:val="28"/>
          <w:szCs w:val="28"/>
        </w:rPr>
        <w:t>показ образцов поделок.</w:t>
      </w:r>
    </w:p>
    <w:p w:rsidR="00732982"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(1 час</w:t>
      </w:r>
      <w:r w:rsidRPr="0020783C">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загадки, кроссворды, викторина по прикладному творчеству.</w:t>
      </w:r>
    </w:p>
    <w:p w:rsidR="00732982" w:rsidRDefault="00732982" w:rsidP="00732982">
      <w:pPr>
        <w:spacing w:after="0" w:line="240" w:lineRule="auto"/>
        <w:rPr>
          <w:rFonts w:ascii="Times New Roman" w:hAnsi="Times New Roman" w:cs="Times New Roman"/>
          <w:sz w:val="28"/>
          <w:szCs w:val="28"/>
        </w:rPr>
      </w:pPr>
    </w:p>
    <w:p w:rsidR="00732982" w:rsidRPr="005C2998" w:rsidRDefault="00732982" w:rsidP="00732982">
      <w:pPr>
        <w:pStyle w:val="af"/>
        <w:numPr>
          <w:ilvl w:val="0"/>
          <w:numId w:val="23"/>
        </w:numPr>
        <w:spacing w:after="0" w:line="240" w:lineRule="auto"/>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Пальчиковые игрушки для кукольного театра. (10 часов)</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(1 час)</w:t>
      </w:r>
    </w:p>
    <w:p w:rsidR="00732982" w:rsidRPr="00BF547A"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  техника безопасности при работе с ножницами и иглой;</w:t>
      </w:r>
    </w:p>
    <w:p w:rsidR="00732982"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  техника выполнения стежков;</w:t>
      </w:r>
    </w:p>
    <w:p w:rsidR="00732982" w:rsidRPr="00BF547A"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история кукольного театра в России и за рубежом;</w:t>
      </w:r>
    </w:p>
    <w:p w:rsidR="00732982" w:rsidRPr="00BF547A" w:rsidRDefault="00732982" w:rsidP="00732982">
      <w:pPr>
        <w:tabs>
          <w:tab w:val="left" w:pos="1125"/>
        </w:tabs>
        <w:spacing w:after="0" w:line="240" w:lineRule="auto"/>
        <w:jc w:val="both"/>
        <w:rPr>
          <w:rFonts w:ascii="Times New Roman" w:hAnsi="Times New Roman" w:cs="Times New Roman"/>
          <w:sz w:val="28"/>
          <w:szCs w:val="28"/>
        </w:rPr>
      </w:pPr>
      <w:r w:rsidRPr="00BF547A">
        <w:rPr>
          <w:rFonts w:ascii="Times New Roman" w:hAnsi="Times New Roman" w:cs="Times New Roman"/>
          <w:sz w:val="28"/>
          <w:szCs w:val="28"/>
        </w:rPr>
        <w:t>-  беседы по темам.</w:t>
      </w:r>
    </w:p>
    <w:p w:rsidR="00732982" w:rsidRPr="00BF547A"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(9 часов</w:t>
      </w:r>
      <w:r w:rsidRPr="00BF547A">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Изготовление поделок из ткани и меха: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петух;</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заяц;</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собачка;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обезьянка;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мышка.</w:t>
      </w:r>
    </w:p>
    <w:p w:rsidR="00732982" w:rsidRDefault="00732982" w:rsidP="00732982">
      <w:pPr>
        <w:spacing w:after="0" w:line="240" w:lineRule="auto"/>
        <w:rPr>
          <w:rFonts w:ascii="Times New Roman" w:hAnsi="Times New Roman" w:cs="Times New Roman"/>
          <w:sz w:val="28"/>
          <w:szCs w:val="28"/>
        </w:rPr>
      </w:pPr>
    </w:p>
    <w:p w:rsidR="00732982" w:rsidRDefault="00732982" w:rsidP="00732982">
      <w:pPr>
        <w:pStyle w:val="af"/>
        <w:numPr>
          <w:ilvl w:val="0"/>
          <w:numId w:val="23"/>
        </w:numPr>
        <w:spacing w:after="0" w:line="240" w:lineRule="auto"/>
        <w:rPr>
          <w:rFonts w:ascii="Times New Roman" w:hAnsi="Times New Roman" w:cs="Times New Roman"/>
          <w:b/>
          <w:sz w:val="28"/>
          <w:szCs w:val="28"/>
        </w:rPr>
      </w:pPr>
      <w:r>
        <w:rPr>
          <w:rFonts w:ascii="Times New Roman" w:hAnsi="Times New Roman" w:cs="Times New Roman"/>
          <w:b/>
          <w:sz w:val="28"/>
          <w:szCs w:val="28"/>
        </w:rPr>
        <w:t>Игрушки из носочка. (32 часа)</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(4 часа)</w:t>
      </w:r>
    </w:p>
    <w:p w:rsidR="00732982" w:rsidRPr="00EC40CB"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  техника безопасности при работе с ножницами и иглой;</w:t>
      </w:r>
    </w:p>
    <w:p w:rsidR="00732982" w:rsidRPr="00EC40CB"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  техника выполнения стежков;</w:t>
      </w:r>
    </w:p>
    <w:p w:rsidR="00732982" w:rsidRPr="00EC40CB" w:rsidRDefault="00732982" w:rsidP="00732982">
      <w:pPr>
        <w:tabs>
          <w:tab w:val="left" w:pos="1125"/>
        </w:tabs>
        <w:spacing w:after="0" w:line="240" w:lineRule="auto"/>
        <w:jc w:val="both"/>
        <w:rPr>
          <w:rFonts w:ascii="Times New Roman" w:hAnsi="Times New Roman" w:cs="Times New Roman"/>
          <w:sz w:val="28"/>
          <w:szCs w:val="28"/>
        </w:rPr>
      </w:pPr>
      <w:r w:rsidRPr="00EC40CB">
        <w:rPr>
          <w:rFonts w:ascii="Times New Roman" w:hAnsi="Times New Roman" w:cs="Times New Roman"/>
          <w:sz w:val="28"/>
          <w:szCs w:val="28"/>
        </w:rPr>
        <w:t>-  беседы по темам.</w:t>
      </w:r>
    </w:p>
    <w:p w:rsidR="00732982" w:rsidRPr="00EC40CB"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Практическая часть (28 </w:t>
      </w:r>
      <w:r w:rsidRPr="00EC40CB">
        <w:rPr>
          <w:rFonts w:ascii="Times New Roman" w:hAnsi="Times New Roman" w:cs="Times New Roman"/>
          <w:i/>
          <w:sz w:val="28"/>
          <w:szCs w:val="28"/>
        </w:rPr>
        <w:t>час</w:t>
      </w:r>
      <w:r>
        <w:rPr>
          <w:rFonts w:ascii="Times New Roman" w:hAnsi="Times New Roman" w:cs="Times New Roman"/>
          <w:i/>
          <w:sz w:val="28"/>
          <w:szCs w:val="28"/>
        </w:rPr>
        <w:t>ов</w:t>
      </w:r>
      <w:r w:rsidRPr="00EC40CB">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поделок из носочка</w:t>
      </w:r>
      <w:r w:rsidRPr="00EC40CB">
        <w:rPr>
          <w:rFonts w:ascii="Times New Roman" w:hAnsi="Times New Roman" w:cs="Times New Roman"/>
          <w:sz w:val="28"/>
          <w:szCs w:val="28"/>
        </w:rPr>
        <w:t>:</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спящий кот;</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гном;</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пудель;</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инопланетянин;</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кошечка;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петух;</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пират;</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ковбой.</w:t>
      </w:r>
    </w:p>
    <w:p w:rsidR="00732982" w:rsidRDefault="00732982" w:rsidP="00732982">
      <w:pPr>
        <w:spacing w:after="0" w:line="240" w:lineRule="auto"/>
        <w:rPr>
          <w:rFonts w:ascii="Times New Roman" w:hAnsi="Times New Roman" w:cs="Times New Roman"/>
          <w:sz w:val="28"/>
          <w:szCs w:val="28"/>
        </w:rPr>
      </w:pPr>
    </w:p>
    <w:p w:rsidR="00732982" w:rsidRDefault="00732982" w:rsidP="00732982">
      <w:pPr>
        <w:pStyle w:val="af"/>
        <w:numPr>
          <w:ilvl w:val="0"/>
          <w:numId w:val="23"/>
        </w:numPr>
        <w:spacing w:after="0" w:line="240" w:lineRule="auto"/>
        <w:rPr>
          <w:rFonts w:ascii="Times New Roman" w:hAnsi="Times New Roman" w:cs="Times New Roman"/>
          <w:b/>
          <w:sz w:val="28"/>
          <w:szCs w:val="28"/>
        </w:rPr>
      </w:pPr>
      <w:r w:rsidRPr="00DE400B">
        <w:rPr>
          <w:rFonts w:ascii="Times New Roman" w:hAnsi="Times New Roman" w:cs="Times New Roman"/>
          <w:b/>
          <w:sz w:val="28"/>
          <w:szCs w:val="28"/>
        </w:rPr>
        <w:t>Веселый зоопарк. (60</w:t>
      </w:r>
      <w:r>
        <w:rPr>
          <w:rFonts w:ascii="Times New Roman" w:hAnsi="Times New Roman" w:cs="Times New Roman"/>
          <w:b/>
          <w:sz w:val="28"/>
          <w:szCs w:val="28"/>
        </w:rPr>
        <w:t xml:space="preserve"> </w:t>
      </w:r>
      <w:r w:rsidRPr="00DE400B">
        <w:rPr>
          <w:rFonts w:ascii="Times New Roman" w:hAnsi="Times New Roman" w:cs="Times New Roman"/>
          <w:b/>
          <w:sz w:val="28"/>
          <w:szCs w:val="28"/>
        </w:rPr>
        <w:t>часов)</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(7 часов)</w:t>
      </w:r>
    </w:p>
    <w:p w:rsidR="00732982" w:rsidRPr="00EC40CB"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  техника безопасности при работе с ножницами и иглой;</w:t>
      </w:r>
    </w:p>
    <w:p w:rsidR="00732982" w:rsidRPr="00EC40CB"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  техника выполнения стежков;</w:t>
      </w:r>
    </w:p>
    <w:p w:rsidR="00732982" w:rsidRPr="00EC40CB" w:rsidRDefault="00732982" w:rsidP="00732982">
      <w:pPr>
        <w:tabs>
          <w:tab w:val="left" w:pos="1125"/>
        </w:tabs>
        <w:spacing w:after="0" w:line="240" w:lineRule="auto"/>
        <w:jc w:val="both"/>
        <w:rPr>
          <w:rFonts w:ascii="Times New Roman" w:hAnsi="Times New Roman" w:cs="Times New Roman"/>
          <w:sz w:val="28"/>
          <w:szCs w:val="28"/>
        </w:rPr>
      </w:pPr>
      <w:r w:rsidRPr="00EC40CB">
        <w:rPr>
          <w:rFonts w:ascii="Times New Roman" w:hAnsi="Times New Roman" w:cs="Times New Roman"/>
          <w:sz w:val="28"/>
          <w:szCs w:val="28"/>
        </w:rPr>
        <w:lastRenderedPageBreak/>
        <w:t>-  беседы по темам.</w:t>
      </w:r>
    </w:p>
    <w:p w:rsidR="00732982" w:rsidRPr="00EC40CB"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(53 часа</w:t>
      </w:r>
      <w:r w:rsidRPr="00EC40CB">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Изготовление поделок из ткани и меха: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ежик;</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мишка;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попугай;</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летучая мышь;</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крыса;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черепаха;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медуза;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рыбка;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пингвинчик;</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львенок;</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улитка;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лиса;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кит;</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кенгуру;</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морж.</w:t>
      </w:r>
    </w:p>
    <w:p w:rsidR="00732982" w:rsidRDefault="00732982" w:rsidP="00732982">
      <w:pPr>
        <w:spacing w:after="0" w:line="240" w:lineRule="auto"/>
        <w:rPr>
          <w:rFonts w:ascii="Times New Roman" w:hAnsi="Times New Roman" w:cs="Times New Roman"/>
          <w:sz w:val="28"/>
          <w:szCs w:val="28"/>
        </w:rPr>
      </w:pPr>
    </w:p>
    <w:p w:rsidR="00732982" w:rsidRPr="00EC40CB" w:rsidRDefault="00732982" w:rsidP="00732982">
      <w:pPr>
        <w:pStyle w:val="af"/>
        <w:numPr>
          <w:ilvl w:val="0"/>
          <w:numId w:val="23"/>
        </w:numPr>
        <w:spacing w:after="0" w:line="240" w:lineRule="auto"/>
        <w:rPr>
          <w:rFonts w:ascii="Times New Roman" w:hAnsi="Times New Roman" w:cs="Times New Roman"/>
          <w:b/>
          <w:sz w:val="28"/>
          <w:szCs w:val="28"/>
        </w:rPr>
      </w:pPr>
      <w:r w:rsidRPr="00EC40CB">
        <w:rPr>
          <w:rFonts w:ascii="Times New Roman" w:hAnsi="Times New Roman" w:cs="Times New Roman"/>
          <w:b/>
          <w:sz w:val="28"/>
          <w:szCs w:val="28"/>
        </w:rPr>
        <w:t>Домашние животные. (28</w:t>
      </w:r>
      <w:r>
        <w:rPr>
          <w:rFonts w:ascii="Times New Roman" w:hAnsi="Times New Roman" w:cs="Times New Roman"/>
          <w:b/>
          <w:sz w:val="28"/>
          <w:szCs w:val="28"/>
        </w:rPr>
        <w:t xml:space="preserve"> </w:t>
      </w:r>
      <w:r w:rsidRPr="00EC40CB">
        <w:rPr>
          <w:rFonts w:ascii="Times New Roman" w:hAnsi="Times New Roman" w:cs="Times New Roman"/>
          <w:b/>
          <w:sz w:val="28"/>
          <w:szCs w:val="28"/>
        </w:rPr>
        <w:t>часов)</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(3 часа)</w:t>
      </w:r>
    </w:p>
    <w:p w:rsidR="00732982" w:rsidRPr="00EC40CB"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  техника безопасности при работе с ножницами и иглой;</w:t>
      </w:r>
    </w:p>
    <w:p w:rsidR="00732982" w:rsidRPr="00EC40CB"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  техника выполнения стежков;</w:t>
      </w:r>
    </w:p>
    <w:p w:rsidR="00732982" w:rsidRPr="00EC40CB" w:rsidRDefault="00732982" w:rsidP="00732982">
      <w:pPr>
        <w:tabs>
          <w:tab w:val="left" w:pos="1125"/>
        </w:tabs>
        <w:spacing w:after="0" w:line="240" w:lineRule="auto"/>
        <w:jc w:val="both"/>
        <w:rPr>
          <w:rFonts w:ascii="Times New Roman" w:hAnsi="Times New Roman" w:cs="Times New Roman"/>
          <w:sz w:val="28"/>
          <w:szCs w:val="28"/>
        </w:rPr>
      </w:pPr>
      <w:r w:rsidRPr="00EC40CB">
        <w:rPr>
          <w:rFonts w:ascii="Times New Roman" w:hAnsi="Times New Roman" w:cs="Times New Roman"/>
          <w:sz w:val="28"/>
          <w:szCs w:val="28"/>
        </w:rPr>
        <w:t>-  беседы по темам.</w:t>
      </w:r>
    </w:p>
    <w:p w:rsidR="00732982" w:rsidRPr="00EC40CB"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Практическая часть (25 </w:t>
      </w:r>
      <w:r w:rsidRPr="00EC40CB">
        <w:rPr>
          <w:rFonts w:ascii="Times New Roman" w:hAnsi="Times New Roman" w:cs="Times New Roman"/>
          <w:i/>
          <w:sz w:val="28"/>
          <w:szCs w:val="28"/>
        </w:rPr>
        <w:t>часов)</w:t>
      </w:r>
    </w:p>
    <w:p w:rsidR="00732982" w:rsidRDefault="00732982" w:rsidP="00732982">
      <w:pPr>
        <w:spacing w:after="0" w:line="240" w:lineRule="auto"/>
        <w:rPr>
          <w:rFonts w:ascii="Times New Roman" w:hAnsi="Times New Roman" w:cs="Times New Roman"/>
          <w:sz w:val="28"/>
          <w:szCs w:val="28"/>
        </w:rPr>
      </w:pPr>
      <w:r w:rsidRPr="00EC40CB">
        <w:rPr>
          <w:rFonts w:ascii="Times New Roman" w:hAnsi="Times New Roman" w:cs="Times New Roman"/>
          <w:sz w:val="28"/>
          <w:szCs w:val="28"/>
        </w:rPr>
        <w:t>Изготовление поделок из ткани и меха: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курочка;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пес в шляпе;</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кот с мышкой;</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собачка;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кошка;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кот и кошка;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котики Юнсити.</w:t>
      </w:r>
    </w:p>
    <w:p w:rsidR="00732982" w:rsidRDefault="00732982" w:rsidP="00732982">
      <w:pPr>
        <w:spacing w:after="0" w:line="240" w:lineRule="auto"/>
        <w:rPr>
          <w:rFonts w:ascii="Times New Roman" w:hAnsi="Times New Roman" w:cs="Times New Roman"/>
          <w:sz w:val="28"/>
          <w:szCs w:val="28"/>
        </w:rPr>
      </w:pPr>
    </w:p>
    <w:p w:rsidR="00732982" w:rsidRDefault="00732982" w:rsidP="00732982">
      <w:pPr>
        <w:pStyle w:val="af"/>
        <w:numPr>
          <w:ilvl w:val="0"/>
          <w:numId w:val="23"/>
        </w:numPr>
        <w:spacing w:after="0" w:line="240" w:lineRule="auto"/>
        <w:rPr>
          <w:rFonts w:ascii="Times New Roman" w:hAnsi="Times New Roman" w:cs="Times New Roman"/>
          <w:b/>
          <w:sz w:val="28"/>
          <w:szCs w:val="28"/>
        </w:rPr>
      </w:pPr>
      <w:r>
        <w:rPr>
          <w:rFonts w:ascii="Times New Roman" w:hAnsi="Times New Roman" w:cs="Times New Roman"/>
          <w:b/>
          <w:sz w:val="28"/>
          <w:szCs w:val="28"/>
        </w:rPr>
        <w:t>Забавные фигурки. (86 часов</w:t>
      </w:r>
      <w:r w:rsidRPr="002150B3">
        <w:rPr>
          <w:rFonts w:ascii="Times New Roman" w:hAnsi="Times New Roman" w:cs="Times New Roman"/>
          <w:b/>
          <w:sz w:val="28"/>
          <w:szCs w:val="28"/>
        </w:rPr>
        <w:t>)</w:t>
      </w:r>
    </w:p>
    <w:p w:rsidR="00732982" w:rsidRDefault="00732982" w:rsidP="00732982">
      <w:pPr>
        <w:pStyle w:val="ae"/>
        <w:rPr>
          <w:rFonts w:ascii="Times New Roman" w:hAnsi="Times New Roman" w:cs="Times New Roman"/>
          <w:i/>
          <w:sz w:val="28"/>
          <w:szCs w:val="28"/>
        </w:rPr>
      </w:pPr>
      <w:r>
        <w:rPr>
          <w:rFonts w:ascii="Times New Roman" w:hAnsi="Times New Roman" w:cs="Times New Roman"/>
          <w:i/>
          <w:sz w:val="28"/>
          <w:szCs w:val="28"/>
        </w:rPr>
        <w:t>Теоретическая часть (8 часов)</w:t>
      </w:r>
    </w:p>
    <w:p w:rsidR="00732982" w:rsidRPr="002150B3" w:rsidRDefault="00732982" w:rsidP="00732982">
      <w:pPr>
        <w:spacing w:after="0" w:line="240" w:lineRule="auto"/>
        <w:rPr>
          <w:rFonts w:ascii="Times New Roman" w:hAnsi="Times New Roman" w:cs="Times New Roman"/>
          <w:sz w:val="28"/>
          <w:szCs w:val="28"/>
        </w:rPr>
      </w:pPr>
      <w:r w:rsidRPr="002150B3">
        <w:rPr>
          <w:rFonts w:ascii="Times New Roman" w:hAnsi="Times New Roman" w:cs="Times New Roman"/>
          <w:sz w:val="28"/>
          <w:szCs w:val="28"/>
        </w:rPr>
        <w:t>-  техника безопасности при работе с ножницами и иглой;</w:t>
      </w:r>
    </w:p>
    <w:p w:rsidR="00732982" w:rsidRPr="002150B3" w:rsidRDefault="00732982" w:rsidP="00732982">
      <w:pPr>
        <w:spacing w:after="0" w:line="240" w:lineRule="auto"/>
        <w:rPr>
          <w:rFonts w:ascii="Times New Roman" w:hAnsi="Times New Roman" w:cs="Times New Roman"/>
          <w:sz w:val="28"/>
          <w:szCs w:val="28"/>
        </w:rPr>
      </w:pPr>
      <w:r w:rsidRPr="002150B3">
        <w:rPr>
          <w:rFonts w:ascii="Times New Roman" w:hAnsi="Times New Roman" w:cs="Times New Roman"/>
          <w:sz w:val="28"/>
          <w:szCs w:val="28"/>
        </w:rPr>
        <w:t>-  техника выполнения стежков;</w:t>
      </w:r>
    </w:p>
    <w:p w:rsidR="00732982" w:rsidRPr="002150B3" w:rsidRDefault="00732982" w:rsidP="00732982">
      <w:pPr>
        <w:tabs>
          <w:tab w:val="left" w:pos="1125"/>
        </w:tabs>
        <w:spacing w:after="0" w:line="240" w:lineRule="auto"/>
        <w:jc w:val="both"/>
        <w:rPr>
          <w:rFonts w:ascii="Times New Roman" w:hAnsi="Times New Roman" w:cs="Times New Roman"/>
          <w:sz w:val="28"/>
          <w:szCs w:val="28"/>
        </w:rPr>
      </w:pPr>
      <w:r w:rsidRPr="002150B3">
        <w:rPr>
          <w:rFonts w:ascii="Times New Roman" w:hAnsi="Times New Roman" w:cs="Times New Roman"/>
          <w:sz w:val="28"/>
          <w:szCs w:val="28"/>
        </w:rPr>
        <w:t>-  беседы по темам.</w:t>
      </w:r>
    </w:p>
    <w:p w:rsidR="00732982" w:rsidRPr="002150B3" w:rsidRDefault="00732982" w:rsidP="00732982">
      <w:pPr>
        <w:spacing w:after="0" w:line="240" w:lineRule="auto"/>
        <w:rPr>
          <w:rFonts w:ascii="Times New Roman" w:hAnsi="Times New Roman" w:cs="Times New Roman"/>
          <w:i/>
          <w:sz w:val="28"/>
          <w:szCs w:val="28"/>
        </w:rPr>
      </w:pPr>
      <w:r>
        <w:rPr>
          <w:rFonts w:ascii="Times New Roman" w:hAnsi="Times New Roman" w:cs="Times New Roman"/>
          <w:i/>
          <w:sz w:val="28"/>
          <w:szCs w:val="28"/>
        </w:rPr>
        <w:t>Практическая часть (78 часов</w:t>
      </w:r>
      <w:r w:rsidRPr="002150B3">
        <w:rPr>
          <w:rFonts w:ascii="Times New Roman" w:hAnsi="Times New Roman" w:cs="Times New Roman"/>
          <w:i/>
          <w:sz w:val="28"/>
          <w:szCs w:val="28"/>
        </w:rPr>
        <w:t>)</w:t>
      </w:r>
    </w:p>
    <w:p w:rsidR="00732982" w:rsidRDefault="00732982" w:rsidP="00732982">
      <w:pPr>
        <w:spacing w:after="0" w:line="240" w:lineRule="auto"/>
        <w:rPr>
          <w:rFonts w:ascii="Times New Roman" w:hAnsi="Times New Roman" w:cs="Times New Roman"/>
          <w:sz w:val="28"/>
          <w:szCs w:val="28"/>
        </w:rPr>
      </w:pPr>
      <w:r w:rsidRPr="002150B3">
        <w:rPr>
          <w:rFonts w:ascii="Times New Roman" w:hAnsi="Times New Roman" w:cs="Times New Roman"/>
          <w:sz w:val="28"/>
          <w:szCs w:val="28"/>
        </w:rPr>
        <w:t>Изготовление поделок из ткани и меха: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мурзилка;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снегурочка;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Дед Мороз;</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снеговик;</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гриб;</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чебурашка;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солнышко;</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мухомор;</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капуста;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тыква;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арбуз;</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подушка Божья коровка;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гусеница-подушка;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бабки Ежки;</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яблоко с червячком;</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матрешка;</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гномик;</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сова-кошелек;</w:t>
      </w:r>
    </w:p>
    <w:p w:rsidR="00732982"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тигр-кошелек;</w:t>
      </w:r>
    </w:p>
    <w:p w:rsidR="00732982" w:rsidRPr="002150B3" w:rsidRDefault="00732982" w:rsidP="00732982">
      <w:pPr>
        <w:spacing w:after="0" w:line="240" w:lineRule="auto"/>
        <w:rPr>
          <w:rFonts w:ascii="Times New Roman" w:hAnsi="Times New Roman" w:cs="Times New Roman"/>
          <w:sz w:val="28"/>
          <w:szCs w:val="28"/>
        </w:rPr>
      </w:pPr>
      <w:r>
        <w:rPr>
          <w:rFonts w:ascii="Times New Roman" w:hAnsi="Times New Roman" w:cs="Times New Roman"/>
          <w:sz w:val="28"/>
          <w:szCs w:val="28"/>
        </w:rPr>
        <w:t>- пушистик.</w:t>
      </w:r>
    </w:p>
    <w:p w:rsidR="00732982" w:rsidRPr="002150B3" w:rsidRDefault="00732982" w:rsidP="00732982">
      <w:pPr>
        <w:spacing w:after="0" w:line="240" w:lineRule="auto"/>
        <w:rPr>
          <w:rFonts w:ascii="Times New Roman" w:hAnsi="Times New Roman" w:cs="Times New Roman"/>
          <w:sz w:val="28"/>
          <w:szCs w:val="28"/>
        </w:rPr>
      </w:pPr>
    </w:p>
    <w:p w:rsidR="00732982" w:rsidRDefault="00732982" w:rsidP="00732982">
      <w:pPr>
        <w:pStyle w:val="ae"/>
        <w:numPr>
          <w:ilvl w:val="0"/>
          <w:numId w:val="23"/>
        </w:numPr>
        <w:rPr>
          <w:rFonts w:ascii="Times New Roman" w:hAnsi="Times New Roman" w:cs="Times New Roman"/>
          <w:b/>
          <w:sz w:val="28"/>
          <w:szCs w:val="28"/>
        </w:rPr>
      </w:pPr>
      <w:r w:rsidRPr="00BF547A">
        <w:rPr>
          <w:rFonts w:ascii="Times New Roman" w:hAnsi="Times New Roman" w:cs="Times New Roman"/>
          <w:b/>
          <w:sz w:val="28"/>
          <w:szCs w:val="28"/>
        </w:rPr>
        <w:t>Итоговое занятие. (2</w:t>
      </w:r>
      <w:r>
        <w:rPr>
          <w:rFonts w:ascii="Times New Roman" w:hAnsi="Times New Roman" w:cs="Times New Roman"/>
          <w:b/>
          <w:sz w:val="28"/>
          <w:szCs w:val="28"/>
        </w:rPr>
        <w:t xml:space="preserve"> </w:t>
      </w:r>
      <w:r w:rsidRPr="00BF547A">
        <w:rPr>
          <w:rFonts w:ascii="Times New Roman" w:hAnsi="Times New Roman" w:cs="Times New Roman"/>
          <w:b/>
          <w:sz w:val="28"/>
          <w:szCs w:val="28"/>
        </w:rPr>
        <w:t>часа)</w:t>
      </w:r>
    </w:p>
    <w:p w:rsidR="00732982" w:rsidRPr="00BF547A" w:rsidRDefault="00732982" w:rsidP="00732982">
      <w:pPr>
        <w:pStyle w:val="ae"/>
        <w:rPr>
          <w:rFonts w:ascii="Times New Roman" w:hAnsi="Times New Roman" w:cs="Times New Roman"/>
          <w:b/>
          <w:sz w:val="28"/>
          <w:szCs w:val="28"/>
        </w:rPr>
      </w:pPr>
      <w:r w:rsidRPr="00BF547A">
        <w:rPr>
          <w:rFonts w:ascii="Times New Roman" w:hAnsi="Times New Roman" w:cs="Times New Roman"/>
          <w:i/>
          <w:sz w:val="28"/>
          <w:szCs w:val="28"/>
        </w:rPr>
        <w:t>Теоретическая часть (1</w:t>
      </w:r>
      <w:r>
        <w:rPr>
          <w:rFonts w:ascii="Times New Roman" w:hAnsi="Times New Roman" w:cs="Times New Roman"/>
          <w:i/>
          <w:sz w:val="28"/>
          <w:szCs w:val="28"/>
        </w:rPr>
        <w:t xml:space="preserve"> </w:t>
      </w:r>
      <w:r w:rsidRPr="00BF547A">
        <w:rPr>
          <w:rFonts w:ascii="Times New Roman" w:hAnsi="Times New Roman" w:cs="Times New Roman"/>
          <w:i/>
          <w:sz w:val="28"/>
          <w:szCs w:val="28"/>
        </w:rPr>
        <w:t>час)</w:t>
      </w:r>
    </w:p>
    <w:p w:rsidR="00732982" w:rsidRPr="00BF547A" w:rsidRDefault="00732982" w:rsidP="00732982">
      <w:pPr>
        <w:spacing w:after="0" w:line="240" w:lineRule="auto"/>
        <w:rPr>
          <w:rFonts w:ascii="Times New Roman" w:hAnsi="Times New Roman" w:cs="Times New Roman"/>
          <w:b/>
          <w:sz w:val="28"/>
          <w:szCs w:val="28"/>
        </w:rPr>
      </w:pPr>
      <w:r w:rsidRPr="00BF547A">
        <w:rPr>
          <w:rFonts w:ascii="Times New Roman" w:hAnsi="Times New Roman" w:cs="Times New Roman"/>
          <w:sz w:val="28"/>
          <w:szCs w:val="28"/>
        </w:rPr>
        <w:t>Подведение итогов работы объединения.</w:t>
      </w:r>
    </w:p>
    <w:p w:rsidR="00732982" w:rsidRPr="00BF547A"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i/>
          <w:sz w:val="28"/>
          <w:szCs w:val="28"/>
        </w:rPr>
        <w:t>Практическая часть (1</w:t>
      </w:r>
      <w:r>
        <w:rPr>
          <w:rFonts w:ascii="Times New Roman" w:hAnsi="Times New Roman" w:cs="Times New Roman"/>
          <w:i/>
          <w:sz w:val="28"/>
          <w:szCs w:val="28"/>
        </w:rPr>
        <w:t xml:space="preserve"> </w:t>
      </w:r>
      <w:r w:rsidRPr="00BF547A">
        <w:rPr>
          <w:rFonts w:ascii="Times New Roman" w:hAnsi="Times New Roman" w:cs="Times New Roman"/>
          <w:i/>
          <w:sz w:val="28"/>
          <w:szCs w:val="28"/>
        </w:rPr>
        <w:t>час)</w:t>
      </w:r>
    </w:p>
    <w:p w:rsidR="00732982" w:rsidRPr="00BF547A" w:rsidRDefault="00732982" w:rsidP="00732982">
      <w:pPr>
        <w:spacing w:after="0" w:line="240" w:lineRule="auto"/>
        <w:rPr>
          <w:rFonts w:ascii="Times New Roman" w:hAnsi="Times New Roman" w:cs="Times New Roman"/>
          <w:b/>
          <w:sz w:val="28"/>
          <w:szCs w:val="28"/>
        </w:rPr>
      </w:pPr>
      <w:r w:rsidRPr="00BF547A">
        <w:rPr>
          <w:rFonts w:ascii="Times New Roman" w:hAnsi="Times New Roman" w:cs="Times New Roman"/>
          <w:sz w:val="28"/>
          <w:szCs w:val="28"/>
        </w:rPr>
        <w:t>Подготовка и оформление итоговой выставки.</w:t>
      </w:r>
    </w:p>
    <w:p w:rsidR="00732982" w:rsidRPr="00BF547A" w:rsidRDefault="00732982" w:rsidP="00732982">
      <w:pPr>
        <w:spacing w:after="0" w:line="240" w:lineRule="auto"/>
        <w:rPr>
          <w:rFonts w:ascii="Times New Roman" w:hAnsi="Times New Roman" w:cs="Times New Roman"/>
          <w:sz w:val="28"/>
          <w:szCs w:val="28"/>
        </w:rPr>
      </w:pPr>
      <w:r w:rsidRPr="00BF547A">
        <w:rPr>
          <w:rFonts w:ascii="Times New Roman" w:hAnsi="Times New Roman" w:cs="Times New Roman"/>
          <w:sz w:val="28"/>
          <w:szCs w:val="28"/>
        </w:rPr>
        <w:t>Итоговая аттестация учащихся.</w:t>
      </w:r>
    </w:p>
    <w:p w:rsidR="00732982" w:rsidRPr="00BF547A"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b/>
          <w:sz w:val="28"/>
          <w:szCs w:val="28"/>
        </w:rPr>
      </w:pPr>
      <w:r>
        <w:rPr>
          <w:rFonts w:ascii="Times New Roman" w:hAnsi="Times New Roman" w:cs="Times New Roman"/>
          <w:b/>
          <w:sz w:val="28"/>
          <w:szCs w:val="28"/>
        </w:rPr>
        <w:t xml:space="preserve">    </w:t>
      </w:r>
    </w:p>
    <w:p w:rsidR="00732982" w:rsidRDefault="00732982" w:rsidP="00732982">
      <w:pPr>
        <w:pStyle w:val="ae"/>
        <w:rPr>
          <w:rFonts w:ascii="Times New Roman" w:hAnsi="Times New Roman" w:cs="Times New Roman"/>
          <w:b/>
          <w:sz w:val="28"/>
          <w:szCs w:val="28"/>
        </w:rPr>
      </w:pPr>
    </w:p>
    <w:p w:rsidR="00732982" w:rsidRPr="00715C2F" w:rsidRDefault="00732982" w:rsidP="00732982">
      <w:pPr>
        <w:pStyle w:val="ae"/>
        <w:rPr>
          <w:rFonts w:ascii="Times New Roman" w:hAnsi="Times New Roman" w:cs="Times New Roman"/>
          <w:sz w:val="28"/>
          <w:szCs w:val="28"/>
        </w:rPr>
      </w:pPr>
      <w:r>
        <w:rPr>
          <w:rFonts w:ascii="Times New Roman" w:hAnsi="Times New Roman" w:cs="Times New Roman"/>
          <w:b/>
          <w:sz w:val="28"/>
          <w:szCs w:val="28"/>
        </w:rPr>
        <w:t xml:space="preserve">   </w:t>
      </w:r>
      <w:r w:rsidRPr="00715C2F">
        <w:rPr>
          <w:rFonts w:ascii="Times New Roman" w:hAnsi="Times New Roman" w:cs="Times New Roman"/>
          <w:sz w:val="28"/>
          <w:szCs w:val="28"/>
        </w:rPr>
        <w:t>Для полноценной работы объединения необходимо иметь следующие материалы и оборудование:</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-светлое, хорошо проветриваемое помещение;</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 xml:space="preserve">-столы и стулья, соответствующие возрасту </w:t>
      </w:r>
      <w:proofErr w:type="gramStart"/>
      <w:r w:rsidRPr="00715C2F">
        <w:rPr>
          <w:rFonts w:ascii="Times New Roman" w:hAnsi="Times New Roman" w:cs="Times New Roman"/>
          <w:sz w:val="28"/>
          <w:szCs w:val="28"/>
        </w:rPr>
        <w:t>обучающихся</w:t>
      </w:r>
      <w:proofErr w:type="gramEnd"/>
      <w:r w:rsidRPr="00715C2F">
        <w:rPr>
          <w:rFonts w:ascii="Times New Roman" w:hAnsi="Times New Roman" w:cs="Times New Roman"/>
          <w:sz w:val="28"/>
          <w:szCs w:val="28"/>
        </w:rPr>
        <w:t>;</w:t>
      </w:r>
    </w:p>
    <w:p w:rsidR="00732982" w:rsidRPr="00715C2F" w:rsidRDefault="00732982" w:rsidP="00732982">
      <w:pPr>
        <w:pStyle w:val="ae"/>
        <w:rPr>
          <w:rFonts w:ascii="Times New Roman" w:hAnsi="Times New Roman" w:cs="Times New Roman"/>
          <w:sz w:val="28"/>
          <w:szCs w:val="28"/>
        </w:rPr>
      </w:pPr>
      <w:proofErr w:type="gramStart"/>
      <w:r w:rsidRPr="00715C2F">
        <w:rPr>
          <w:rFonts w:ascii="Times New Roman" w:hAnsi="Times New Roman" w:cs="Times New Roman"/>
          <w:sz w:val="28"/>
          <w:szCs w:val="28"/>
        </w:rPr>
        <w:t>-ножницы, клей, иголки, нитки, картон, маркеры, проволока, поролон, вата, мелки, бусины, бисер, утюг, шаблоны;</w:t>
      </w:r>
      <w:proofErr w:type="gramEnd"/>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-ткань, мех, фетр, драп, кожа.</w:t>
      </w: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Default="00732982" w:rsidP="00732982">
      <w:pPr>
        <w:pStyle w:val="ae"/>
        <w:rPr>
          <w:sz w:val="28"/>
          <w:szCs w:val="28"/>
        </w:rPr>
      </w:pPr>
    </w:p>
    <w:p w:rsidR="00732982" w:rsidRPr="00715C2F" w:rsidRDefault="00732982" w:rsidP="00732982">
      <w:pPr>
        <w:pStyle w:val="ae"/>
        <w:rPr>
          <w:sz w:val="28"/>
          <w:szCs w:val="28"/>
        </w:rPr>
      </w:pPr>
    </w:p>
    <w:p w:rsidR="00732982" w:rsidRPr="00715C2F" w:rsidRDefault="00732982" w:rsidP="00732982">
      <w:pPr>
        <w:pStyle w:val="ae"/>
        <w:ind w:left="1800"/>
        <w:rPr>
          <w:rFonts w:ascii="Times New Roman" w:hAnsi="Times New Roman" w:cs="Times New Roman"/>
          <w:b/>
          <w:sz w:val="28"/>
          <w:szCs w:val="28"/>
        </w:rPr>
      </w:pPr>
      <w:r>
        <w:rPr>
          <w:rFonts w:ascii="Times New Roman" w:hAnsi="Times New Roman" w:cs="Times New Roman"/>
          <w:b/>
          <w:sz w:val="28"/>
          <w:szCs w:val="28"/>
          <w:lang w:val="en-US"/>
        </w:rPr>
        <w:t>IV</w:t>
      </w:r>
      <w:r w:rsidRPr="00A902AB">
        <w:rPr>
          <w:rFonts w:ascii="Times New Roman" w:hAnsi="Times New Roman" w:cs="Times New Roman"/>
          <w:b/>
          <w:sz w:val="28"/>
          <w:szCs w:val="28"/>
        </w:rPr>
        <w:t xml:space="preserve">. </w:t>
      </w:r>
      <w:r w:rsidRPr="00715C2F">
        <w:rPr>
          <w:rFonts w:ascii="Times New Roman" w:hAnsi="Times New Roman" w:cs="Times New Roman"/>
          <w:b/>
          <w:sz w:val="28"/>
          <w:szCs w:val="28"/>
        </w:rPr>
        <w:t>Методическое обеспечение программы.</w:t>
      </w:r>
    </w:p>
    <w:p w:rsidR="00732982" w:rsidRPr="00715C2F" w:rsidRDefault="00732982" w:rsidP="00732982">
      <w:pPr>
        <w:pStyle w:val="ae"/>
        <w:rPr>
          <w:rFonts w:ascii="Times New Roman" w:hAnsi="Times New Roman" w:cs="Times New Roman"/>
          <w:b/>
          <w:sz w:val="28"/>
          <w:szCs w:val="28"/>
        </w:rPr>
      </w:pP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В целях успешной работы по программе используются  следующие методические, дидактические и наглядные  материалы.</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1</w:t>
      </w:r>
      <w:r>
        <w:rPr>
          <w:rFonts w:ascii="Times New Roman" w:hAnsi="Times New Roman" w:cs="Times New Roman"/>
          <w:sz w:val="28"/>
          <w:szCs w:val="28"/>
        </w:rPr>
        <w:t>. Методические разработки бесед</w:t>
      </w:r>
      <w:r w:rsidRPr="00715C2F">
        <w:rPr>
          <w:rFonts w:ascii="Times New Roman" w:hAnsi="Times New Roman" w:cs="Times New Roman"/>
          <w:sz w:val="28"/>
          <w:szCs w:val="28"/>
        </w:rPr>
        <w:t>:</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 «Что такое мягкая игрушка?»;</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 xml:space="preserve">- «Всё о змеях»; </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-«Кто живёт у нас в аквариум»;</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-«Гномик</w:t>
      </w:r>
      <w:r>
        <w:rPr>
          <w:rFonts w:ascii="Times New Roman" w:hAnsi="Times New Roman" w:cs="Times New Roman"/>
          <w:sz w:val="28"/>
          <w:szCs w:val="28"/>
        </w:rPr>
        <w:t xml:space="preserve"> </w:t>
      </w:r>
      <w:r w:rsidRPr="00715C2F">
        <w:rPr>
          <w:rFonts w:ascii="Times New Roman" w:hAnsi="Times New Roman" w:cs="Times New Roman"/>
          <w:sz w:val="28"/>
          <w:szCs w:val="28"/>
        </w:rPr>
        <w:t xml:space="preserve">- сказочный герой»; </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-«Что это или кто это»;</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-«Кактус- растение пустыни»;</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-«Кто охраняет ваш дом»;</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-«Что мы знаем о фруктах»;</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-«День святого Валентина»;</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 xml:space="preserve">-«Эти загадочные насекомые»; </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-«Мои домашние животные»;</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-«Сказка «Курочка Ряба»;</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 xml:space="preserve">-«Наши любимые игры»; </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-«У природы нет плохой погоды»;</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-«О лесных обитателях»;</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 xml:space="preserve">-«Что такое? Кто такой?»; </w:t>
      </w:r>
    </w:p>
    <w:p w:rsidR="00732982" w:rsidRPr="00715C2F"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-«Что такое Новый год?»;</w:t>
      </w:r>
    </w:p>
    <w:p w:rsidR="00732982" w:rsidRDefault="00732982" w:rsidP="00732982">
      <w:pPr>
        <w:pStyle w:val="ae"/>
        <w:rPr>
          <w:rFonts w:ascii="Times New Roman" w:hAnsi="Times New Roman" w:cs="Times New Roman"/>
          <w:sz w:val="28"/>
          <w:szCs w:val="28"/>
        </w:rPr>
      </w:pPr>
      <w:r w:rsidRPr="00715C2F">
        <w:rPr>
          <w:rFonts w:ascii="Times New Roman" w:hAnsi="Times New Roman" w:cs="Times New Roman"/>
          <w:sz w:val="28"/>
          <w:szCs w:val="28"/>
        </w:rPr>
        <w:t>-Отрывки из сказок, где есть Баба Яга.</w:t>
      </w:r>
    </w:p>
    <w:p w:rsidR="00732982" w:rsidRPr="00715C2F" w:rsidRDefault="00732982" w:rsidP="00732982">
      <w:pPr>
        <w:pStyle w:val="ae"/>
        <w:rPr>
          <w:rFonts w:ascii="Times New Roman" w:hAnsi="Times New Roman" w:cs="Times New Roman"/>
          <w:sz w:val="28"/>
          <w:szCs w:val="28"/>
        </w:rPr>
      </w:pPr>
      <w:r>
        <w:rPr>
          <w:rFonts w:ascii="Times New Roman" w:hAnsi="Times New Roman" w:cs="Times New Roman"/>
          <w:sz w:val="28"/>
          <w:szCs w:val="28"/>
        </w:rPr>
        <w:t>2.  Шаблоны для изготовления мягкой игрушки.</w:t>
      </w:r>
    </w:p>
    <w:p w:rsidR="00732982" w:rsidRPr="00715C2F" w:rsidRDefault="00732982" w:rsidP="00732982">
      <w:pPr>
        <w:pStyle w:val="ae"/>
        <w:rPr>
          <w:rFonts w:ascii="Times New Roman" w:hAnsi="Times New Roman" w:cs="Times New Roman"/>
          <w:sz w:val="28"/>
          <w:szCs w:val="28"/>
        </w:rPr>
      </w:pPr>
      <w:r>
        <w:rPr>
          <w:rFonts w:ascii="Times New Roman" w:hAnsi="Times New Roman" w:cs="Times New Roman"/>
          <w:sz w:val="28"/>
          <w:szCs w:val="28"/>
        </w:rPr>
        <w:t>3</w:t>
      </w:r>
      <w:r w:rsidRPr="00715C2F">
        <w:rPr>
          <w:rFonts w:ascii="Times New Roman" w:hAnsi="Times New Roman" w:cs="Times New Roman"/>
          <w:sz w:val="28"/>
          <w:szCs w:val="28"/>
        </w:rPr>
        <w:t xml:space="preserve">. </w:t>
      </w:r>
      <w:r>
        <w:rPr>
          <w:rFonts w:ascii="Times New Roman" w:hAnsi="Times New Roman" w:cs="Times New Roman"/>
          <w:sz w:val="28"/>
          <w:szCs w:val="28"/>
        </w:rPr>
        <w:t>С</w:t>
      </w:r>
      <w:r w:rsidRPr="00715C2F">
        <w:rPr>
          <w:rFonts w:ascii="Times New Roman" w:hAnsi="Times New Roman" w:cs="Times New Roman"/>
          <w:sz w:val="28"/>
          <w:szCs w:val="28"/>
        </w:rPr>
        <w:t>тенд с правилами по технике безопасности.</w:t>
      </w: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rPr>
          <w:sz w:val="28"/>
          <w:szCs w:val="28"/>
        </w:rPr>
      </w:pPr>
    </w:p>
    <w:p w:rsidR="00732982" w:rsidRPr="00715C2F" w:rsidRDefault="00732982" w:rsidP="00732982">
      <w:pPr>
        <w:pStyle w:val="ae"/>
        <w:rPr>
          <w:sz w:val="28"/>
          <w:szCs w:val="28"/>
        </w:rPr>
      </w:pPr>
    </w:p>
    <w:p w:rsidR="00732982" w:rsidRDefault="00732982" w:rsidP="00732982">
      <w:pPr>
        <w:pStyle w:val="ae"/>
        <w:rPr>
          <w:rFonts w:ascii="Times New Roman" w:hAnsi="Times New Roman" w:cs="Times New Roman"/>
          <w:b/>
          <w:sz w:val="28"/>
          <w:szCs w:val="28"/>
        </w:rPr>
      </w:pPr>
      <w:r w:rsidRPr="00715C2F">
        <w:rPr>
          <w:rFonts w:ascii="Times New Roman" w:hAnsi="Times New Roman" w:cs="Times New Roman"/>
          <w:b/>
          <w:sz w:val="28"/>
          <w:szCs w:val="28"/>
        </w:rPr>
        <w:t xml:space="preserve">                                         </w:t>
      </w:r>
      <w:r w:rsidRPr="00715C2F">
        <w:rPr>
          <w:rFonts w:ascii="Times New Roman" w:hAnsi="Times New Roman" w:cs="Times New Roman"/>
          <w:b/>
          <w:sz w:val="28"/>
          <w:szCs w:val="28"/>
          <w:lang w:val="en-US"/>
        </w:rPr>
        <w:t>V</w:t>
      </w:r>
      <w:r w:rsidRPr="00715C2F">
        <w:rPr>
          <w:rFonts w:ascii="Times New Roman" w:hAnsi="Times New Roman" w:cs="Times New Roman"/>
          <w:b/>
          <w:sz w:val="28"/>
          <w:szCs w:val="28"/>
        </w:rPr>
        <w:t>.    Список литературы для педагога:</w:t>
      </w:r>
    </w:p>
    <w:p w:rsidR="00732982" w:rsidRPr="00715C2F" w:rsidRDefault="00732982" w:rsidP="00732982">
      <w:pPr>
        <w:pStyle w:val="ae"/>
        <w:rPr>
          <w:rFonts w:ascii="Times New Roman" w:hAnsi="Times New Roman" w:cs="Times New Roman"/>
          <w:b/>
          <w:sz w:val="28"/>
          <w:szCs w:val="28"/>
        </w:rPr>
      </w:pP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1.   Агапова М.А. Мягкая игрушка своими руками. – М.: Айрис – пресс, 2002.</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2.   Давыдова М.А. Поурочные разработки по технологии: 2 класс. – М.: ВАКО, 2010.</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3.  Давыдова М.А. Поурочные разработки по технологии: 3 класс. – М.: ВАКО, 2010.</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Деревянко</w:t>
      </w:r>
      <w:proofErr w:type="spellEnd"/>
      <w:r>
        <w:rPr>
          <w:rFonts w:ascii="Times New Roman" w:hAnsi="Times New Roman" w:cs="Times New Roman"/>
          <w:sz w:val="28"/>
          <w:szCs w:val="28"/>
        </w:rPr>
        <w:t xml:space="preserve"> Н.С., </w:t>
      </w:r>
      <w:proofErr w:type="spellStart"/>
      <w:r>
        <w:rPr>
          <w:rFonts w:ascii="Times New Roman" w:hAnsi="Times New Roman" w:cs="Times New Roman"/>
          <w:sz w:val="28"/>
          <w:szCs w:val="28"/>
        </w:rPr>
        <w:t>Трошкова</w:t>
      </w:r>
      <w:proofErr w:type="spellEnd"/>
      <w:r>
        <w:rPr>
          <w:rFonts w:ascii="Times New Roman" w:hAnsi="Times New Roman" w:cs="Times New Roman"/>
          <w:sz w:val="28"/>
          <w:szCs w:val="28"/>
        </w:rPr>
        <w:t xml:space="preserve"> А.Ю. Мягкая игрушка: Игрушки в подарок. – М.: </w:t>
      </w:r>
      <w:proofErr w:type="spellStart"/>
      <w:r>
        <w:rPr>
          <w:rFonts w:ascii="Times New Roman" w:hAnsi="Times New Roman" w:cs="Times New Roman"/>
          <w:sz w:val="28"/>
          <w:szCs w:val="28"/>
        </w:rPr>
        <w:t>Эксмо</w:t>
      </w:r>
      <w:proofErr w:type="spellEnd"/>
      <w:r>
        <w:rPr>
          <w:rFonts w:ascii="Times New Roman" w:hAnsi="Times New Roman" w:cs="Times New Roman"/>
          <w:sz w:val="28"/>
          <w:szCs w:val="28"/>
        </w:rPr>
        <w:t xml:space="preserve"> СПД, 2003.</w:t>
      </w:r>
    </w:p>
    <w:p w:rsidR="00732982" w:rsidRPr="00715C2F" w:rsidRDefault="00732982" w:rsidP="00732982">
      <w:pPr>
        <w:pStyle w:val="ae"/>
        <w:rPr>
          <w:rFonts w:ascii="Times New Roman" w:hAnsi="Times New Roman" w:cs="Times New Roman"/>
          <w:sz w:val="28"/>
          <w:szCs w:val="28"/>
        </w:rPr>
      </w:pPr>
      <w:r>
        <w:rPr>
          <w:rFonts w:ascii="Times New Roman" w:hAnsi="Times New Roman" w:cs="Times New Roman"/>
          <w:sz w:val="28"/>
          <w:szCs w:val="28"/>
        </w:rPr>
        <w:t>5.   Зайцева И.Г. Мягкая игрушка. - М.: Издательский дом МСП, 2004.</w:t>
      </w:r>
    </w:p>
    <w:p w:rsidR="00732982" w:rsidRPr="00715C2F"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6.   </w:t>
      </w:r>
      <w:proofErr w:type="spellStart"/>
      <w:r>
        <w:rPr>
          <w:rFonts w:ascii="Times New Roman" w:hAnsi="Times New Roman" w:cs="Times New Roman"/>
          <w:sz w:val="28"/>
          <w:szCs w:val="28"/>
        </w:rPr>
        <w:t>Кочетова</w:t>
      </w:r>
      <w:proofErr w:type="spellEnd"/>
      <w:r>
        <w:rPr>
          <w:rFonts w:ascii="Times New Roman" w:hAnsi="Times New Roman" w:cs="Times New Roman"/>
          <w:sz w:val="28"/>
          <w:szCs w:val="28"/>
        </w:rPr>
        <w:t xml:space="preserve"> С. В. Мягкая игрушка: Игрушки для всех. – М.: </w:t>
      </w:r>
      <w:proofErr w:type="spellStart"/>
      <w:r>
        <w:rPr>
          <w:rFonts w:ascii="Times New Roman" w:hAnsi="Times New Roman" w:cs="Times New Roman"/>
          <w:sz w:val="28"/>
          <w:szCs w:val="28"/>
        </w:rPr>
        <w:t>ЭКСМО-Пресс</w:t>
      </w:r>
      <w:proofErr w:type="spellEnd"/>
      <w:r>
        <w:rPr>
          <w:rFonts w:ascii="Times New Roman" w:hAnsi="Times New Roman" w:cs="Times New Roman"/>
          <w:sz w:val="28"/>
          <w:szCs w:val="28"/>
        </w:rPr>
        <w:t>. 2002.</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7.   </w:t>
      </w:r>
      <w:proofErr w:type="spellStart"/>
      <w:r>
        <w:rPr>
          <w:rFonts w:ascii="Times New Roman" w:hAnsi="Times New Roman" w:cs="Times New Roman"/>
          <w:sz w:val="28"/>
          <w:szCs w:val="28"/>
        </w:rPr>
        <w:t>Лапеева</w:t>
      </w:r>
      <w:proofErr w:type="spellEnd"/>
      <w:r>
        <w:rPr>
          <w:rFonts w:ascii="Times New Roman" w:hAnsi="Times New Roman" w:cs="Times New Roman"/>
          <w:sz w:val="28"/>
          <w:szCs w:val="28"/>
        </w:rPr>
        <w:t xml:space="preserve"> Н.П. Шьем веселый зоопарк. – М.: Айрис – пресс, 2005.</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8.   Лихачева Т.Г. Моя подружка – мягкая игрушка. – Ярославль: Академия развития, 2000.</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9.  Павлова Н. Мягкая игрушка. От </w:t>
      </w:r>
      <w:proofErr w:type="gramStart"/>
      <w:r>
        <w:rPr>
          <w:rFonts w:ascii="Times New Roman" w:hAnsi="Times New Roman" w:cs="Times New Roman"/>
          <w:sz w:val="28"/>
          <w:szCs w:val="28"/>
        </w:rPr>
        <w:t>простого</w:t>
      </w:r>
      <w:proofErr w:type="gramEnd"/>
      <w:r>
        <w:rPr>
          <w:rFonts w:ascii="Times New Roman" w:hAnsi="Times New Roman" w:cs="Times New Roman"/>
          <w:sz w:val="28"/>
          <w:szCs w:val="28"/>
        </w:rPr>
        <w:t xml:space="preserve"> к сложному. 100 новых моделей. – М.: Издательский дом «</w:t>
      </w:r>
      <w:proofErr w:type="spellStart"/>
      <w:r>
        <w:rPr>
          <w:rFonts w:ascii="Times New Roman" w:hAnsi="Times New Roman" w:cs="Times New Roman"/>
          <w:sz w:val="28"/>
          <w:szCs w:val="28"/>
        </w:rPr>
        <w:t>Рипол</w:t>
      </w:r>
      <w:proofErr w:type="spellEnd"/>
      <w:r>
        <w:rPr>
          <w:rFonts w:ascii="Times New Roman" w:hAnsi="Times New Roman" w:cs="Times New Roman"/>
          <w:sz w:val="28"/>
          <w:szCs w:val="28"/>
        </w:rPr>
        <w:t xml:space="preserve"> Классик», 2004.</w:t>
      </w:r>
    </w:p>
    <w:p w:rsidR="00732982" w:rsidRPr="00715C2F"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10. Павлова О.В. Технология. 4 класс: поурочные планы по учебнику </w:t>
      </w:r>
      <w:proofErr w:type="spellStart"/>
      <w:r>
        <w:rPr>
          <w:rFonts w:ascii="Times New Roman" w:hAnsi="Times New Roman" w:cs="Times New Roman"/>
          <w:sz w:val="28"/>
          <w:szCs w:val="28"/>
        </w:rPr>
        <w:t>Просняковой</w:t>
      </w:r>
      <w:proofErr w:type="spellEnd"/>
      <w:r>
        <w:rPr>
          <w:rFonts w:ascii="Times New Roman" w:hAnsi="Times New Roman" w:cs="Times New Roman"/>
          <w:sz w:val="28"/>
          <w:szCs w:val="28"/>
        </w:rPr>
        <w:t xml:space="preserve"> Т.Н. – Волгоград: Учитель, 2007.</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11.   </w:t>
      </w:r>
      <w:proofErr w:type="spellStart"/>
      <w:r>
        <w:rPr>
          <w:rFonts w:ascii="Times New Roman" w:hAnsi="Times New Roman" w:cs="Times New Roman"/>
          <w:sz w:val="28"/>
          <w:szCs w:val="28"/>
        </w:rPr>
        <w:t>Силецкая</w:t>
      </w:r>
      <w:proofErr w:type="spellEnd"/>
      <w:r>
        <w:rPr>
          <w:rFonts w:ascii="Times New Roman" w:hAnsi="Times New Roman" w:cs="Times New Roman"/>
          <w:sz w:val="28"/>
          <w:szCs w:val="28"/>
        </w:rPr>
        <w:t xml:space="preserve"> И.Б. Мягкая игрушка. - М.: </w:t>
      </w:r>
      <w:proofErr w:type="spellStart"/>
      <w:r>
        <w:rPr>
          <w:rFonts w:ascii="Times New Roman" w:hAnsi="Times New Roman" w:cs="Times New Roman"/>
          <w:sz w:val="28"/>
          <w:szCs w:val="28"/>
        </w:rPr>
        <w:t>Эксмо</w:t>
      </w:r>
      <w:proofErr w:type="spellEnd"/>
      <w:r>
        <w:rPr>
          <w:rFonts w:ascii="Times New Roman" w:hAnsi="Times New Roman" w:cs="Times New Roman"/>
          <w:sz w:val="28"/>
          <w:szCs w:val="28"/>
        </w:rPr>
        <w:t xml:space="preserve"> СПД, 2004.</w:t>
      </w:r>
    </w:p>
    <w:p w:rsidR="00732982"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12.   </w:t>
      </w:r>
      <w:proofErr w:type="spellStart"/>
      <w:r>
        <w:rPr>
          <w:rFonts w:ascii="Times New Roman" w:hAnsi="Times New Roman" w:cs="Times New Roman"/>
          <w:sz w:val="28"/>
          <w:szCs w:val="28"/>
        </w:rPr>
        <w:t>Столярова</w:t>
      </w:r>
      <w:proofErr w:type="spellEnd"/>
      <w:r>
        <w:rPr>
          <w:rFonts w:ascii="Times New Roman" w:hAnsi="Times New Roman" w:cs="Times New Roman"/>
          <w:sz w:val="28"/>
          <w:szCs w:val="28"/>
        </w:rPr>
        <w:t xml:space="preserve"> А.М. Игрушки – подушки. – М.: ООО ТД Мир книги, 2010.;</w:t>
      </w:r>
    </w:p>
    <w:p w:rsidR="00732982" w:rsidRPr="00715C2F" w:rsidRDefault="00732982" w:rsidP="00732982">
      <w:pPr>
        <w:pStyle w:val="ae"/>
        <w:rPr>
          <w:rFonts w:ascii="Times New Roman" w:hAnsi="Times New Roman" w:cs="Times New Roman"/>
          <w:sz w:val="28"/>
          <w:szCs w:val="28"/>
        </w:rPr>
      </w:pPr>
      <w:r>
        <w:rPr>
          <w:rFonts w:ascii="Times New Roman" w:hAnsi="Times New Roman" w:cs="Times New Roman"/>
          <w:sz w:val="28"/>
          <w:szCs w:val="28"/>
        </w:rPr>
        <w:t xml:space="preserve">  </w:t>
      </w:r>
    </w:p>
    <w:p w:rsidR="00732982" w:rsidRDefault="00D600E7" w:rsidP="00732982">
      <w:hyperlink r:id="rId15" w:tgtFrame="_blank" w:history="1">
        <w:proofErr w:type="spellStart"/>
        <w:r w:rsidR="00732982">
          <w:rPr>
            <w:rStyle w:val="a3"/>
            <w:rFonts w:ascii="Arial" w:hAnsi="Arial" w:cs="Arial"/>
            <w:b/>
            <w:bCs/>
            <w:color w:val="007700"/>
            <w:sz w:val="18"/>
            <w:szCs w:val="18"/>
            <w:shd w:val="clear" w:color="auto" w:fill="FFFFFF"/>
          </w:rPr>
          <w:t>RukodelieLux.ru</w:t>
        </w:r>
        <w:proofErr w:type="spellEnd"/>
      </w:hyperlink>
    </w:p>
    <w:p w:rsidR="00732982" w:rsidRDefault="00D600E7" w:rsidP="00732982">
      <w:hyperlink r:id="rId16" w:history="1">
        <w:r w:rsidR="00732982">
          <w:rPr>
            <w:rStyle w:val="a3"/>
          </w:rPr>
          <w:t>https://svoimirukamy.com</w:t>
        </w:r>
      </w:hyperlink>
    </w:p>
    <w:p w:rsidR="00732982" w:rsidRDefault="00D600E7" w:rsidP="00732982">
      <w:pPr>
        <w:pStyle w:val="ae"/>
      </w:pPr>
      <w:hyperlink r:id="rId17" w:history="1">
        <w:r w:rsidR="00732982">
          <w:rPr>
            <w:rStyle w:val="a3"/>
            <w:rFonts w:ascii="Times New Roman" w:hAnsi="Times New Roman"/>
            <w:sz w:val="20"/>
            <w:szCs w:val="20"/>
            <w:lang w:eastAsia="ru-RU"/>
          </w:rPr>
          <w:t>http://masterrukodelia.ru/</w:t>
        </w:r>
      </w:hyperlink>
    </w:p>
    <w:p w:rsidR="00732982" w:rsidRDefault="00732982" w:rsidP="00732982">
      <w:pPr>
        <w:pStyle w:val="ae"/>
        <w:rPr>
          <w:rFonts w:ascii="Times New Roman" w:hAnsi="Times New Roman"/>
          <w:sz w:val="20"/>
          <w:szCs w:val="20"/>
        </w:rPr>
      </w:pPr>
    </w:p>
    <w:p w:rsidR="00732982" w:rsidRDefault="00D600E7" w:rsidP="00732982">
      <w:pPr>
        <w:pStyle w:val="ae"/>
        <w:rPr>
          <w:rFonts w:ascii="Calibri" w:hAnsi="Calibri"/>
        </w:rPr>
      </w:pPr>
      <w:hyperlink r:id="rId18" w:history="1">
        <w:r w:rsidR="00732982">
          <w:rPr>
            <w:rStyle w:val="a3"/>
            <w:rFonts w:ascii="Times New Roman" w:hAnsi="Times New Roman"/>
            <w:sz w:val="20"/>
            <w:szCs w:val="20"/>
            <w:lang w:eastAsia="ru-RU"/>
          </w:rPr>
          <w:t>https://www.mastera-rukodeliya.ru/</w:t>
        </w:r>
      </w:hyperlink>
    </w:p>
    <w:p w:rsidR="00732982" w:rsidRDefault="00732982" w:rsidP="00732982">
      <w:pPr>
        <w:pStyle w:val="ae"/>
        <w:rPr>
          <w:rFonts w:ascii="Times New Roman" w:hAnsi="Times New Roman"/>
          <w:sz w:val="20"/>
          <w:szCs w:val="20"/>
        </w:rPr>
      </w:pPr>
    </w:p>
    <w:p w:rsidR="00732982" w:rsidRDefault="00732982" w:rsidP="00732982">
      <w:pPr>
        <w:pStyle w:val="ae"/>
        <w:rPr>
          <w:rFonts w:ascii="Times New Roman" w:hAnsi="Times New Roman"/>
          <w:sz w:val="20"/>
          <w:szCs w:val="20"/>
        </w:rPr>
      </w:pPr>
    </w:p>
    <w:p w:rsidR="00732982" w:rsidRDefault="00732982" w:rsidP="00732982">
      <w:pPr>
        <w:tabs>
          <w:tab w:val="left" w:pos="851"/>
        </w:tabs>
        <w:spacing w:after="120" w:line="240" w:lineRule="auto"/>
        <w:jc w:val="both"/>
        <w:rPr>
          <w:rFonts w:ascii="Times New Roman" w:hAnsi="Times New Roman"/>
          <w:sz w:val="20"/>
          <w:szCs w:val="20"/>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Pr="00715C2F"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b/>
          <w:sz w:val="28"/>
          <w:szCs w:val="28"/>
        </w:rPr>
      </w:pPr>
      <w:r w:rsidRPr="00715C2F">
        <w:rPr>
          <w:rFonts w:ascii="Times New Roman" w:hAnsi="Times New Roman" w:cs="Times New Roman"/>
          <w:b/>
          <w:sz w:val="28"/>
          <w:szCs w:val="28"/>
        </w:rPr>
        <w:t xml:space="preserve">                                              </w:t>
      </w:r>
      <w:r>
        <w:rPr>
          <w:rFonts w:ascii="Times New Roman" w:hAnsi="Times New Roman" w:cs="Times New Roman"/>
          <w:b/>
          <w:sz w:val="28"/>
          <w:szCs w:val="28"/>
        </w:rPr>
        <w:t xml:space="preserve"> Список литературы для </w:t>
      </w:r>
      <w:proofErr w:type="gramStart"/>
      <w:r>
        <w:rPr>
          <w:rFonts w:ascii="Times New Roman" w:hAnsi="Times New Roman" w:cs="Times New Roman"/>
          <w:b/>
          <w:sz w:val="28"/>
          <w:szCs w:val="28"/>
        </w:rPr>
        <w:t>обучающихся</w:t>
      </w:r>
      <w:proofErr w:type="gramEnd"/>
      <w:r w:rsidRPr="00715C2F">
        <w:rPr>
          <w:rFonts w:ascii="Times New Roman" w:hAnsi="Times New Roman" w:cs="Times New Roman"/>
          <w:b/>
          <w:sz w:val="28"/>
          <w:szCs w:val="28"/>
        </w:rPr>
        <w:t>:</w:t>
      </w:r>
    </w:p>
    <w:p w:rsidR="00732982" w:rsidRPr="00715C2F" w:rsidRDefault="00732982" w:rsidP="00732982">
      <w:pPr>
        <w:pStyle w:val="ae"/>
        <w:rPr>
          <w:rFonts w:ascii="Times New Roman" w:hAnsi="Times New Roman" w:cs="Times New Roman"/>
          <w:b/>
          <w:sz w:val="28"/>
          <w:szCs w:val="28"/>
        </w:rPr>
      </w:pPr>
    </w:p>
    <w:p w:rsidR="00732982" w:rsidRPr="00715C2F" w:rsidRDefault="00732982" w:rsidP="00732982">
      <w:pPr>
        <w:pStyle w:val="ae"/>
        <w:numPr>
          <w:ilvl w:val="2"/>
          <w:numId w:val="12"/>
        </w:numPr>
        <w:rPr>
          <w:rFonts w:ascii="Times New Roman" w:hAnsi="Times New Roman" w:cs="Times New Roman"/>
          <w:sz w:val="28"/>
          <w:szCs w:val="28"/>
        </w:rPr>
      </w:pPr>
      <w:r>
        <w:rPr>
          <w:rFonts w:ascii="Times New Roman" w:hAnsi="Times New Roman" w:cs="Times New Roman"/>
          <w:sz w:val="28"/>
          <w:szCs w:val="28"/>
        </w:rPr>
        <w:t>Зайцева И.Г. Мягкая игрушка. – М.: Издательский дом МСП, 2004.</w:t>
      </w:r>
    </w:p>
    <w:p w:rsidR="00732982" w:rsidRDefault="00732982" w:rsidP="00732982">
      <w:pPr>
        <w:pStyle w:val="ae"/>
        <w:numPr>
          <w:ilvl w:val="2"/>
          <w:numId w:val="12"/>
        </w:numPr>
        <w:rPr>
          <w:rFonts w:ascii="Times New Roman" w:hAnsi="Times New Roman" w:cs="Times New Roman"/>
          <w:sz w:val="28"/>
          <w:szCs w:val="28"/>
        </w:rPr>
      </w:pPr>
      <w:proofErr w:type="spellStart"/>
      <w:r>
        <w:rPr>
          <w:rFonts w:ascii="Times New Roman" w:hAnsi="Times New Roman" w:cs="Times New Roman"/>
          <w:sz w:val="28"/>
          <w:szCs w:val="28"/>
        </w:rPr>
        <w:t>Лапеева</w:t>
      </w:r>
      <w:proofErr w:type="spellEnd"/>
      <w:r>
        <w:rPr>
          <w:rFonts w:ascii="Times New Roman" w:hAnsi="Times New Roman" w:cs="Times New Roman"/>
          <w:sz w:val="28"/>
          <w:szCs w:val="28"/>
        </w:rPr>
        <w:t xml:space="preserve"> Н.П. Шьем веселый зоопарк. – М.: Айрис – пресс, 2005.</w:t>
      </w:r>
    </w:p>
    <w:p w:rsidR="00732982" w:rsidRDefault="00732982" w:rsidP="00732982">
      <w:pPr>
        <w:pStyle w:val="ae"/>
        <w:numPr>
          <w:ilvl w:val="2"/>
          <w:numId w:val="12"/>
        </w:numPr>
        <w:rPr>
          <w:rFonts w:ascii="Times New Roman" w:hAnsi="Times New Roman" w:cs="Times New Roman"/>
          <w:sz w:val="28"/>
          <w:szCs w:val="28"/>
        </w:rPr>
      </w:pPr>
      <w:r>
        <w:rPr>
          <w:rFonts w:ascii="Times New Roman" w:hAnsi="Times New Roman" w:cs="Times New Roman"/>
          <w:sz w:val="28"/>
          <w:szCs w:val="28"/>
        </w:rPr>
        <w:t>Лихачева Т.Г. Моя подружка – мягкая игрушка. – Ярославль: Академия развития, 2000.</w:t>
      </w:r>
    </w:p>
    <w:p w:rsidR="00732982" w:rsidRDefault="00732982" w:rsidP="00732982">
      <w:pPr>
        <w:pStyle w:val="ae"/>
        <w:numPr>
          <w:ilvl w:val="2"/>
          <w:numId w:val="12"/>
        </w:numPr>
        <w:rPr>
          <w:rFonts w:ascii="Times New Roman" w:hAnsi="Times New Roman" w:cs="Times New Roman"/>
          <w:sz w:val="28"/>
          <w:szCs w:val="28"/>
        </w:rPr>
      </w:pPr>
      <w:r>
        <w:rPr>
          <w:rFonts w:ascii="Times New Roman" w:hAnsi="Times New Roman" w:cs="Times New Roman"/>
          <w:sz w:val="28"/>
          <w:szCs w:val="28"/>
        </w:rPr>
        <w:t xml:space="preserve">Фролова Т.О. Мягкая игрушка. - М.: АСТ, Донецк: </w:t>
      </w:r>
      <w:proofErr w:type="spellStart"/>
      <w:r>
        <w:rPr>
          <w:rFonts w:ascii="Times New Roman" w:hAnsi="Times New Roman" w:cs="Times New Roman"/>
          <w:sz w:val="28"/>
          <w:szCs w:val="28"/>
        </w:rPr>
        <w:t>Сталкер</w:t>
      </w:r>
      <w:proofErr w:type="spellEnd"/>
      <w:r>
        <w:rPr>
          <w:rFonts w:ascii="Times New Roman" w:hAnsi="Times New Roman" w:cs="Times New Roman"/>
          <w:sz w:val="28"/>
          <w:szCs w:val="28"/>
        </w:rPr>
        <w:t>, 2006.</w:t>
      </w:r>
    </w:p>
    <w:p w:rsidR="00732982" w:rsidRDefault="00732982" w:rsidP="00732982">
      <w:pPr>
        <w:pStyle w:val="ae"/>
        <w:numPr>
          <w:ilvl w:val="2"/>
          <w:numId w:val="12"/>
        </w:numPr>
        <w:rPr>
          <w:rFonts w:ascii="Times New Roman" w:hAnsi="Times New Roman" w:cs="Times New Roman"/>
          <w:sz w:val="28"/>
          <w:szCs w:val="28"/>
        </w:rPr>
      </w:pPr>
      <w:proofErr w:type="spellStart"/>
      <w:r>
        <w:rPr>
          <w:rFonts w:ascii="Times New Roman" w:hAnsi="Times New Roman" w:cs="Times New Roman"/>
          <w:sz w:val="28"/>
          <w:szCs w:val="28"/>
        </w:rPr>
        <w:t>Чурзина</w:t>
      </w:r>
      <w:proofErr w:type="spellEnd"/>
      <w:r>
        <w:rPr>
          <w:rFonts w:ascii="Times New Roman" w:hAnsi="Times New Roman" w:cs="Times New Roman"/>
          <w:sz w:val="28"/>
          <w:szCs w:val="28"/>
        </w:rPr>
        <w:t xml:space="preserve"> Н.О. Пальчиковые куклы для домашнего театра. – М.: АСТ, Сова, 2007.</w:t>
      </w: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4F67CB" w:rsidRDefault="004F67CB" w:rsidP="004F67CB">
      <w:pPr>
        <w:spacing w:after="0" w:line="240" w:lineRule="auto"/>
        <w:rPr>
          <w:rFonts w:ascii="Times New Roman" w:hAnsi="Times New Roman" w:cs="Times New Roman"/>
          <w:sz w:val="28"/>
          <w:szCs w:val="28"/>
        </w:rPr>
      </w:pPr>
    </w:p>
    <w:p w:rsidR="004F67CB" w:rsidRDefault="004F67CB" w:rsidP="004F67CB">
      <w:pPr>
        <w:rPr>
          <w:rFonts w:ascii="Times New Roman" w:hAnsi="Times New Roman" w:cs="Times New Roman"/>
          <w:b/>
          <w:sz w:val="28"/>
          <w:szCs w:val="28"/>
        </w:rPr>
      </w:pPr>
      <w:r>
        <w:rPr>
          <w:rFonts w:ascii="Times New Roman" w:hAnsi="Times New Roman" w:cs="Times New Roman"/>
          <w:b/>
          <w:sz w:val="28"/>
          <w:szCs w:val="28"/>
        </w:rPr>
        <w:t>Лист изменений к программе «Мягкая игрушка» 2 года обучения</w:t>
      </w:r>
    </w:p>
    <w:tbl>
      <w:tblPr>
        <w:tblStyle w:val="af7"/>
        <w:tblW w:w="10773" w:type="dxa"/>
        <w:tblInd w:w="108" w:type="dxa"/>
        <w:tblLook w:val="04A0"/>
      </w:tblPr>
      <w:tblGrid>
        <w:gridCol w:w="5387"/>
        <w:gridCol w:w="5386"/>
      </w:tblGrid>
      <w:tr w:rsidR="004F67CB" w:rsidTr="004F67CB">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Default="004F67CB" w:rsidP="004F67CB">
            <w:pPr>
              <w:rPr>
                <w:rFonts w:ascii="Times New Roman" w:hAnsi="Times New Roman" w:cs="Times New Roman"/>
                <w:sz w:val="28"/>
                <w:szCs w:val="28"/>
              </w:rPr>
            </w:pPr>
            <w:r>
              <w:rPr>
                <w:rFonts w:ascii="Times New Roman" w:hAnsi="Times New Roman" w:cs="Times New Roman"/>
                <w:sz w:val="28"/>
                <w:szCs w:val="28"/>
              </w:rPr>
              <w:t>Исходная формулировка</w:t>
            </w:r>
          </w:p>
          <w:p w:rsidR="004F67CB" w:rsidRDefault="004F67CB" w:rsidP="004F67CB">
            <w:r>
              <w:rPr>
                <w:rFonts w:ascii="Times New Roman" w:hAnsi="Times New Roman" w:cs="Times New Roman"/>
                <w:sz w:val="28"/>
                <w:szCs w:val="28"/>
              </w:rPr>
              <w:t>2021-2022гг.</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Default="004F67CB" w:rsidP="004F67CB">
            <w:pPr>
              <w:rPr>
                <w:rFonts w:ascii="Times New Roman" w:hAnsi="Times New Roman" w:cs="Times New Roman"/>
                <w:sz w:val="28"/>
                <w:szCs w:val="28"/>
              </w:rPr>
            </w:pPr>
            <w:r>
              <w:rPr>
                <w:rFonts w:ascii="Times New Roman" w:hAnsi="Times New Roman" w:cs="Times New Roman"/>
                <w:sz w:val="28"/>
                <w:szCs w:val="28"/>
              </w:rPr>
              <w:t>Внесенные изменения.</w:t>
            </w:r>
          </w:p>
          <w:p w:rsidR="004F67CB" w:rsidRDefault="004F67CB" w:rsidP="004F67CB">
            <w:r>
              <w:rPr>
                <w:rFonts w:ascii="Times New Roman" w:hAnsi="Times New Roman" w:cs="Times New Roman"/>
                <w:sz w:val="28"/>
                <w:szCs w:val="28"/>
              </w:rPr>
              <w:t>Формулировка с учетом изменений 2022-2023гг.</w:t>
            </w:r>
          </w:p>
        </w:tc>
      </w:tr>
      <w:tr w:rsidR="004F67CB" w:rsidRPr="000E55CD" w:rsidTr="004F67CB">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67CB" w:rsidRPr="000E55CD" w:rsidRDefault="004F67CB" w:rsidP="004F67CB">
            <w:pPr>
              <w:rPr>
                <w:rFonts w:ascii="Times New Roman" w:hAnsi="Times New Roman" w:cs="Times New Roman"/>
                <w:sz w:val="24"/>
                <w:szCs w:val="24"/>
              </w:rPr>
            </w:pPr>
          </w:p>
          <w:p w:rsidR="004F67CB" w:rsidRPr="000E55CD" w:rsidRDefault="004F67CB" w:rsidP="004F67CB">
            <w:pPr>
              <w:rPr>
                <w:rFonts w:ascii="Times New Roman" w:hAnsi="Times New Roman" w:cs="Times New Roman"/>
                <w:b/>
                <w:sz w:val="24"/>
                <w:szCs w:val="24"/>
              </w:rPr>
            </w:pPr>
            <w:r w:rsidRPr="000E55CD">
              <w:rPr>
                <w:rFonts w:ascii="Times New Roman" w:hAnsi="Times New Roman" w:cs="Times New Roman"/>
                <w:b/>
                <w:sz w:val="24"/>
                <w:szCs w:val="24"/>
                <w:lang w:val="en-US"/>
              </w:rPr>
              <w:t>II</w:t>
            </w:r>
            <w:r w:rsidRPr="000E55CD">
              <w:rPr>
                <w:rFonts w:ascii="Times New Roman" w:hAnsi="Times New Roman" w:cs="Times New Roman"/>
                <w:b/>
                <w:sz w:val="24"/>
                <w:szCs w:val="24"/>
              </w:rPr>
              <w:t>. Учебно-тематический план 1-го года обучения</w:t>
            </w:r>
          </w:p>
          <w:p w:rsidR="004F67CB" w:rsidRPr="000E55CD" w:rsidRDefault="004F67CB" w:rsidP="004F67CB">
            <w:pPr>
              <w:rPr>
                <w:rFonts w:ascii="Times New Roman" w:hAnsi="Times New Roman" w:cs="Times New Roman"/>
                <w:sz w:val="24"/>
                <w:szCs w:val="24"/>
              </w:rPr>
            </w:pPr>
          </w:p>
          <w:tbl>
            <w:tblPr>
              <w:tblStyle w:val="11"/>
              <w:tblW w:w="0" w:type="auto"/>
              <w:tblLook w:val="04A0"/>
            </w:tblPr>
            <w:tblGrid>
              <w:gridCol w:w="2263"/>
              <w:gridCol w:w="709"/>
              <w:gridCol w:w="875"/>
              <w:gridCol w:w="870"/>
            </w:tblGrid>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4F67CB" w:rsidP="004F67CB">
                  <w:pPr>
                    <w:rPr>
                      <w:rFonts w:ascii="Times New Roman" w:hAnsi="Times New Roman"/>
                      <w:b/>
                      <w:sz w:val="24"/>
                      <w:szCs w:val="24"/>
                    </w:rPr>
                  </w:pPr>
                  <w:r w:rsidRPr="000E55CD">
                    <w:rPr>
                      <w:rFonts w:ascii="Times New Roman" w:hAnsi="Times New Roman"/>
                      <w:b/>
                      <w:sz w:val="24"/>
                      <w:szCs w:val="24"/>
                    </w:rPr>
                    <w:t>Тема занятия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4F67CB" w:rsidP="004F67CB">
                  <w:pPr>
                    <w:rPr>
                      <w:rFonts w:ascii="Times New Roman" w:hAnsi="Times New Roman"/>
                      <w:b/>
                      <w:sz w:val="24"/>
                      <w:szCs w:val="24"/>
                    </w:rPr>
                  </w:pPr>
                  <w:proofErr w:type="spellStart"/>
                  <w:proofErr w:type="gramStart"/>
                  <w:r w:rsidRPr="000E55CD">
                    <w:rPr>
                      <w:rFonts w:ascii="Times New Roman" w:hAnsi="Times New Roman"/>
                      <w:b/>
                      <w:sz w:val="24"/>
                      <w:szCs w:val="24"/>
                    </w:rPr>
                    <w:t>Тео-рия</w:t>
                  </w:r>
                  <w:proofErr w:type="spellEnd"/>
                  <w:proofErr w:type="gramEnd"/>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4F67CB" w:rsidP="004F67CB">
                  <w:pPr>
                    <w:rPr>
                      <w:rFonts w:ascii="Times New Roman" w:hAnsi="Times New Roman"/>
                      <w:b/>
                      <w:sz w:val="24"/>
                      <w:szCs w:val="24"/>
                    </w:rPr>
                  </w:pPr>
                  <w:proofErr w:type="spellStart"/>
                  <w:proofErr w:type="gramStart"/>
                  <w:r w:rsidRPr="000E55CD">
                    <w:rPr>
                      <w:rFonts w:ascii="Times New Roman" w:hAnsi="Times New Roman"/>
                      <w:b/>
                      <w:sz w:val="24"/>
                      <w:szCs w:val="24"/>
                    </w:rPr>
                    <w:t>Прак-тика</w:t>
                  </w:r>
                  <w:proofErr w:type="spellEnd"/>
                  <w:proofErr w:type="gramEnd"/>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4F67CB" w:rsidP="004F67CB">
                  <w:pPr>
                    <w:rPr>
                      <w:rFonts w:ascii="Times New Roman" w:hAnsi="Times New Roman"/>
                      <w:b/>
                      <w:sz w:val="24"/>
                      <w:szCs w:val="24"/>
                    </w:rPr>
                  </w:pPr>
                  <w:r w:rsidRPr="000E55CD">
                    <w:rPr>
                      <w:rFonts w:ascii="Times New Roman" w:hAnsi="Times New Roman"/>
                      <w:b/>
                      <w:sz w:val="24"/>
                      <w:szCs w:val="24"/>
                    </w:rPr>
                    <w:t>Итого</w:t>
                  </w:r>
                </w:p>
              </w:tc>
            </w:tr>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4F67CB" w:rsidP="004F67CB">
                  <w:pPr>
                    <w:rPr>
                      <w:rFonts w:ascii="Times New Roman" w:hAnsi="Times New Roman"/>
                      <w:sz w:val="24"/>
                      <w:szCs w:val="24"/>
                    </w:rPr>
                  </w:pPr>
                  <w:r w:rsidRPr="000E55CD">
                    <w:rPr>
                      <w:rFonts w:ascii="Times New Roman" w:hAnsi="Times New Roman"/>
                      <w:sz w:val="24"/>
                      <w:szCs w:val="24"/>
                    </w:rPr>
                    <w:t>1. Ввод</w:t>
                  </w:r>
                  <w:r w:rsidR="00D7027B">
                    <w:rPr>
                      <w:rFonts w:ascii="Times New Roman" w:hAnsi="Times New Roman"/>
                      <w:sz w:val="24"/>
                      <w:szCs w:val="24"/>
                    </w:rPr>
                    <w:t>н</w:t>
                  </w:r>
                  <w:r w:rsidRPr="000E55CD">
                    <w:rPr>
                      <w:rFonts w:ascii="Times New Roman" w:hAnsi="Times New Roman"/>
                      <w:sz w:val="24"/>
                      <w:szCs w:val="24"/>
                    </w:rPr>
                    <w:t>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01429A" w:rsidP="004F67CB">
                  <w:pPr>
                    <w:rPr>
                      <w:rFonts w:ascii="Times New Roman" w:hAnsi="Times New Roman"/>
                      <w:sz w:val="24"/>
                      <w:szCs w:val="24"/>
                    </w:rPr>
                  </w:pPr>
                  <w:r>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01429A" w:rsidP="004F67CB">
                  <w:pPr>
                    <w:rPr>
                      <w:rFonts w:ascii="Times New Roman" w:hAnsi="Times New Roman"/>
                      <w:sz w:val="24"/>
                      <w:szCs w:val="24"/>
                    </w:rPr>
                  </w:pPr>
                  <w:r>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01429A" w:rsidP="004F67CB">
                  <w:pPr>
                    <w:rPr>
                      <w:rFonts w:ascii="Times New Roman" w:hAnsi="Times New Roman"/>
                      <w:sz w:val="24"/>
                      <w:szCs w:val="24"/>
                    </w:rPr>
                  </w:pPr>
                  <w:r>
                    <w:rPr>
                      <w:rFonts w:ascii="Times New Roman" w:hAnsi="Times New Roman"/>
                      <w:sz w:val="24"/>
                      <w:szCs w:val="24"/>
                    </w:rPr>
                    <w:t>2</w:t>
                  </w:r>
                </w:p>
              </w:tc>
            </w:tr>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4F67CB" w:rsidP="004F67CB">
                  <w:pPr>
                    <w:rPr>
                      <w:rFonts w:ascii="Times New Roman" w:hAnsi="Times New Roman"/>
                      <w:sz w:val="24"/>
                      <w:szCs w:val="24"/>
                    </w:rPr>
                  </w:pPr>
                  <w:r w:rsidRPr="000E55CD">
                    <w:rPr>
                      <w:rFonts w:ascii="Times New Roman" w:hAnsi="Times New Roman"/>
                      <w:sz w:val="24"/>
                      <w:szCs w:val="24"/>
                    </w:rPr>
                    <w:t xml:space="preserve">2. </w:t>
                  </w:r>
                  <w:r w:rsidR="0001429A">
                    <w:rPr>
                      <w:rFonts w:ascii="Times New Roman" w:hAnsi="Times New Roman"/>
                      <w:sz w:val="24"/>
                      <w:szCs w:val="24"/>
                    </w:rPr>
                    <w:t>Изучение видов тканей и швов.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01429A" w:rsidP="004F67CB">
                  <w:pPr>
                    <w:rPr>
                      <w:rFonts w:ascii="Times New Roman" w:hAnsi="Times New Roman"/>
                      <w:sz w:val="24"/>
                      <w:szCs w:val="24"/>
                    </w:rPr>
                  </w:pPr>
                  <w:r>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01429A" w:rsidP="004F67CB">
                  <w:pPr>
                    <w:rPr>
                      <w:rFonts w:ascii="Times New Roman" w:hAnsi="Times New Roman"/>
                      <w:sz w:val="24"/>
                      <w:szCs w:val="24"/>
                    </w:rPr>
                  </w:pPr>
                  <w:r>
                    <w:rPr>
                      <w:rFonts w:ascii="Times New Roman" w:hAnsi="Times New Roman"/>
                      <w:sz w:val="24"/>
                      <w:szCs w:val="24"/>
                    </w:rPr>
                    <w:t>3</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01429A" w:rsidP="004F67CB">
                  <w:pPr>
                    <w:rPr>
                      <w:rFonts w:ascii="Times New Roman" w:hAnsi="Times New Roman"/>
                      <w:sz w:val="24"/>
                      <w:szCs w:val="24"/>
                    </w:rPr>
                  </w:pPr>
                  <w:r>
                    <w:rPr>
                      <w:rFonts w:ascii="Times New Roman" w:hAnsi="Times New Roman"/>
                      <w:sz w:val="24"/>
                      <w:szCs w:val="24"/>
                    </w:rPr>
                    <w:t>4</w:t>
                  </w:r>
                </w:p>
              </w:tc>
            </w:tr>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429A" w:rsidRPr="00E861CE" w:rsidRDefault="0001429A" w:rsidP="004F67CB">
                  <w:pPr>
                    <w:rPr>
                      <w:rFonts w:ascii="Times New Roman" w:hAnsi="Times New Roman"/>
                      <w:b/>
                      <w:sz w:val="24"/>
                      <w:szCs w:val="24"/>
                    </w:rPr>
                  </w:pPr>
                  <w:r w:rsidRPr="00E861CE">
                    <w:rPr>
                      <w:rFonts w:ascii="Times New Roman" w:hAnsi="Times New Roman"/>
                      <w:b/>
                      <w:sz w:val="24"/>
                      <w:szCs w:val="24"/>
                    </w:rPr>
                    <w:t>3. Веселый зоопарк.</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E861CE" w:rsidRDefault="0001429A" w:rsidP="004F67CB">
                  <w:pPr>
                    <w:rPr>
                      <w:rFonts w:ascii="Times New Roman" w:hAnsi="Times New Roman"/>
                      <w:b/>
                      <w:sz w:val="24"/>
                      <w:szCs w:val="24"/>
                    </w:rPr>
                  </w:pPr>
                  <w:r w:rsidRPr="00E861CE">
                    <w:rPr>
                      <w:rFonts w:ascii="Times New Roman" w:hAnsi="Times New Roman"/>
                      <w:b/>
                      <w:sz w:val="24"/>
                      <w:szCs w:val="24"/>
                    </w:rPr>
                    <w:t>5</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E861CE" w:rsidRDefault="0001429A" w:rsidP="004F67CB">
                  <w:pPr>
                    <w:rPr>
                      <w:rFonts w:ascii="Times New Roman" w:hAnsi="Times New Roman"/>
                      <w:b/>
                      <w:sz w:val="24"/>
                      <w:szCs w:val="24"/>
                    </w:rPr>
                  </w:pPr>
                  <w:r w:rsidRPr="00E861CE">
                    <w:rPr>
                      <w:rFonts w:ascii="Times New Roman" w:hAnsi="Times New Roman"/>
                      <w:b/>
                      <w:sz w:val="24"/>
                      <w:szCs w:val="24"/>
                    </w:rPr>
                    <w:t>47</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E861CE" w:rsidRDefault="0001429A" w:rsidP="004F67CB">
                  <w:pPr>
                    <w:rPr>
                      <w:rFonts w:ascii="Times New Roman" w:hAnsi="Times New Roman"/>
                      <w:b/>
                      <w:sz w:val="24"/>
                      <w:szCs w:val="24"/>
                    </w:rPr>
                  </w:pPr>
                  <w:r w:rsidRPr="00E861CE">
                    <w:rPr>
                      <w:rFonts w:ascii="Times New Roman" w:hAnsi="Times New Roman"/>
                      <w:b/>
                      <w:sz w:val="24"/>
                      <w:szCs w:val="24"/>
                    </w:rPr>
                    <w:t>52</w:t>
                  </w:r>
                </w:p>
              </w:tc>
            </w:tr>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E861CE" w:rsidRDefault="004F67CB" w:rsidP="004F67CB">
                  <w:pPr>
                    <w:rPr>
                      <w:rFonts w:ascii="Times New Roman" w:hAnsi="Times New Roman"/>
                      <w:b/>
                      <w:sz w:val="24"/>
                      <w:szCs w:val="24"/>
                    </w:rPr>
                  </w:pPr>
                  <w:r w:rsidRPr="00E861CE">
                    <w:rPr>
                      <w:rFonts w:ascii="Times New Roman" w:hAnsi="Times New Roman"/>
                      <w:b/>
                      <w:sz w:val="24"/>
                      <w:szCs w:val="24"/>
                    </w:rPr>
                    <w:t xml:space="preserve">4. </w:t>
                  </w:r>
                  <w:r w:rsidR="0001429A" w:rsidRPr="00E861CE">
                    <w:rPr>
                      <w:rFonts w:ascii="Times New Roman" w:hAnsi="Times New Roman"/>
                      <w:b/>
                      <w:sz w:val="24"/>
                      <w:szCs w:val="24"/>
                    </w:rPr>
                    <w:t>Мир флоры.</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E861CE" w:rsidRDefault="00352C04" w:rsidP="004F67CB">
                  <w:pPr>
                    <w:rPr>
                      <w:rFonts w:ascii="Times New Roman" w:hAnsi="Times New Roman"/>
                      <w:b/>
                      <w:sz w:val="24"/>
                      <w:szCs w:val="24"/>
                    </w:rPr>
                  </w:pPr>
                  <w:r w:rsidRPr="00E861CE">
                    <w:rPr>
                      <w:rFonts w:ascii="Times New Roman" w:hAnsi="Times New Roman"/>
                      <w:b/>
                      <w:sz w:val="24"/>
                      <w:szCs w:val="24"/>
                    </w:rPr>
                    <w:t>3</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E861CE" w:rsidRDefault="00352C04" w:rsidP="004F67CB">
                  <w:pPr>
                    <w:rPr>
                      <w:rFonts w:ascii="Times New Roman" w:hAnsi="Times New Roman"/>
                      <w:b/>
                      <w:sz w:val="24"/>
                      <w:szCs w:val="24"/>
                    </w:rPr>
                  </w:pPr>
                  <w:r w:rsidRPr="00E861CE">
                    <w:rPr>
                      <w:rFonts w:ascii="Times New Roman" w:hAnsi="Times New Roman"/>
                      <w:b/>
                      <w:sz w:val="24"/>
                      <w:szCs w:val="24"/>
                    </w:rPr>
                    <w:t>17</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E861CE" w:rsidRDefault="00352C04" w:rsidP="004F67CB">
                  <w:pPr>
                    <w:rPr>
                      <w:rFonts w:ascii="Times New Roman" w:hAnsi="Times New Roman"/>
                      <w:b/>
                      <w:sz w:val="24"/>
                      <w:szCs w:val="24"/>
                    </w:rPr>
                  </w:pPr>
                  <w:r w:rsidRPr="00E861CE">
                    <w:rPr>
                      <w:rFonts w:ascii="Times New Roman" w:hAnsi="Times New Roman"/>
                      <w:b/>
                      <w:sz w:val="24"/>
                      <w:szCs w:val="24"/>
                    </w:rPr>
                    <w:t>20</w:t>
                  </w:r>
                </w:p>
              </w:tc>
            </w:tr>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52C04" w:rsidRPr="00352C04" w:rsidRDefault="00352C04" w:rsidP="00352C04">
                  <w:pPr>
                    <w:rPr>
                      <w:rFonts w:ascii="Times New Roman" w:hAnsi="Times New Roman"/>
                      <w:sz w:val="24"/>
                      <w:szCs w:val="24"/>
                    </w:rPr>
                  </w:pPr>
                  <w:r>
                    <w:rPr>
                      <w:rFonts w:ascii="Times New Roman" w:hAnsi="Times New Roman"/>
                      <w:sz w:val="24"/>
                      <w:szCs w:val="24"/>
                    </w:rPr>
                    <w:t>5.Морские обитатели.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C43BD5" w:rsidRDefault="00C43BD5" w:rsidP="004F67CB">
                  <w:pPr>
                    <w:rPr>
                      <w:rFonts w:ascii="Times New Roman" w:hAnsi="Times New Roman"/>
                      <w:sz w:val="24"/>
                      <w:szCs w:val="24"/>
                    </w:rPr>
                  </w:pPr>
                  <w:r>
                    <w:rPr>
                      <w:rFonts w:ascii="Times New Roman" w:hAnsi="Times New Roman"/>
                      <w:sz w:val="24"/>
                      <w:szCs w:val="24"/>
                    </w:rPr>
                    <w:t>2</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C43BD5" w:rsidRDefault="00C43BD5" w:rsidP="004F67CB">
                  <w:pPr>
                    <w:rPr>
                      <w:rFonts w:ascii="Times New Roman" w:hAnsi="Times New Roman"/>
                      <w:sz w:val="24"/>
                      <w:szCs w:val="24"/>
                    </w:rPr>
                  </w:pPr>
                  <w:r>
                    <w:rPr>
                      <w:rFonts w:ascii="Times New Roman" w:hAnsi="Times New Roman"/>
                      <w:sz w:val="24"/>
                      <w:szCs w:val="24"/>
                    </w:rPr>
                    <w:t>14</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C43BD5" w:rsidRDefault="00C43BD5" w:rsidP="004F67CB">
                  <w:pPr>
                    <w:rPr>
                      <w:rFonts w:ascii="Times New Roman" w:hAnsi="Times New Roman"/>
                      <w:sz w:val="24"/>
                      <w:szCs w:val="24"/>
                    </w:rPr>
                  </w:pPr>
                  <w:r>
                    <w:rPr>
                      <w:rFonts w:ascii="Times New Roman" w:hAnsi="Times New Roman"/>
                      <w:sz w:val="24"/>
                      <w:szCs w:val="24"/>
                    </w:rPr>
                    <w:t>16</w:t>
                  </w:r>
                </w:p>
              </w:tc>
            </w:tr>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4F67CB" w:rsidP="004F67CB">
                  <w:pPr>
                    <w:rPr>
                      <w:rFonts w:ascii="Times New Roman" w:hAnsi="Times New Roman"/>
                      <w:sz w:val="24"/>
                      <w:szCs w:val="24"/>
                    </w:rPr>
                  </w:pPr>
                  <w:r w:rsidRPr="000E55CD">
                    <w:rPr>
                      <w:rFonts w:ascii="Times New Roman" w:hAnsi="Times New Roman"/>
                      <w:sz w:val="24"/>
                      <w:szCs w:val="24"/>
                    </w:rPr>
                    <w:t>6.</w:t>
                  </w:r>
                  <w:r w:rsidR="00C43BD5">
                    <w:rPr>
                      <w:rFonts w:ascii="Times New Roman" w:hAnsi="Times New Roman"/>
                      <w:sz w:val="24"/>
                      <w:szCs w:val="24"/>
                    </w:rPr>
                    <w:t>Забавные фигурки.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C43BD5" w:rsidP="004F67CB">
                  <w:pPr>
                    <w:rPr>
                      <w:rFonts w:ascii="Times New Roman" w:hAnsi="Times New Roman"/>
                      <w:sz w:val="24"/>
                      <w:szCs w:val="24"/>
                    </w:rPr>
                  </w:pPr>
                  <w:r>
                    <w:rPr>
                      <w:rFonts w:ascii="Times New Roman" w:hAnsi="Times New Roman"/>
                      <w:sz w:val="24"/>
                      <w:szCs w:val="24"/>
                    </w:rPr>
                    <w:t>3</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C43BD5" w:rsidP="004F67CB">
                  <w:pPr>
                    <w:rPr>
                      <w:rFonts w:ascii="Times New Roman" w:hAnsi="Times New Roman"/>
                      <w:sz w:val="24"/>
                      <w:szCs w:val="24"/>
                    </w:rPr>
                  </w:pPr>
                  <w:r>
                    <w:rPr>
                      <w:rFonts w:ascii="Times New Roman" w:hAnsi="Times New Roman"/>
                      <w:sz w:val="24"/>
                      <w:szCs w:val="24"/>
                    </w:rPr>
                    <w:t>29</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C43BD5" w:rsidP="004F67CB">
                  <w:pPr>
                    <w:rPr>
                      <w:rFonts w:ascii="Times New Roman" w:hAnsi="Times New Roman"/>
                      <w:sz w:val="24"/>
                      <w:szCs w:val="24"/>
                    </w:rPr>
                  </w:pPr>
                  <w:r>
                    <w:rPr>
                      <w:rFonts w:ascii="Times New Roman" w:hAnsi="Times New Roman"/>
                      <w:sz w:val="24"/>
                      <w:szCs w:val="24"/>
                    </w:rPr>
                    <w:t>32</w:t>
                  </w:r>
                </w:p>
              </w:tc>
            </w:tr>
            <w:tr w:rsidR="004F67CB"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C43BD5" w:rsidRDefault="00C43BD5" w:rsidP="00C43BD5">
                  <w:pPr>
                    <w:tabs>
                      <w:tab w:val="left" w:pos="1155"/>
                    </w:tabs>
                    <w:rPr>
                      <w:rFonts w:ascii="Times New Roman" w:hAnsi="Times New Roman"/>
                      <w:sz w:val="24"/>
                      <w:szCs w:val="24"/>
                    </w:rPr>
                  </w:pPr>
                  <w:r>
                    <w:rPr>
                      <w:rFonts w:ascii="Times New Roman" w:hAnsi="Times New Roman"/>
                      <w:sz w:val="24"/>
                      <w:szCs w:val="24"/>
                    </w:rPr>
                    <w:t>7.Мир насекомых.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C43BD5" w:rsidP="004F67CB">
                  <w:pPr>
                    <w:rPr>
                      <w:rFonts w:ascii="Times New Roman" w:hAnsi="Times New Roman"/>
                      <w:sz w:val="24"/>
                      <w:szCs w:val="24"/>
                    </w:rPr>
                  </w:pPr>
                  <w:r>
                    <w:rPr>
                      <w:rFonts w:ascii="Times New Roman" w:hAnsi="Times New Roman"/>
                      <w:sz w:val="24"/>
                      <w:szCs w:val="24"/>
                    </w:rPr>
                    <w:t>2</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C43BD5" w:rsidP="004F67CB">
                  <w:pPr>
                    <w:rPr>
                      <w:rFonts w:ascii="Times New Roman" w:hAnsi="Times New Roman"/>
                      <w:sz w:val="24"/>
                      <w:szCs w:val="24"/>
                    </w:rPr>
                  </w:pPr>
                  <w:r>
                    <w:rPr>
                      <w:rFonts w:ascii="Times New Roman" w:hAnsi="Times New Roman"/>
                      <w:sz w:val="24"/>
                      <w:szCs w:val="24"/>
                    </w:rPr>
                    <w:t>14</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7CB" w:rsidRPr="000E55CD" w:rsidRDefault="00C43BD5" w:rsidP="004F67CB">
                  <w:pPr>
                    <w:rPr>
                      <w:rFonts w:ascii="Times New Roman" w:hAnsi="Times New Roman"/>
                      <w:sz w:val="24"/>
                      <w:szCs w:val="24"/>
                    </w:rPr>
                  </w:pPr>
                  <w:r>
                    <w:rPr>
                      <w:rFonts w:ascii="Times New Roman" w:hAnsi="Times New Roman"/>
                      <w:sz w:val="24"/>
                      <w:szCs w:val="24"/>
                    </w:rPr>
                    <w:t>16</w:t>
                  </w:r>
                </w:p>
              </w:tc>
            </w:tr>
            <w:tr w:rsidR="00C43BD5"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C43BD5">
                  <w:pPr>
                    <w:tabs>
                      <w:tab w:val="left" w:pos="1155"/>
                    </w:tabs>
                    <w:rPr>
                      <w:rFonts w:ascii="Times New Roman" w:hAnsi="Times New Roman"/>
                      <w:sz w:val="24"/>
                      <w:szCs w:val="24"/>
                    </w:rPr>
                  </w:pPr>
                  <w:r>
                    <w:rPr>
                      <w:rFonts w:ascii="Times New Roman" w:hAnsi="Times New Roman"/>
                      <w:sz w:val="24"/>
                      <w:szCs w:val="24"/>
                    </w:rPr>
                    <w:t>8..Итоговое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4F67CB">
                  <w:pPr>
                    <w:rPr>
                      <w:rFonts w:ascii="Times New Roman" w:hAnsi="Times New Roman"/>
                      <w:sz w:val="24"/>
                      <w:szCs w:val="24"/>
                    </w:rPr>
                  </w:pPr>
                  <w:r>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4F67CB">
                  <w:pPr>
                    <w:rPr>
                      <w:rFonts w:ascii="Times New Roman" w:hAnsi="Times New Roman"/>
                      <w:sz w:val="24"/>
                      <w:szCs w:val="24"/>
                    </w:rPr>
                  </w:pPr>
                  <w:r>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4F67CB">
                  <w:pPr>
                    <w:rPr>
                      <w:rFonts w:ascii="Times New Roman" w:hAnsi="Times New Roman"/>
                      <w:sz w:val="24"/>
                      <w:szCs w:val="24"/>
                    </w:rPr>
                  </w:pPr>
                  <w:r>
                    <w:rPr>
                      <w:rFonts w:ascii="Times New Roman" w:hAnsi="Times New Roman"/>
                      <w:sz w:val="24"/>
                      <w:szCs w:val="24"/>
                    </w:rPr>
                    <w:t>2</w:t>
                  </w:r>
                </w:p>
              </w:tc>
            </w:tr>
            <w:tr w:rsidR="00C43BD5" w:rsidRPr="000E55CD" w:rsidTr="004F67CB">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C43BD5">
                  <w:pPr>
                    <w:tabs>
                      <w:tab w:val="left" w:pos="1155"/>
                    </w:tabs>
                    <w:rPr>
                      <w:rFonts w:ascii="Times New Roman" w:hAnsi="Times New Roman"/>
                      <w:sz w:val="24"/>
                      <w:szCs w:val="24"/>
                    </w:rPr>
                  </w:pPr>
                  <w:r>
                    <w:rPr>
                      <w:rFonts w:ascii="Times New Roman" w:hAnsi="Times New Roman"/>
                      <w:sz w:val="24"/>
                      <w:szCs w:val="24"/>
                    </w:rPr>
                    <w:t>Итого: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4F67CB">
                  <w:pPr>
                    <w:rPr>
                      <w:rFonts w:ascii="Times New Roman" w:hAnsi="Times New Roman"/>
                      <w:sz w:val="24"/>
                      <w:szCs w:val="24"/>
                    </w:rPr>
                  </w:pPr>
                  <w:r>
                    <w:rPr>
                      <w:rFonts w:ascii="Times New Roman" w:hAnsi="Times New Roman"/>
                      <w:sz w:val="24"/>
                      <w:szCs w:val="24"/>
                    </w:rPr>
                    <w:t>18</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4F67CB">
                  <w:pPr>
                    <w:rPr>
                      <w:rFonts w:ascii="Times New Roman" w:hAnsi="Times New Roman"/>
                      <w:sz w:val="24"/>
                      <w:szCs w:val="24"/>
                    </w:rPr>
                  </w:pPr>
                  <w:r>
                    <w:rPr>
                      <w:rFonts w:ascii="Times New Roman" w:hAnsi="Times New Roman"/>
                      <w:sz w:val="24"/>
                      <w:szCs w:val="24"/>
                    </w:rPr>
                    <w:t>126</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4F67CB">
                  <w:pPr>
                    <w:rPr>
                      <w:rFonts w:ascii="Times New Roman" w:hAnsi="Times New Roman"/>
                      <w:sz w:val="24"/>
                      <w:szCs w:val="24"/>
                    </w:rPr>
                  </w:pPr>
                  <w:r>
                    <w:rPr>
                      <w:rFonts w:ascii="Times New Roman" w:hAnsi="Times New Roman"/>
                      <w:sz w:val="24"/>
                      <w:szCs w:val="24"/>
                    </w:rPr>
                    <w:t>144</w:t>
                  </w:r>
                </w:p>
              </w:tc>
            </w:tr>
          </w:tbl>
          <w:p w:rsidR="004F67CB" w:rsidRPr="000E55CD" w:rsidRDefault="004F67CB" w:rsidP="004F67CB">
            <w:pPr>
              <w:rPr>
                <w:rFonts w:ascii="Times New Roman" w:hAnsi="Times New Roman" w:cs="Times New Roman"/>
                <w:b/>
                <w:sz w:val="24"/>
                <w:szCs w:val="24"/>
              </w:rPr>
            </w:pPr>
          </w:p>
          <w:p w:rsidR="004F67CB" w:rsidRPr="000E55CD" w:rsidRDefault="004F67CB" w:rsidP="004F67CB">
            <w:pPr>
              <w:rPr>
                <w:rFonts w:ascii="Times New Roman" w:hAnsi="Times New Roman" w:cs="Times New Roman"/>
                <w:b/>
                <w:sz w:val="24"/>
                <w:szCs w:val="24"/>
              </w:rPr>
            </w:pPr>
            <w:r w:rsidRPr="000E55CD">
              <w:rPr>
                <w:rFonts w:ascii="Times New Roman" w:hAnsi="Times New Roman" w:cs="Times New Roman"/>
                <w:b/>
                <w:sz w:val="24"/>
                <w:szCs w:val="24"/>
              </w:rPr>
              <w:t xml:space="preserve"> </w:t>
            </w:r>
            <w:r w:rsidRPr="000E55CD">
              <w:rPr>
                <w:rFonts w:ascii="Times New Roman" w:hAnsi="Times New Roman" w:cs="Times New Roman"/>
                <w:b/>
                <w:sz w:val="24"/>
                <w:szCs w:val="24"/>
                <w:lang w:val="en-US"/>
              </w:rPr>
              <w:t>III</w:t>
            </w:r>
            <w:r w:rsidRPr="000E55CD">
              <w:rPr>
                <w:rFonts w:ascii="Times New Roman" w:hAnsi="Times New Roman" w:cs="Times New Roman"/>
                <w:b/>
                <w:sz w:val="24"/>
                <w:szCs w:val="24"/>
              </w:rPr>
              <w:t>.Содержание программы 1-го года обучения</w:t>
            </w:r>
          </w:p>
          <w:p w:rsidR="00C45202" w:rsidRDefault="00C45202" w:rsidP="00C45202">
            <w:pPr>
              <w:pStyle w:val="af"/>
              <w:rPr>
                <w:rFonts w:ascii="Times New Roman" w:hAnsi="Times New Roman" w:cs="Times New Roman"/>
                <w:b/>
                <w:sz w:val="28"/>
                <w:szCs w:val="28"/>
              </w:rPr>
            </w:pPr>
          </w:p>
          <w:p w:rsidR="00C45202" w:rsidRPr="00C45202" w:rsidRDefault="00C45202" w:rsidP="00C45202">
            <w:pPr>
              <w:pStyle w:val="af"/>
              <w:rPr>
                <w:rFonts w:ascii="Times New Roman" w:hAnsi="Times New Roman" w:cs="Times New Roman"/>
                <w:b/>
                <w:sz w:val="24"/>
                <w:szCs w:val="24"/>
              </w:rPr>
            </w:pPr>
            <w:r w:rsidRPr="00C45202">
              <w:rPr>
                <w:rFonts w:ascii="Times New Roman" w:hAnsi="Times New Roman" w:cs="Times New Roman"/>
                <w:b/>
                <w:sz w:val="24"/>
                <w:szCs w:val="24"/>
              </w:rPr>
              <w:t>3.Веселый зоопарк. (</w:t>
            </w:r>
            <w:r>
              <w:rPr>
                <w:rFonts w:ascii="Times New Roman" w:hAnsi="Times New Roman" w:cs="Times New Roman"/>
                <w:b/>
                <w:sz w:val="24"/>
                <w:szCs w:val="24"/>
              </w:rPr>
              <w:t>52часа</w:t>
            </w:r>
            <w:r w:rsidRPr="00C45202">
              <w:rPr>
                <w:rFonts w:ascii="Times New Roman" w:hAnsi="Times New Roman" w:cs="Times New Roman"/>
                <w:b/>
                <w:sz w:val="24"/>
                <w:szCs w:val="24"/>
              </w:rPr>
              <w:t>)</w:t>
            </w:r>
          </w:p>
          <w:p w:rsidR="00C45202" w:rsidRPr="00C45202" w:rsidRDefault="00C45202" w:rsidP="00C45202">
            <w:pPr>
              <w:pStyle w:val="ae"/>
              <w:rPr>
                <w:rFonts w:ascii="Times New Roman" w:hAnsi="Times New Roman" w:cs="Times New Roman"/>
                <w:i/>
                <w:sz w:val="24"/>
                <w:szCs w:val="24"/>
              </w:rPr>
            </w:pPr>
            <w:r w:rsidRPr="00C45202">
              <w:rPr>
                <w:rFonts w:ascii="Times New Roman" w:hAnsi="Times New Roman" w:cs="Times New Roman"/>
                <w:i/>
                <w:sz w:val="24"/>
                <w:szCs w:val="24"/>
              </w:rPr>
              <w:t>Теоретическая часть (5 часов)</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безопасности при работе с ножницами и иглой;</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выполнения стежков;</w:t>
            </w:r>
          </w:p>
          <w:p w:rsidR="00C45202" w:rsidRPr="00C45202" w:rsidRDefault="00C45202" w:rsidP="00C45202">
            <w:pPr>
              <w:tabs>
                <w:tab w:val="left" w:pos="1125"/>
              </w:tabs>
              <w:jc w:val="both"/>
              <w:rPr>
                <w:rFonts w:ascii="Times New Roman" w:hAnsi="Times New Roman" w:cs="Times New Roman"/>
                <w:sz w:val="24"/>
                <w:szCs w:val="24"/>
              </w:rPr>
            </w:pPr>
            <w:r w:rsidRPr="00C45202">
              <w:rPr>
                <w:rFonts w:ascii="Times New Roman" w:hAnsi="Times New Roman" w:cs="Times New Roman"/>
                <w:sz w:val="24"/>
                <w:szCs w:val="24"/>
              </w:rPr>
              <w:t>-  беседы по темам.</w:t>
            </w:r>
          </w:p>
          <w:p w:rsidR="00C45202" w:rsidRPr="00C45202" w:rsidRDefault="00C45202" w:rsidP="00C45202">
            <w:pPr>
              <w:rPr>
                <w:rFonts w:ascii="Times New Roman" w:hAnsi="Times New Roman" w:cs="Times New Roman"/>
                <w:i/>
                <w:sz w:val="24"/>
                <w:szCs w:val="24"/>
              </w:rPr>
            </w:pPr>
            <w:r>
              <w:rPr>
                <w:rFonts w:ascii="Times New Roman" w:hAnsi="Times New Roman" w:cs="Times New Roman"/>
                <w:i/>
                <w:sz w:val="24"/>
                <w:szCs w:val="24"/>
              </w:rPr>
              <w:t>Практическая часть (47</w:t>
            </w:r>
            <w:r w:rsidRPr="00C45202">
              <w:rPr>
                <w:rFonts w:ascii="Times New Roman" w:hAnsi="Times New Roman" w:cs="Times New Roman"/>
                <w:i/>
                <w:sz w:val="24"/>
                <w:szCs w:val="24"/>
              </w:rPr>
              <w:t xml:space="preserve"> час</w:t>
            </w:r>
            <w:r>
              <w:rPr>
                <w:rFonts w:ascii="Times New Roman" w:hAnsi="Times New Roman" w:cs="Times New Roman"/>
                <w:i/>
                <w:sz w:val="24"/>
                <w:szCs w:val="24"/>
              </w:rPr>
              <w:t>ов</w:t>
            </w:r>
            <w:r w:rsidRPr="00C45202">
              <w:rPr>
                <w:rFonts w:ascii="Times New Roman" w:hAnsi="Times New Roman" w:cs="Times New Roman"/>
                <w:i/>
                <w:sz w:val="24"/>
                <w:szCs w:val="24"/>
              </w:rPr>
              <w:t>)</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xml:space="preserve"> Изготовление поделок из ткани и меха: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свинка;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заяц;</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котенок;</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xml:space="preserve">-  </w:t>
            </w:r>
            <w:proofErr w:type="spellStart"/>
            <w:r w:rsidRPr="00C45202">
              <w:rPr>
                <w:rFonts w:ascii="Times New Roman" w:hAnsi="Times New Roman" w:cs="Times New Roman"/>
                <w:sz w:val="24"/>
                <w:szCs w:val="24"/>
              </w:rPr>
              <w:t>крыска</w:t>
            </w:r>
            <w:proofErr w:type="spellEnd"/>
            <w:r w:rsidRPr="00C45202">
              <w:rPr>
                <w:rFonts w:ascii="Times New Roman" w:hAnsi="Times New Roman" w:cs="Times New Roman"/>
                <w:sz w:val="24"/>
                <w:szCs w:val="24"/>
              </w:rPr>
              <w:t xml:space="preserve"> Лариска;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xml:space="preserve">-  </w:t>
            </w:r>
            <w:proofErr w:type="spellStart"/>
            <w:r w:rsidRPr="00C45202">
              <w:rPr>
                <w:rFonts w:ascii="Times New Roman" w:hAnsi="Times New Roman" w:cs="Times New Roman"/>
                <w:sz w:val="24"/>
                <w:szCs w:val="24"/>
              </w:rPr>
              <w:t>Винни</w:t>
            </w:r>
            <w:proofErr w:type="spellEnd"/>
            <w:r w:rsidRPr="00C45202">
              <w:rPr>
                <w:rFonts w:ascii="Times New Roman" w:hAnsi="Times New Roman" w:cs="Times New Roman"/>
                <w:sz w:val="24"/>
                <w:szCs w:val="24"/>
              </w:rPr>
              <w:t xml:space="preserve"> Пух;</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кошка;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лев;</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мишка;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филин;</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страусенок;</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цыпленок;</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курочка;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зайчик из трикотажа;</w:t>
            </w:r>
          </w:p>
          <w:p w:rsid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кошечка из меха.</w:t>
            </w:r>
          </w:p>
          <w:p w:rsidR="00C45202" w:rsidRPr="00C45202" w:rsidRDefault="00C45202" w:rsidP="00C45202">
            <w:pPr>
              <w:pStyle w:val="ae"/>
              <w:rPr>
                <w:rFonts w:ascii="Times New Roman" w:hAnsi="Times New Roman" w:cs="Times New Roman"/>
                <w:sz w:val="24"/>
                <w:szCs w:val="24"/>
              </w:rPr>
            </w:pPr>
          </w:p>
          <w:p w:rsidR="00C45202" w:rsidRPr="00C45202" w:rsidRDefault="00C45202" w:rsidP="00C45202">
            <w:pPr>
              <w:pStyle w:val="ae"/>
              <w:rPr>
                <w:rFonts w:ascii="Times New Roman" w:hAnsi="Times New Roman" w:cs="Times New Roman"/>
                <w:sz w:val="24"/>
                <w:szCs w:val="24"/>
              </w:rPr>
            </w:pPr>
          </w:p>
          <w:p w:rsidR="00C45202" w:rsidRPr="00C45202" w:rsidRDefault="00C45202" w:rsidP="00C45202">
            <w:pPr>
              <w:pStyle w:val="ae"/>
              <w:ind w:left="360"/>
              <w:rPr>
                <w:rFonts w:ascii="Times New Roman" w:hAnsi="Times New Roman" w:cs="Times New Roman"/>
                <w:b/>
                <w:sz w:val="24"/>
                <w:szCs w:val="24"/>
              </w:rPr>
            </w:pPr>
            <w:r w:rsidRPr="00C45202">
              <w:rPr>
                <w:rFonts w:ascii="Times New Roman" w:hAnsi="Times New Roman" w:cs="Times New Roman"/>
                <w:b/>
                <w:sz w:val="24"/>
                <w:szCs w:val="24"/>
              </w:rPr>
              <w:lastRenderedPageBreak/>
              <w:t xml:space="preserve">4. </w:t>
            </w:r>
            <w:r>
              <w:rPr>
                <w:rFonts w:ascii="Times New Roman" w:hAnsi="Times New Roman" w:cs="Times New Roman"/>
                <w:b/>
                <w:sz w:val="24"/>
                <w:szCs w:val="24"/>
              </w:rPr>
              <w:t>Мир флоры. (20</w:t>
            </w:r>
            <w:r w:rsidRPr="00C45202">
              <w:rPr>
                <w:rFonts w:ascii="Times New Roman" w:hAnsi="Times New Roman" w:cs="Times New Roman"/>
                <w:b/>
                <w:sz w:val="24"/>
                <w:szCs w:val="24"/>
              </w:rPr>
              <w:t xml:space="preserve"> часов)</w:t>
            </w:r>
          </w:p>
          <w:p w:rsidR="00C45202" w:rsidRPr="00C45202" w:rsidRDefault="00C45202" w:rsidP="00C45202">
            <w:pPr>
              <w:pStyle w:val="ae"/>
              <w:rPr>
                <w:rFonts w:ascii="Times New Roman" w:hAnsi="Times New Roman" w:cs="Times New Roman"/>
                <w:i/>
                <w:sz w:val="24"/>
                <w:szCs w:val="24"/>
              </w:rPr>
            </w:pPr>
            <w:r w:rsidRPr="00C45202">
              <w:rPr>
                <w:rFonts w:ascii="Times New Roman" w:hAnsi="Times New Roman" w:cs="Times New Roman"/>
                <w:i/>
                <w:sz w:val="24"/>
                <w:szCs w:val="24"/>
              </w:rPr>
              <w:t>Теоретическая часть (3 часа)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безопасности при работе с ножницами и иглой;</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выполнения стежков;</w:t>
            </w:r>
          </w:p>
          <w:p w:rsidR="00C45202" w:rsidRPr="00C45202" w:rsidRDefault="00C45202" w:rsidP="00C45202">
            <w:pPr>
              <w:tabs>
                <w:tab w:val="left" w:pos="1125"/>
              </w:tabs>
              <w:jc w:val="both"/>
              <w:rPr>
                <w:rFonts w:ascii="Times New Roman" w:hAnsi="Times New Roman" w:cs="Times New Roman"/>
                <w:sz w:val="24"/>
                <w:szCs w:val="24"/>
              </w:rPr>
            </w:pPr>
            <w:r w:rsidRPr="00C45202">
              <w:rPr>
                <w:rFonts w:ascii="Times New Roman" w:hAnsi="Times New Roman" w:cs="Times New Roman"/>
                <w:sz w:val="24"/>
                <w:szCs w:val="24"/>
              </w:rPr>
              <w:t>-  беседы по темам.</w:t>
            </w:r>
          </w:p>
          <w:p w:rsidR="00C45202" w:rsidRPr="00C45202" w:rsidRDefault="00C45202" w:rsidP="00C45202">
            <w:pPr>
              <w:rPr>
                <w:rFonts w:ascii="Times New Roman" w:hAnsi="Times New Roman" w:cs="Times New Roman"/>
                <w:i/>
                <w:sz w:val="24"/>
                <w:szCs w:val="24"/>
              </w:rPr>
            </w:pPr>
            <w:r>
              <w:rPr>
                <w:rFonts w:ascii="Times New Roman" w:hAnsi="Times New Roman" w:cs="Times New Roman"/>
                <w:i/>
                <w:sz w:val="24"/>
                <w:szCs w:val="24"/>
              </w:rPr>
              <w:t>Практическая часть (17</w:t>
            </w:r>
            <w:r w:rsidRPr="00C45202">
              <w:rPr>
                <w:rFonts w:ascii="Times New Roman" w:hAnsi="Times New Roman" w:cs="Times New Roman"/>
                <w:i/>
                <w:sz w:val="24"/>
                <w:szCs w:val="24"/>
              </w:rPr>
              <w:t xml:space="preserve"> часов)</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Изготовление поделок из ткани и меха: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кактус;</w:t>
            </w:r>
          </w:p>
          <w:p w:rsid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гриб;</w:t>
            </w:r>
          </w:p>
          <w:p w:rsidR="00C45202" w:rsidRPr="00C45202" w:rsidRDefault="00C45202" w:rsidP="00C45202">
            <w:pPr>
              <w:rPr>
                <w:rFonts w:ascii="Times New Roman" w:hAnsi="Times New Roman" w:cs="Times New Roman"/>
                <w:b/>
                <w:sz w:val="24"/>
                <w:szCs w:val="24"/>
              </w:rPr>
            </w:pPr>
            <w:r w:rsidRPr="00C45202">
              <w:rPr>
                <w:rFonts w:ascii="Times New Roman" w:hAnsi="Times New Roman" w:cs="Times New Roman"/>
                <w:b/>
                <w:sz w:val="24"/>
                <w:szCs w:val="24"/>
              </w:rPr>
              <w:t>-  виноград;</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груша;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лимон;</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клубничка;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вишенки.</w:t>
            </w:r>
          </w:p>
          <w:p w:rsidR="004F67CB" w:rsidRDefault="004F67CB" w:rsidP="004F67CB">
            <w:pPr>
              <w:rPr>
                <w:rFonts w:ascii="Times New Roman" w:hAnsi="Times New Roman" w:cs="Times New Roman"/>
                <w:b/>
                <w:sz w:val="24"/>
                <w:szCs w:val="24"/>
              </w:rPr>
            </w:pPr>
          </w:p>
          <w:p w:rsidR="00BF75AF" w:rsidRPr="00BF75AF" w:rsidRDefault="00BF75AF" w:rsidP="00BF75AF">
            <w:pPr>
              <w:ind w:left="360"/>
              <w:rPr>
                <w:rFonts w:ascii="Times New Roman" w:hAnsi="Times New Roman" w:cs="Times New Roman"/>
                <w:b/>
                <w:sz w:val="24"/>
                <w:szCs w:val="24"/>
              </w:rPr>
            </w:pPr>
            <w:r w:rsidRPr="00BF75AF">
              <w:rPr>
                <w:rFonts w:ascii="Times New Roman" w:hAnsi="Times New Roman" w:cs="Times New Roman"/>
                <w:b/>
                <w:sz w:val="24"/>
                <w:szCs w:val="24"/>
              </w:rPr>
              <w:t>6.</w:t>
            </w:r>
            <w:r>
              <w:rPr>
                <w:rFonts w:ascii="Times New Roman" w:hAnsi="Times New Roman" w:cs="Times New Roman"/>
                <w:b/>
                <w:sz w:val="24"/>
                <w:szCs w:val="24"/>
              </w:rPr>
              <w:t>Забавные фигурки. (32</w:t>
            </w:r>
            <w:r w:rsidRPr="00BF75AF">
              <w:rPr>
                <w:rFonts w:ascii="Times New Roman" w:hAnsi="Times New Roman" w:cs="Times New Roman"/>
                <w:b/>
                <w:sz w:val="24"/>
                <w:szCs w:val="24"/>
              </w:rPr>
              <w:t xml:space="preserve"> часа)</w:t>
            </w:r>
          </w:p>
          <w:p w:rsidR="00BF75AF" w:rsidRPr="00BF75AF" w:rsidRDefault="00BF75AF" w:rsidP="00BF75AF">
            <w:pPr>
              <w:pStyle w:val="ae"/>
              <w:rPr>
                <w:rFonts w:ascii="Times New Roman" w:hAnsi="Times New Roman" w:cs="Times New Roman"/>
                <w:i/>
                <w:sz w:val="24"/>
                <w:szCs w:val="24"/>
              </w:rPr>
            </w:pPr>
            <w:r w:rsidRPr="00BF75AF">
              <w:rPr>
                <w:rFonts w:ascii="Times New Roman" w:hAnsi="Times New Roman" w:cs="Times New Roman"/>
                <w:i/>
                <w:sz w:val="24"/>
                <w:szCs w:val="24"/>
              </w:rPr>
              <w:t>Теоретическая часть (3 часа)</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техника безопасности при работе с ножницами и иглой;</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техника выполнения стежков;</w:t>
            </w:r>
          </w:p>
          <w:p w:rsidR="00BF75AF" w:rsidRPr="00BF75AF" w:rsidRDefault="00BF75AF" w:rsidP="00BF75AF">
            <w:pPr>
              <w:tabs>
                <w:tab w:val="left" w:pos="1125"/>
              </w:tabs>
              <w:jc w:val="both"/>
              <w:rPr>
                <w:rFonts w:ascii="Times New Roman" w:hAnsi="Times New Roman" w:cs="Times New Roman"/>
                <w:sz w:val="24"/>
                <w:szCs w:val="24"/>
              </w:rPr>
            </w:pPr>
            <w:r w:rsidRPr="00BF75AF">
              <w:rPr>
                <w:rFonts w:ascii="Times New Roman" w:hAnsi="Times New Roman" w:cs="Times New Roman"/>
                <w:sz w:val="24"/>
                <w:szCs w:val="24"/>
              </w:rPr>
              <w:t>-  беседы по темам.</w:t>
            </w:r>
          </w:p>
          <w:p w:rsidR="00BF75AF" w:rsidRPr="00BF75AF" w:rsidRDefault="00BF75AF" w:rsidP="00BF75AF">
            <w:pPr>
              <w:rPr>
                <w:rFonts w:ascii="Times New Roman" w:hAnsi="Times New Roman" w:cs="Times New Roman"/>
                <w:i/>
                <w:sz w:val="24"/>
                <w:szCs w:val="24"/>
              </w:rPr>
            </w:pPr>
            <w:r>
              <w:rPr>
                <w:rFonts w:ascii="Times New Roman" w:hAnsi="Times New Roman" w:cs="Times New Roman"/>
                <w:i/>
                <w:sz w:val="24"/>
                <w:szCs w:val="24"/>
              </w:rPr>
              <w:t>Практическая часть (29</w:t>
            </w:r>
            <w:r w:rsidRPr="00BF75AF">
              <w:rPr>
                <w:rFonts w:ascii="Times New Roman" w:hAnsi="Times New Roman" w:cs="Times New Roman"/>
                <w:i/>
                <w:sz w:val="24"/>
                <w:szCs w:val="24"/>
              </w:rPr>
              <w:t xml:space="preserve"> час</w:t>
            </w:r>
            <w:r>
              <w:rPr>
                <w:rFonts w:ascii="Times New Roman" w:hAnsi="Times New Roman" w:cs="Times New Roman"/>
                <w:i/>
                <w:sz w:val="24"/>
                <w:szCs w:val="24"/>
              </w:rPr>
              <w:t>ов</w:t>
            </w:r>
            <w:r w:rsidRPr="00BF75AF">
              <w:rPr>
                <w:rFonts w:ascii="Times New Roman" w:hAnsi="Times New Roman" w:cs="Times New Roman"/>
                <w:i/>
                <w:sz w:val="24"/>
                <w:szCs w:val="24"/>
              </w:rPr>
              <w:t>)</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Изготовление поделок из ткани и меха:</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заяц в кармане;</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котенок в кармане;</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мышка в кармане;</w:t>
            </w:r>
          </w:p>
          <w:p w:rsidR="00BF75AF" w:rsidRPr="00BF75AF" w:rsidRDefault="00BF75AF" w:rsidP="00BF75AF">
            <w:pPr>
              <w:rPr>
                <w:rFonts w:ascii="Times New Roman" w:hAnsi="Times New Roman" w:cs="Times New Roman"/>
                <w:b/>
                <w:sz w:val="24"/>
                <w:szCs w:val="24"/>
              </w:rPr>
            </w:pPr>
            <w:r w:rsidRPr="00BF75AF">
              <w:rPr>
                <w:rFonts w:ascii="Times New Roman" w:hAnsi="Times New Roman" w:cs="Times New Roman"/>
                <w:sz w:val="24"/>
                <w:szCs w:val="24"/>
              </w:rPr>
              <w:t>-  щенок в кармане;</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гамбургер;</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сердечко;</w:t>
            </w:r>
          </w:p>
          <w:p w:rsid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мячик;</w:t>
            </w:r>
          </w:p>
          <w:p w:rsidR="00BF75AF" w:rsidRPr="00BF75AF" w:rsidRDefault="00BF75AF" w:rsidP="00BF75AF">
            <w:pPr>
              <w:pStyle w:val="ae"/>
              <w:rPr>
                <w:rFonts w:ascii="Times New Roman" w:hAnsi="Times New Roman" w:cs="Times New Roman"/>
                <w:b/>
                <w:sz w:val="24"/>
                <w:szCs w:val="24"/>
              </w:rPr>
            </w:pPr>
            <w:r w:rsidRPr="00BF75AF">
              <w:rPr>
                <w:rFonts w:ascii="Times New Roman" w:hAnsi="Times New Roman" w:cs="Times New Roman"/>
                <w:b/>
                <w:sz w:val="24"/>
                <w:szCs w:val="24"/>
              </w:rPr>
              <w:t>-  тучка;</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звездочка;</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гномик;</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младенец;</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домовенок.</w:t>
            </w:r>
          </w:p>
          <w:p w:rsidR="004F67CB" w:rsidRPr="000E55CD" w:rsidRDefault="004F67CB" w:rsidP="008A06DE">
            <w:pPr>
              <w:rPr>
                <w:rFonts w:ascii="Times New Roman" w:hAnsi="Times New Roman" w:cs="Times New Roman"/>
                <w:sz w:val="24"/>
                <w:szCs w:val="24"/>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67CB" w:rsidRPr="000E55CD" w:rsidRDefault="004F67CB" w:rsidP="004F67CB">
            <w:pPr>
              <w:rPr>
                <w:rFonts w:ascii="Times New Roman" w:hAnsi="Times New Roman" w:cs="Times New Roman"/>
                <w:sz w:val="24"/>
                <w:szCs w:val="24"/>
              </w:rPr>
            </w:pPr>
          </w:p>
          <w:p w:rsidR="004F67CB" w:rsidRPr="000E55CD" w:rsidRDefault="004F67CB" w:rsidP="004F67CB">
            <w:pPr>
              <w:rPr>
                <w:rFonts w:ascii="Times New Roman" w:hAnsi="Times New Roman" w:cs="Times New Roman"/>
                <w:b/>
                <w:sz w:val="24"/>
                <w:szCs w:val="24"/>
              </w:rPr>
            </w:pPr>
            <w:r w:rsidRPr="000E55CD">
              <w:rPr>
                <w:rFonts w:ascii="Times New Roman" w:hAnsi="Times New Roman" w:cs="Times New Roman"/>
                <w:b/>
                <w:sz w:val="24"/>
                <w:szCs w:val="24"/>
                <w:lang w:val="en-US"/>
              </w:rPr>
              <w:t>II</w:t>
            </w:r>
            <w:r w:rsidRPr="000E55CD">
              <w:rPr>
                <w:rFonts w:ascii="Times New Roman" w:hAnsi="Times New Roman" w:cs="Times New Roman"/>
                <w:b/>
                <w:sz w:val="24"/>
                <w:szCs w:val="24"/>
              </w:rPr>
              <w:t>. Учебно-тематический план 1-го года обучения</w:t>
            </w:r>
          </w:p>
          <w:p w:rsidR="00C43BD5" w:rsidRPr="000E55CD" w:rsidRDefault="00C43BD5" w:rsidP="00C43BD5">
            <w:pPr>
              <w:rPr>
                <w:rFonts w:ascii="Times New Roman" w:hAnsi="Times New Roman" w:cs="Times New Roman"/>
                <w:sz w:val="24"/>
                <w:szCs w:val="24"/>
              </w:rPr>
            </w:pPr>
          </w:p>
          <w:tbl>
            <w:tblPr>
              <w:tblStyle w:val="11"/>
              <w:tblW w:w="0" w:type="auto"/>
              <w:tblLook w:val="04A0"/>
            </w:tblPr>
            <w:tblGrid>
              <w:gridCol w:w="2263"/>
              <w:gridCol w:w="709"/>
              <w:gridCol w:w="875"/>
              <w:gridCol w:w="870"/>
            </w:tblGrid>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b/>
                      <w:sz w:val="24"/>
                      <w:szCs w:val="24"/>
                    </w:rPr>
                  </w:pPr>
                  <w:r w:rsidRPr="000E55CD">
                    <w:rPr>
                      <w:rFonts w:ascii="Times New Roman" w:hAnsi="Times New Roman"/>
                      <w:b/>
                      <w:sz w:val="24"/>
                      <w:szCs w:val="24"/>
                    </w:rPr>
                    <w:t>Тема занятия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b/>
                      <w:sz w:val="24"/>
                      <w:szCs w:val="24"/>
                    </w:rPr>
                  </w:pPr>
                  <w:proofErr w:type="spellStart"/>
                  <w:proofErr w:type="gramStart"/>
                  <w:r w:rsidRPr="000E55CD">
                    <w:rPr>
                      <w:rFonts w:ascii="Times New Roman" w:hAnsi="Times New Roman"/>
                      <w:b/>
                      <w:sz w:val="24"/>
                      <w:szCs w:val="24"/>
                    </w:rPr>
                    <w:t>Тео-рия</w:t>
                  </w:r>
                  <w:proofErr w:type="spellEnd"/>
                  <w:proofErr w:type="gramEnd"/>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b/>
                      <w:sz w:val="24"/>
                      <w:szCs w:val="24"/>
                    </w:rPr>
                  </w:pPr>
                  <w:proofErr w:type="spellStart"/>
                  <w:proofErr w:type="gramStart"/>
                  <w:r w:rsidRPr="000E55CD">
                    <w:rPr>
                      <w:rFonts w:ascii="Times New Roman" w:hAnsi="Times New Roman"/>
                      <w:b/>
                      <w:sz w:val="24"/>
                      <w:szCs w:val="24"/>
                    </w:rPr>
                    <w:t>Прак-тика</w:t>
                  </w:r>
                  <w:proofErr w:type="spellEnd"/>
                  <w:proofErr w:type="gramEnd"/>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b/>
                      <w:sz w:val="24"/>
                      <w:szCs w:val="24"/>
                    </w:rPr>
                  </w:pPr>
                  <w:r w:rsidRPr="000E55CD">
                    <w:rPr>
                      <w:rFonts w:ascii="Times New Roman" w:hAnsi="Times New Roman"/>
                      <w:b/>
                      <w:sz w:val="24"/>
                      <w:szCs w:val="24"/>
                    </w:rPr>
                    <w:t>Итого</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sidRPr="000E55CD">
                    <w:rPr>
                      <w:rFonts w:ascii="Times New Roman" w:hAnsi="Times New Roman"/>
                      <w:sz w:val="24"/>
                      <w:szCs w:val="24"/>
                    </w:rPr>
                    <w:t>1. Ввод</w:t>
                  </w:r>
                  <w:r>
                    <w:rPr>
                      <w:rFonts w:ascii="Times New Roman" w:hAnsi="Times New Roman"/>
                      <w:sz w:val="24"/>
                      <w:szCs w:val="24"/>
                    </w:rPr>
                    <w:t>н</w:t>
                  </w:r>
                  <w:r w:rsidRPr="000E55CD">
                    <w:rPr>
                      <w:rFonts w:ascii="Times New Roman" w:hAnsi="Times New Roman"/>
                      <w:sz w:val="24"/>
                      <w:szCs w:val="24"/>
                    </w:rPr>
                    <w:t>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2</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sidRPr="000E55CD">
                    <w:rPr>
                      <w:rFonts w:ascii="Times New Roman" w:hAnsi="Times New Roman"/>
                      <w:sz w:val="24"/>
                      <w:szCs w:val="24"/>
                    </w:rPr>
                    <w:t xml:space="preserve">2. </w:t>
                  </w:r>
                  <w:r>
                    <w:rPr>
                      <w:rFonts w:ascii="Times New Roman" w:hAnsi="Times New Roman"/>
                      <w:sz w:val="24"/>
                      <w:szCs w:val="24"/>
                    </w:rPr>
                    <w:t>Изучение видов тканей и швов.</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3</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4</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C43BD5" w:rsidP="00F74E00">
                  <w:pPr>
                    <w:rPr>
                      <w:rFonts w:ascii="Times New Roman" w:hAnsi="Times New Roman"/>
                      <w:b/>
                      <w:sz w:val="24"/>
                      <w:szCs w:val="24"/>
                    </w:rPr>
                  </w:pPr>
                  <w:r w:rsidRPr="00E861CE">
                    <w:rPr>
                      <w:rFonts w:ascii="Times New Roman" w:hAnsi="Times New Roman"/>
                      <w:b/>
                      <w:sz w:val="24"/>
                      <w:szCs w:val="24"/>
                    </w:rPr>
                    <w:t>3. Веселый зоопарк.</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C43BD5" w:rsidP="00F74E00">
                  <w:pPr>
                    <w:rPr>
                      <w:rFonts w:ascii="Times New Roman" w:hAnsi="Times New Roman"/>
                      <w:b/>
                      <w:sz w:val="24"/>
                      <w:szCs w:val="24"/>
                    </w:rPr>
                  </w:pPr>
                  <w:r w:rsidRPr="00E861CE">
                    <w:rPr>
                      <w:rFonts w:ascii="Times New Roman" w:hAnsi="Times New Roman"/>
                      <w:b/>
                      <w:sz w:val="24"/>
                      <w:szCs w:val="24"/>
                    </w:rPr>
                    <w:t>5</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E861CE" w:rsidP="00F74E00">
                  <w:pPr>
                    <w:rPr>
                      <w:rFonts w:ascii="Times New Roman" w:hAnsi="Times New Roman"/>
                      <w:b/>
                      <w:sz w:val="24"/>
                      <w:szCs w:val="24"/>
                    </w:rPr>
                  </w:pPr>
                  <w:r>
                    <w:rPr>
                      <w:rFonts w:ascii="Times New Roman" w:hAnsi="Times New Roman"/>
                      <w:b/>
                      <w:sz w:val="24"/>
                      <w:szCs w:val="24"/>
                    </w:rPr>
                    <w:t>51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C43BD5" w:rsidP="00F74E00">
                  <w:pPr>
                    <w:rPr>
                      <w:rFonts w:ascii="Times New Roman" w:hAnsi="Times New Roman"/>
                      <w:b/>
                      <w:sz w:val="24"/>
                      <w:szCs w:val="24"/>
                    </w:rPr>
                  </w:pPr>
                  <w:r w:rsidRPr="00E861CE">
                    <w:rPr>
                      <w:rFonts w:ascii="Times New Roman" w:hAnsi="Times New Roman"/>
                      <w:b/>
                      <w:sz w:val="24"/>
                      <w:szCs w:val="24"/>
                    </w:rPr>
                    <w:t>5</w:t>
                  </w:r>
                  <w:r w:rsidR="00E861CE">
                    <w:rPr>
                      <w:rFonts w:ascii="Times New Roman" w:hAnsi="Times New Roman"/>
                      <w:b/>
                      <w:sz w:val="24"/>
                      <w:szCs w:val="24"/>
                    </w:rPr>
                    <w:t>6</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C43BD5" w:rsidP="00F74E00">
                  <w:pPr>
                    <w:rPr>
                      <w:rFonts w:ascii="Times New Roman" w:hAnsi="Times New Roman"/>
                      <w:b/>
                      <w:sz w:val="24"/>
                      <w:szCs w:val="24"/>
                    </w:rPr>
                  </w:pPr>
                  <w:r w:rsidRPr="00E861CE">
                    <w:rPr>
                      <w:rFonts w:ascii="Times New Roman" w:hAnsi="Times New Roman"/>
                      <w:b/>
                      <w:sz w:val="24"/>
                      <w:szCs w:val="24"/>
                    </w:rPr>
                    <w:t>4. Мир флоры.</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C43BD5" w:rsidP="00F74E00">
                  <w:pPr>
                    <w:rPr>
                      <w:rFonts w:ascii="Times New Roman" w:hAnsi="Times New Roman"/>
                      <w:b/>
                      <w:sz w:val="24"/>
                      <w:szCs w:val="24"/>
                    </w:rPr>
                  </w:pPr>
                  <w:r w:rsidRPr="00E861CE">
                    <w:rPr>
                      <w:rFonts w:ascii="Times New Roman" w:hAnsi="Times New Roman"/>
                      <w:b/>
                      <w:sz w:val="24"/>
                      <w:szCs w:val="24"/>
                    </w:rPr>
                    <w:t>3</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C43BD5" w:rsidP="00F74E00">
                  <w:pPr>
                    <w:rPr>
                      <w:rFonts w:ascii="Times New Roman" w:hAnsi="Times New Roman"/>
                      <w:b/>
                      <w:sz w:val="24"/>
                      <w:szCs w:val="24"/>
                    </w:rPr>
                  </w:pPr>
                  <w:r w:rsidRPr="00E861CE">
                    <w:rPr>
                      <w:rFonts w:ascii="Times New Roman" w:hAnsi="Times New Roman"/>
                      <w:b/>
                      <w:sz w:val="24"/>
                      <w:szCs w:val="24"/>
                    </w:rPr>
                    <w:t>1</w:t>
                  </w:r>
                  <w:r w:rsidR="00E861CE">
                    <w:rPr>
                      <w:rFonts w:ascii="Times New Roman" w:hAnsi="Times New Roman"/>
                      <w:b/>
                      <w:sz w:val="24"/>
                      <w:szCs w:val="24"/>
                    </w:rPr>
                    <w:t>3</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E861CE" w:rsidRDefault="00E861CE" w:rsidP="00F74E00">
                  <w:pPr>
                    <w:rPr>
                      <w:rFonts w:ascii="Times New Roman" w:hAnsi="Times New Roman"/>
                      <w:b/>
                      <w:sz w:val="24"/>
                      <w:szCs w:val="24"/>
                    </w:rPr>
                  </w:pPr>
                  <w:r>
                    <w:rPr>
                      <w:rFonts w:ascii="Times New Roman" w:hAnsi="Times New Roman"/>
                      <w:b/>
                      <w:sz w:val="24"/>
                      <w:szCs w:val="24"/>
                    </w:rPr>
                    <w:t>16</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352C04" w:rsidRDefault="00C43BD5" w:rsidP="00F74E00">
                  <w:pPr>
                    <w:rPr>
                      <w:rFonts w:ascii="Times New Roman" w:hAnsi="Times New Roman"/>
                      <w:sz w:val="24"/>
                      <w:szCs w:val="24"/>
                    </w:rPr>
                  </w:pPr>
                  <w:r>
                    <w:rPr>
                      <w:rFonts w:ascii="Times New Roman" w:hAnsi="Times New Roman"/>
                      <w:sz w:val="24"/>
                      <w:szCs w:val="24"/>
                    </w:rPr>
                    <w:t>5.Морские обитатели.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C43BD5" w:rsidRDefault="00C43BD5" w:rsidP="00F74E00">
                  <w:pPr>
                    <w:rPr>
                      <w:rFonts w:ascii="Times New Roman" w:hAnsi="Times New Roman"/>
                      <w:sz w:val="24"/>
                      <w:szCs w:val="24"/>
                    </w:rPr>
                  </w:pPr>
                  <w:r>
                    <w:rPr>
                      <w:rFonts w:ascii="Times New Roman" w:hAnsi="Times New Roman"/>
                      <w:sz w:val="24"/>
                      <w:szCs w:val="24"/>
                    </w:rPr>
                    <w:t>2</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C43BD5" w:rsidRDefault="00C43BD5" w:rsidP="00F74E00">
                  <w:pPr>
                    <w:rPr>
                      <w:rFonts w:ascii="Times New Roman" w:hAnsi="Times New Roman"/>
                      <w:sz w:val="24"/>
                      <w:szCs w:val="24"/>
                    </w:rPr>
                  </w:pPr>
                  <w:r>
                    <w:rPr>
                      <w:rFonts w:ascii="Times New Roman" w:hAnsi="Times New Roman"/>
                      <w:sz w:val="24"/>
                      <w:szCs w:val="24"/>
                    </w:rPr>
                    <w:t>14</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C43BD5" w:rsidRDefault="00C43BD5" w:rsidP="00F74E00">
                  <w:pPr>
                    <w:rPr>
                      <w:rFonts w:ascii="Times New Roman" w:hAnsi="Times New Roman"/>
                      <w:sz w:val="24"/>
                      <w:szCs w:val="24"/>
                    </w:rPr>
                  </w:pPr>
                  <w:r>
                    <w:rPr>
                      <w:rFonts w:ascii="Times New Roman" w:hAnsi="Times New Roman"/>
                      <w:sz w:val="24"/>
                      <w:szCs w:val="24"/>
                    </w:rPr>
                    <w:t>16</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sidRPr="000E55CD">
                    <w:rPr>
                      <w:rFonts w:ascii="Times New Roman" w:hAnsi="Times New Roman"/>
                      <w:sz w:val="24"/>
                      <w:szCs w:val="24"/>
                    </w:rPr>
                    <w:t>6.</w:t>
                  </w:r>
                  <w:r>
                    <w:rPr>
                      <w:rFonts w:ascii="Times New Roman" w:hAnsi="Times New Roman"/>
                      <w:sz w:val="24"/>
                      <w:szCs w:val="24"/>
                    </w:rPr>
                    <w:t>Забавные фигурки.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3</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29</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32</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C43BD5" w:rsidRDefault="00C43BD5" w:rsidP="00F74E00">
                  <w:pPr>
                    <w:tabs>
                      <w:tab w:val="left" w:pos="1155"/>
                    </w:tabs>
                    <w:rPr>
                      <w:rFonts w:ascii="Times New Roman" w:hAnsi="Times New Roman"/>
                      <w:sz w:val="24"/>
                      <w:szCs w:val="24"/>
                    </w:rPr>
                  </w:pPr>
                  <w:r>
                    <w:rPr>
                      <w:rFonts w:ascii="Times New Roman" w:hAnsi="Times New Roman"/>
                      <w:sz w:val="24"/>
                      <w:szCs w:val="24"/>
                    </w:rPr>
                    <w:t>7.Мир насекомых.</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2</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14</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Pr="000E55CD" w:rsidRDefault="00C43BD5" w:rsidP="00F74E00">
                  <w:pPr>
                    <w:rPr>
                      <w:rFonts w:ascii="Times New Roman" w:hAnsi="Times New Roman"/>
                      <w:sz w:val="24"/>
                      <w:szCs w:val="24"/>
                    </w:rPr>
                  </w:pPr>
                  <w:r>
                    <w:rPr>
                      <w:rFonts w:ascii="Times New Roman" w:hAnsi="Times New Roman"/>
                      <w:sz w:val="24"/>
                      <w:szCs w:val="24"/>
                    </w:rPr>
                    <w:t>16</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tabs>
                      <w:tab w:val="left" w:pos="1155"/>
                    </w:tabs>
                    <w:rPr>
                      <w:rFonts w:ascii="Times New Roman" w:hAnsi="Times New Roman"/>
                      <w:sz w:val="24"/>
                      <w:szCs w:val="24"/>
                    </w:rPr>
                  </w:pPr>
                  <w:r>
                    <w:rPr>
                      <w:rFonts w:ascii="Times New Roman" w:hAnsi="Times New Roman"/>
                      <w:sz w:val="24"/>
                      <w:szCs w:val="24"/>
                    </w:rPr>
                    <w:t>8..Итоговое занятие.</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rPr>
                      <w:rFonts w:ascii="Times New Roman" w:hAnsi="Times New Roman"/>
                      <w:sz w:val="24"/>
                      <w:szCs w:val="24"/>
                    </w:rPr>
                  </w:pPr>
                  <w:r>
                    <w:rPr>
                      <w:rFonts w:ascii="Times New Roman" w:hAnsi="Times New Roman"/>
                      <w:sz w:val="24"/>
                      <w:szCs w:val="24"/>
                    </w:rPr>
                    <w:t>1</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rPr>
                      <w:rFonts w:ascii="Times New Roman" w:hAnsi="Times New Roman"/>
                      <w:sz w:val="24"/>
                      <w:szCs w:val="24"/>
                    </w:rPr>
                  </w:pPr>
                  <w:r>
                    <w:rPr>
                      <w:rFonts w:ascii="Times New Roman" w:hAnsi="Times New Roman"/>
                      <w:sz w:val="24"/>
                      <w:szCs w:val="24"/>
                    </w:rPr>
                    <w:t>1</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rPr>
                      <w:rFonts w:ascii="Times New Roman" w:hAnsi="Times New Roman"/>
                      <w:sz w:val="24"/>
                      <w:szCs w:val="24"/>
                    </w:rPr>
                  </w:pPr>
                  <w:r>
                    <w:rPr>
                      <w:rFonts w:ascii="Times New Roman" w:hAnsi="Times New Roman"/>
                      <w:sz w:val="24"/>
                      <w:szCs w:val="24"/>
                    </w:rPr>
                    <w:t>2</w:t>
                  </w:r>
                </w:p>
              </w:tc>
            </w:tr>
            <w:tr w:rsidR="00C43BD5" w:rsidRPr="000E55CD" w:rsidTr="00F74E00">
              <w:tc>
                <w:tcPr>
                  <w:tcW w:w="22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tabs>
                      <w:tab w:val="left" w:pos="1155"/>
                    </w:tabs>
                    <w:rPr>
                      <w:rFonts w:ascii="Times New Roman" w:hAnsi="Times New Roman"/>
                      <w:sz w:val="24"/>
                      <w:szCs w:val="24"/>
                    </w:rPr>
                  </w:pPr>
                  <w:r>
                    <w:rPr>
                      <w:rFonts w:ascii="Times New Roman" w:hAnsi="Times New Roman"/>
                      <w:sz w:val="24"/>
                      <w:szCs w:val="24"/>
                    </w:rPr>
                    <w:t>Итого: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rPr>
                      <w:rFonts w:ascii="Times New Roman" w:hAnsi="Times New Roman"/>
                      <w:sz w:val="24"/>
                      <w:szCs w:val="24"/>
                    </w:rPr>
                  </w:pPr>
                  <w:r>
                    <w:rPr>
                      <w:rFonts w:ascii="Times New Roman" w:hAnsi="Times New Roman"/>
                      <w:sz w:val="24"/>
                      <w:szCs w:val="24"/>
                    </w:rPr>
                    <w:t>18</w:t>
                  </w:r>
                </w:p>
              </w:tc>
              <w:tc>
                <w:tcPr>
                  <w:tcW w:w="8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rPr>
                      <w:rFonts w:ascii="Times New Roman" w:hAnsi="Times New Roman"/>
                      <w:sz w:val="24"/>
                      <w:szCs w:val="24"/>
                    </w:rPr>
                  </w:pPr>
                  <w:r>
                    <w:rPr>
                      <w:rFonts w:ascii="Times New Roman" w:hAnsi="Times New Roman"/>
                      <w:sz w:val="24"/>
                      <w:szCs w:val="24"/>
                    </w:rPr>
                    <w:t>126</w:t>
                  </w:r>
                </w:p>
              </w:tc>
              <w:tc>
                <w:tcPr>
                  <w:tcW w:w="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BD5" w:rsidRDefault="00C43BD5" w:rsidP="00F74E00">
                  <w:pPr>
                    <w:rPr>
                      <w:rFonts w:ascii="Times New Roman" w:hAnsi="Times New Roman"/>
                      <w:sz w:val="24"/>
                      <w:szCs w:val="24"/>
                    </w:rPr>
                  </w:pPr>
                  <w:r>
                    <w:rPr>
                      <w:rFonts w:ascii="Times New Roman" w:hAnsi="Times New Roman"/>
                      <w:sz w:val="24"/>
                      <w:szCs w:val="24"/>
                    </w:rPr>
                    <w:t>144</w:t>
                  </w:r>
                </w:p>
              </w:tc>
            </w:tr>
          </w:tbl>
          <w:p w:rsidR="00C43BD5" w:rsidRPr="000E55CD" w:rsidRDefault="00C43BD5" w:rsidP="004F67CB">
            <w:pPr>
              <w:rPr>
                <w:rFonts w:ascii="Times New Roman" w:hAnsi="Times New Roman" w:cs="Times New Roman"/>
                <w:b/>
                <w:sz w:val="24"/>
                <w:szCs w:val="24"/>
              </w:rPr>
            </w:pPr>
          </w:p>
          <w:p w:rsidR="004F67CB" w:rsidRPr="000E55CD" w:rsidRDefault="004F67CB" w:rsidP="004F67CB">
            <w:pPr>
              <w:rPr>
                <w:rFonts w:ascii="Times New Roman" w:hAnsi="Times New Roman" w:cs="Times New Roman"/>
                <w:b/>
                <w:sz w:val="24"/>
                <w:szCs w:val="24"/>
              </w:rPr>
            </w:pPr>
            <w:r w:rsidRPr="000E55CD">
              <w:rPr>
                <w:rFonts w:ascii="Times New Roman" w:hAnsi="Times New Roman" w:cs="Times New Roman"/>
                <w:b/>
                <w:sz w:val="24"/>
                <w:szCs w:val="24"/>
                <w:lang w:val="en-US"/>
              </w:rPr>
              <w:t>III</w:t>
            </w:r>
            <w:r w:rsidRPr="000E55CD">
              <w:rPr>
                <w:rFonts w:ascii="Times New Roman" w:hAnsi="Times New Roman" w:cs="Times New Roman"/>
                <w:b/>
                <w:sz w:val="24"/>
                <w:szCs w:val="24"/>
              </w:rPr>
              <w:t>.Содержание программы 1-го года обучения</w:t>
            </w:r>
          </w:p>
          <w:p w:rsidR="00BF75AF" w:rsidRDefault="00BF75AF" w:rsidP="00BF75AF">
            <w:pPr>
              <w:rPr>
                <w:rFonts w:ascii="Times New Roman" w:hAnsi="Times New Roman" w:cs="Times New Roman"/>
                <w:b/>
                <w:sz w:val="24"/>
                <w:szCs w:val="24"/>
              </w:rPr>
            </w:pPr>
          </w:p>
          <w:p w:rsidR="00C45202" w:rsidRPr="00C45202" w:rsidRDefault="00C45202" w:rsidP="00C45202">
            <w:pPr>
              <w:pStyle w:val="af"/>
              <w:rPr>
                <w:rFonts w:ascii="Times New Roman" w:hAnsi="Times New Roman" w:cs="Times New Roman"/>
                <w:b/>
                <w:sz w:val="24"/>
                <w:szCs w:val="24"/>
              </w:rPr>
            </w:pPr>
            <w:r w:rsidRPr="00C45202">
              <w:rPr>
                <w:rFonts w:ascii="Times New Roman" w:hAnsi="Times New Roman" w:cs="Times New Roman"/>
                <w:b/>
                <w:sz w:val="24"/>
                <w:szCs w:val="24"/>
              </w:rPr>
              <w:t>3.Веселый зоопарк. (56часов)</w:t>
            </w:r>
          </w:p>
          <w:p w:rsidR="00C45202" w:rsidRPr="00C45202" w:rsidRDefault="00C45202" w:rsidP="00C45202">
            <w:pPr>
              <w:pStyle w:val="ae"/>
              <w:rPr>
                <w:rFonts w:ascii="Times New Roman" w:hAnsi="Times New Roman" w:cs="Times New Roman"/>
                <w:i/>
                <w:sz w:val="24"/>
                <w:szCs w:val="24"/>
              </w:rPr>
            </w:pPr>
            <w:r w:rsidRPr="00C45202">
              <w:rPr>
                <w:rFonts w:ascii="Times New Roman" w:hAnsi="Times New Roman" w:cs="Times New Roman"/>
                <w:i/>
                <w:sz w:val="24"/>
                <w:szCs w:val="24"/>
              </w:rPr>
              <w:t>Теоретическая часть (5 часов)</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безопасности при работе с ножницами и иглой;</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выполнения стежков;</w:t>
            </w:r>
          </w:p>
          <w:p w:rsidR="00C45202" w:rsidRPr="00C45202" w:rsidRDefault="00C45202" w:rsidP="00C45202">
            <w:pPr>
              <w:tabs>
                <w:tab w:val="left" w:pos="1125"/>
              </w:tabs>
              <w:jc w:val="both"/>
              <w:rPr>
                <w:rFonts w:ascii="Times New Roman" w:hAnsi="Times New Roman" w:cs="Times New Roman"/>
                <w:sz w:val="24"/>
                <w:szCs w:val="24"/>
              </w:rPr>
            </w:pPr>
            <w:r w:rsidRPr="00C45202">
              <w:rPr>
                <w:rFonts w:ascii="Times New Roman" w:hAnsi="Times New Roman" w:cs="Times New Roman"/>
                <w:sz w:val="24"/>
                <w:szCs w:val="24"/>
              </w:rPr>
              <w:t>-  беседы по темам.</w:t>
            </w:r>
          </w:p>
          <w:p w:rsidR="00C45202" w:rsidRPr="00C45202" w:rsidRDefault="00C45202" w:rsidP="00C45202">
            <w:pPr>
              <w:rPr>
                <w:rFonts w:ascii="Times New Roman" w:hAnsi="Times New Roman" w:cs="Times New Roman"/>
                <w:i/>
                <w:sz w:val="24"/>
                <w:szCs w:val="24"/>
              </w:rPr>
            </w:pPr>
            <w:r w:rsidRPr="00C45202">
              <w:rPr>
                <w:rFonts w:ascii="Times New Roman" w:hAnsi="Times New Roman" w:cs="Times New Roman"/>
                <w:i/>
                <w:sz w:val="24"/>
                <w:szCs w:val="24"/>
              </w:rPr>
              <w:t>Практическая часть (51 час)</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xml:space="preserve"> Изготовление поделок из ткани и меха:</w:t>
            </w:r>
          </w:p>
          <w:p w:rsidR="00C45202" w:rsidRPr="00C45202" w:rsidRDefault="00C45202" w:rsidP="00C45202">
            <w:pPr>
              <w:rPr>
                <w:rFonts w:ascii="Times New Roman" w:hAnsi="Times New Roman" w:cs="Times New Roman"/>
                <w:b/>
                <w:sz w:val="24"/>
                <w:szCs w:val="24"/>
              </w:rPr>
            </w:pPr>
            <w:r w:rsidRPr="00C45202">
              <w:rPr>
                <w:rFonts w:ascii="Times New Roman" w:hAnsi="Times New Roman" w:cs="Times New Roman"/>
                <w:b/>
                <w:sz w:val="24"/>
                <w:szCs w:val="24"/>
              </w:rPr>
              <w:t>-  хомячок;</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свинка;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заяц;</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котенок;</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xml:space="preserve">-  </w:t>
            </w:r>
            <w:proofErr w:type="spellStart"/>
            <w:r w:rsidRPr="00C45202">
              <w:rPr>
                <w:rFonts w:ascii="Times New Roman" w:hAnsi="Times New Roman" w:cs="Times New Roman"/>
                <w:sz w:val="24"/>
                <w:szCs w:val="24"/>
              </w:rPr>
              <w:t>крыска</w:t>
            </w:r>
            <w:proofErr w:type="spellEnd"/>
            <w:r w:rsidRPr="00C45202">
              <w:rPr>
                <w:rFonts w:ascii="Times New Roman" w:hAnsi="Times New Roman" w:cs="Times New Roman"/>
                <w:sz w:val="24"/>
                <w:szCs w:val="24"/>
              </w:rPr>
              <w:t xml:space="preserve"> Лариска;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xml:space="preserve">-  </w:t>
            </w:r>
            <w:proofErr w:type="spellStart"/>
            <w:r w:rsidRPr="00C45202">
              <w:rPr>
                <w:rFonts w:ascii="Times New Roman" w:hAnsi="Times New Roman" w:cs="Times New Roman"/>
                <w:sz w:val="24"/>
                <w:szCs w:val="24"/>
              </w:rPr>
              <w:t>Винни</w:t>
            </w:r>
            <w:proofErr w:type="spellEnd"/>
            <w:r w:rsidRPr="00C45202">
              <w:rPr>
                <w:rFonts w:ascii="Times New Roman" w:hAnsi="Times New Roman" w:cs="Times New Roman"/>
                <w:sz w:val="24"/>
                <w:szCs w:val="24"/>
              </w:rPr>
              <w:t xml:space="preserve"> Пух;</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кошка;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лев;</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мишка;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филин;</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страусенок;</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цыпленок;</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курочка;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зайчик из трикотажа;</w:t>
            </w:r>
          </w:p>
          <w:p w:rsidR="00C45202" w:rsidRPr="00C45202" w:rsidRDefault="00C45202" w:rsidP="00C45202">
            <w:pPr>
              <w:pStyle w:val="ae"/>
              <w:rPr>
                <w:rFonts w:ascii="Times New Roman" w:hAnsi="Times New Roman" w:cs="Times New Roman"/>
                <w:sz w:val="24"/>
                <w:szCs w:val="24"/>
              </w:rPr>
            </w:pPr>
            <w:r w:rsidRPr="00C45202">
              <w:rPr>
                <w:rFonts w:ascii="Times New Roman" w:hAnsi="Times New Roman" w:cs="Times New Roman"/>
                <w:sz w:val="24"/>
                <w:szCs w:val="24"/>
              </w:rPr>
              <w:t>-  кошечка из меха.</w:t>
            </w:r>
          </w:p>
          <w:p w:rsidR="00C45202" w:rsidRPr="00C45202" w:rsidRDefault="00C45202" w:rsidP="00C45202">
            <w:pPr>
              <w:pStyle w:val="ae"/>
              <w:rPr>
                <w:rFonts w:ascii="Times New Roman" w:hAnsi="Times New Roman" w:cs="Times New Roman"/>
                <w:sz w:val="24"/>
                <w:szCs w:val="24"/>
              </w:rPr>
            </w:pPr>
          </w:p>
          <w:p w:rsidR="00C45202" w:rsidRPr="00C45202" w:rsidRDefault="00C45202" w:rsidP="00C45202">
            <w:pPr>
              <w:pStyle w:val="ae"/>
              <w:ind w:left="360"/>
              <w:rPr>
                <w:rFonts w:ascii="Times New Roman" w:hAnsi="Times New Roman" w:cs="Times New Roman"/>
                <w:b/>
                <w:sz w:val="24"/>
                <w:szCs w:val="24"/>
              </w:rPr>
            </w:pPr>
            <w:r w:rsidRPr="00C45202">
              <w:rPr>
                <w:rFonts w:ascii="Times New Roman" w:hAnsi="Times New Roman" w:cs="Times New Roman"/>
                <w:b/>
                <w:sz w:val="24"/>
                <w:szCs w:val="24"/>
              </w:rPr>
              <w:lastRenderedPageBreak/>
              <w:t>4. Мир флоры. (16 часов)</w:t>
            </w:r>
          </w:p>
          <w:p w:rsidR="00C45202" w:rsidRPr="00C45202" w:rsidRDefault="00C45202" w:rsidP="00C45202">
            <w:pPr>
              <w:pStyle w:val="ae"/>
              <w:rPr>
                <w:rFonts w:ascii="Times New Roman" w:hAnsi="Times New Roman" w:cs="Times New Roman"/>
                <w:i/>
                <w:sz w:val="24"/>
                <w:szCs w:val="24"/>
              </w:rPr>
            </w:pPr>
            <w:r w:rsidRPr="00C45202">
              <w:rPr>
                <w:rFonts w:ascii="Times New Roman" w:hAnsi="Times New Roman" w:cs="Times New Roman"/>
                <w:i/>
                <w:sz w:val="24"/>
                <w:szCs w:val="24"/>
              </w:rPr>
              <w:t>Теоретическая часть (3 часа)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безопасности при работе с ножницами и иглой;</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техника выполнения стежков;</w:t>
            </w:r>
          </w:p>
          <w:p w:rsidR="00C45202" w:rsidRPr="00C45202" w:rsidRDefault="00C45202" w:rsidP="00C45202">
            <w:pPr>
              <w:tabs>
                <w:tab w:val="left" w:pos="1125"/>
              </w:tabs>
              <w:jc w:val="both"/>
              <w:rPr>
                <w:rFonts w:ascii="Times New Roman" w:hAnsi="Times New Roman" w:cs="Times New Roman"/>
                <w:sz w:val="24"/>
                <w:szCs w:val="24"/>
              </w:rPr>
            </w:pPr>
            <w:r w:rsidRPr="00C45202">
              <w:rPr>
                <w:rFonts w:ascii="Times New Roman" w:hAnsi="Times New Roman" w:cs="Times New Roman"/>
                <w:sz w:val="24"/>
                <w:szCs w:val="24"/>
              </w:rPr>
              <w:t>-  беседы по темам.</w:t>
            </w:r>
          </w:p>
          <w:p w:rsidR="00C45202" w:rsidRPr="00C45202" w:rsidRDefault="00C45202" w:rsidP="00C45202">
            <w:pPr>
              <w:rPr>
                <w:rFonts w:ascii="Times New Roman" w:hAnsi="Times New Roman" w:cs="Times New Roman"/>
                <w:i/>
                <w:sz w:val="24"/>
                <w:szCs w:val="24"/>
              </w:rPr>
            </w:pPr>
            <w:r w:rsidRPr="00C45202">
              <w:rPr>
                <w:rFonts w:ascii="Times New Roman" w:hAnsi="Times New Roman" w:cs="Times New Roman"/>
                <w:i/>
                <w:sz w:val="24"/>
                <w:szCs w:val="24"/>
              </w:rPr>
              <w:t>Практическая часть (13 часов)</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Изготовление поделок из ткани и меха: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кактус;</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гриб;</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груша;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лимон;</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клубничка;</w:t>
            </w:r>
          </w:p>
          <w:p w:rsidR="00C45202" w:rsidRPr="00C45202" w:rsidRDefault="00C45202" w:rsidP="00C45202">
            <w:pPr>
              <w:rPr>
                <w:rFonts w:ascii="Times New Roman" w:hAnsi="Times New Roman" w:cs="Times New Roman"/>
                <w:sz w:val="24"/>
                <w:szCs w:val="24"/>
              </w:rPr>
            </w:pPr>
            <w:r w:rsidRPr="00C45202">
              <w:rPr>
                <w:rFonts w:ascii="Times New Roman" w:hAnsi="Times New Roman" w:cs="Times New Roman"/>
                <w:sz w:val="24"/>
                <w:szCs w:val="24"/>
              </w:rPr>
              <w:t>-  вишенки.</w:t>
            </w:r>
          </w:p>
          <w:p w:rsidR="00C45202" w:rsidRDefault="00C45202" w:rsidP="00C45202">
            <w:pPr>
              <w:pStyle w:val="ae"/>
              <w:rPr>
                <w:rFonts w:ascii="Times New Roman" w:hAnsi="Times New Roman" w:cs="Times New Roman"/>
                <w:sz w:val="28"/>
                <w:szCs w:val="28"/>
              </w:rPr>
            </w:pPr>
          </w:p>
          <w:p w:rsidR="00C45202" w:rsidRDefault="00C45202" w:rsidP="00BF75AF">
            <w:pPr>
              <w:ind w:left="360"/>
              <w:rPr>
                <w:rFonts w:ascii="Times New Roman" w:hAnsi="Times New Roman" w:cs="Times New Roman"/>
                <w:b/>
                <w:sz w:val="24"/>
                <w:szCs w:val="24"/>
              </w:rPr>
            </w:pPr>
          </w:p>
          <w:p w:rsidR="00BF75AF" w:rsidRPr="00BF75AF" w:rsidRDefault="00BF75AF" w:rsidP="00BF75AF">
            <w:pPr>
              <w:ind w:left="360"/>
              <w:rPr>
                <w:rFonts w:ascii="Times New Roman" w:hAnsi="Times New Roman" w:cs="Times New Roman"/>
                <w:b/>
                <w:sz w:val="24"/>
                <w:szCs w:val="24"/>
              </w:rPr>
            </w:pPr>
            <w:r w:rsidRPr="00BF75AF">
              <w:rPr>
                <w:rFonts w:ascii="Times New Roman" w:hAnsi="Times New Roman" w:cs="Times New Roman"/>
                <w:b/>
                <w:sz w:val="24"/>
                <w:szCs w:val="24"/>
              </w:rPr>
              <w:t>6.Забавные фигурки. (24 часа)</w:t>
            </w:r>
          </w:p>
          <w:p w:rsidR="00BF75AF" w:rsidRPr="00BF75AF" w:rsidRDefault="00BF75AF" w:rsidP="00BF75AF">
            <w:pPr>
              <w:pStyle w:val="ae"/>
              <w:rPr>
                <w:rFonts w:ascii="Times New Roman" w:hAnsi="Times New Roman" w:cs="Times New Roman"/>
                <w:i/>
                <w:sz w:val="24"/>
                <w:szCs w:val="24"/>
              </w:rPr>
            </w:pPr>
            <w:r w:rsidRPr="00BF75AF">
              <w:rPr>
                <w:rFonts w:ascii="Times New Roman" w:hAnsi="Times New Roman" w:cs="Times New Roman"/>
                <w:i/>
                <w:sz w:val="24"/>
                <w:szCs w:val="24"/>
              </w:rPr>
              <w:t>Теоретическая часть (3 часа)</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техника безопасности при работе с ножницами и иглой;</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техника выполнения стежков;</w:t>
            </w:r>
          </w:p>
          <w:p w:rsidR="00BF75AF" w:rsidRPr="00BF75AF" w:rsidRDefault="00BF75AF" w:rsidP="00BF75AF">
            <w:pPr>
              <w:tabs>
                <w:tab w:val="left" w:pos="1125"/>
              </w:tabs>
              <w:jc w:val="both"/>
              <w:rPr>
                <w:rFonts w:ascii="Times New Roman" w:hAnsi="Times New Roman" w:cs="Times New Roman"/>
                <w:sz w:val="24"/>
                <w:szCs w:val="24"/>
              </w:rPr>
            </w:pPr>
            <w:r w:rsidRPr="00BF75AF">
              <w:rPr>
                <w:rFonts w:ascii="Times New Roman" w:hAnsi="Times New Roman" w:cs="Times New Roman"/>
                <w:sz w:val="24"/>
                <w:szCs w:val="24"/>
              </w:rPr>
              <w:t>-  беседы по темам.</w:t>
            </w:r>
          </w:p>
          <w:p w:rsidR="00BF75AF" w:rsidRPr="00BF75AF" w:rsidRDefault="00BF75AF" w:rsidP="00BF75AF">
            <w:pPr>
              <w:rPr>
                <w:rFonts w:ascii="Times New Roman" w:hAnsi="Times New Roman" w:cs="Times New Roman"/>
                <w:i/>
                <w:sz w:val="24"/>
                <w:szCs w:val="24"/>
              </w:rPr>
            </w:pPr>
            <w:r w:rsidRPr="00BF75AF">
              <w:rPr>
                <w:rFonts w:ascii="Times New Roman" w:hAnsi="Times New Roman" w:cs="Times New Roman"/>
                <w:i/>
                <w:sz w:val="24"/>
                <w:szCs w:val="24"/>
              </w:rPr>
              <w:t>Практическая часть (21 час)</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Изготовление поделок из ткани и меха:</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заяц в кармане;</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котенок в кармане;</w:t>
            </w:r>
          </w:p>
          <w:p w:rsidR="00BF75AF" w:rsidRPr="00BF75AF" w:rsidRDefault="00BF75AF" w:rsidP="00BF75AF">
            <w:pPr>
              <w:rPr>
                <w:rFonts w:ascii="Times New Roman" w:hAnsi="Times New Roman" w:cs="Times New Roman"/>
                <w:sz w:val="24"/>
                <w:szCs w:val="24"/>
              </w:rPr>
            </w:pPr>
            <w:r w:rsidRPr="00BF75AF">
              <w:rPr>
                <w:rFonts w:ascii="Times New Roman" w:hAnsi="Times New Roman" w:cs="Times New Roman"/>
                <w:sz w:val="24"/>
                <w:szCs w:val="24"/>
              </w:rPr>
              <w:t>-  мышка в кармане;</w:t>
            </w:r>
          </w:p>
          <w:p w:rsidR="00BF75AF" w:rsidRPr="00BF75AF" w:rsidRDefault="00BF75AF" w:rsidP="00BF75AF">
            <w:pPr>
              <w:rPr>
                <w:rFonts w:ascii="Times New Roman" w:hAnsi="Times New Roman" w:cs="Times New Roman"/>
                <w:b/>
                <w:sz w:val="24"/>
                <w:szCs w:val="24"/>
              </w:rPr>
            </w:pPr>
            <w:r w:rsidRPr="00BF75AF">
              <w:rPr>
                <w:rFonts w:ascii="Times New Roman" w:hAnsi="Times New Roman" w:cs="Times New Roman"/>
                <w:sz w:val="24"/>
                <w:szCs w:val="24"/>
              </w:rPr>
              <w:t>-  щенок в кармане;</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гамбургер;</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сердечко;</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мячик;</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xml:space="preserve">-  </w:t>
            </w:r>
            <w:r w:rsidRPr="00BF75AF">
              <w:rPr>
                <w:rFonts w:ascii="Times New Roman" w:hAnsi="Times New Roman" w:cs="Times New Roman"/>
                <w:b/>
                <w:sz w:val="24"/>
                <w:szCs w:val="24"/>
              </w:rPr>
              <w:t>киви;</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звездочка;</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гномик;</w:t>
            </w:r>
          </w:p>
          <w:p w:rsidR="00BF75AF" w:rsidRPr="00BF75AF" w:rsidRDefault="00BF75AF" w:rsidP="00BF75AF">
            <w:pPr>
              <w:pStyle w:val="ae"/>
              <w:rPr>
                <w:rFonts w:ascii="Times New Roman" w:hAnsi="Times New Roman" w:cs="Times New Roman"/>
                <w:sz w:val="24"/>
                <w:szCs w:val="24"/>
              </w:rPr>
            </w:pPr>
            <w:r w:rsidRPr="00BF75AF">
              <w:rPr>
                <w:rFonts w:ascii="Times New Roman" w:hAnsi="Times New Roman" w:cs="Times New Roman"/>
                <w:sz w:val="24"/>
                <w:szCs w:val="24"/>
              </w:rPr>
              <w:t>-  младенец;</w:t>
            </w:r>
          </w:p>
          <w:p w:rsidR="004F67CB" w:rsidRPr="000E55CD" w:rsidRDefault="00BF75AF" w:rsidP="00C45202">
            <w:pPr>
              <w:pStyle w:val="ae"/>
              <w:rPr>
                <w:rFonts w:ascii="Times New Roman" w:hAnsi="Times New Roman" w:cs="Times New Roman"/>
                <w:sz w:val="24"/>
                <w:szCs w:val="24"/>
              </w:rPr>
            </w:pPr>
            <w:r w:rsidRPr="00BF75AF">
              <w:rPr>
                <w:rFonts w:ascii="Times New Roman" w:hAnsi="Times New Roman" w:cs="Times New Roman"/>
                <w:sz w:val="24"/>
                <w:szCs w:val="24"/>
              </w:rPr>
              <w:t>-  домовенок.</w:t>
            </w:r>
          </w:p>
        </w:tc>
      </w:tr>
    </w:tbl>
    <w:p w:rsidR="004F67CB" w:rsidRPr="000E55CD" w:rsidRDefault="004F67CB" w:rsidP="004F67CB">
      <w:pPr>
        <w:rPr>
          <w:rFonts w:ascii="Times New Roman" w:hAnsi="Times New Roman" w:cs="Times New Roman"/>
          <w:sz w:val="24"/>
          <w:szCs w:val="24"/>
        </w:rPr>
      </w:pPr>
    </w:p>
    <w:p w:rsidR="004F67CB" w:rsidRPr="000E55CD" w:rsidRDefault="004F67CB" w:rsidP="004F67CB">
      <w:pPr>
        <w:rPr>
          <w:rFonts w:ascii="Times New Roman" w:hAnsi="Times New Roman" w:cs="Times New Roman"/>
          <w:sz w:val="24"/>
          <w:szCs w:val="24"/>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pStyle w:val="ae"/>
        <w:rPr>
          <w:rFonts w:ascii="Times New Roman" w:hAnsi="Times New Roman" w:cs="Times New Roman"/>
          <w:sz w:val="28"/>
          <w:szCs w:val="28"/>
        </w:rPr>
      </w:pPr>
    </w:p>
    <w:p w:rsidR="00732982" w:rsidRDefault="00732982" w:rsidP="00732982">
      <w:pPr>
        <w:spacing w:after="0" w:line="240" w:lineRule="auto"/>
        <w:rPr>
          <w:rFonts w:ascii="Times New Roman" w:hAnsi="Times New Roman" w:cs="Times New Roman"/>
          <w:sz w:val="28"/>
          <w:szCs w:val="28"/>
        </w:rPr>
      </w:pPr>
    </w:p>
    <w:p w:rsidR="00732982" w:rsidRDefault="00732982" w:rsidP="00732982">
      <w:pPr>
        <w:spacing w:after="0" w:line="240" w:lineRule="auto"/>
        <w:rPr>
          <w:rFonts w:ascii="Times New Roman" w:hAnsi="Times New Roman" w:cs="Times New Roman"/>
          <w:sz w:val="28"/>
          <w:szCs w:val="28"/>
        </w:rPr>
      </w:pPr>
    </w:p>
    <w:p w:rsidR="00732982" w:rsidRDefault="00732982" w:rsidP="00732982">
      <w:pPr>
        <w:spacing w:after="0" w:line="240" w:lineRule="auto"/>
        <w:rPr>
          <w:rFonts w:ascii="Times New Roman" w:hAnsi="Times New Roman" w:cs="Times New Roman"/>
          <w:sz w:val="28"/>
          <w:szCs w:val="28"/>
        </w:rPr>
      </w:pPr>
    </w:p>
    <w:p w:rsidR="00732982" w:rsidRPr="00FD0597" w:rsidRDefault="00732982" w:rsidP="00732982">
      <w:pPr>
        <w:pStyle w:val="ae"/>
        <w:rPr>
          <w:rFonts w:ascii="Times New Roman" w:hAnsi="Times New Roman" w:cs="Times New Roman"/>
          <w:sz w:val="28"/>
          <w:szCs w:val="28"/>
        </w:rPr>
      </w:pPr>
    </w:p>
    <w:p w:rsidR="00732982" w:rsidRDefault="00732982"/>
    <w:sectPr w:rsidR="00732982" w:rsidSect="00C24E87">
      <w:pgSz w:w="11906" w:h="16838"/>
      <w:pgMar w:top="568"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33E"/>
    <w:multiLevelType w:val="hybridMultilevel"/>
    <w:tmpl w:val="BAF6FA42"/>
    <w:lvl w:ilvl="0" w:tplc="31C4876C">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0B197774"/>
    <w:multiLevelType w:val="hybridMultilevel"/>
    <w:tmpl w:val="66880762"/>
    <w:lvl w:ilvl="0" w:tplc="04190001">
      <w:start w:val="1"/>
      <w:numFmt w:val="bullet"/>
      <w:lvlText w:val=""/>
      <w:lvlJc w:val="left"/>
      <w:pPr>
        <w:ind w:left="720" w:hanging="360"/>
      </w:pPr>
      <w:rPr>
        <w:rFonts w:ascii="Symbol" w:hAnsi="Symbol" w:hint="default"/>
      </w:rPr>
    </w:lvl>
    <w:lvl w:ilvl="1" w:tplc="9DBCAB1A">
      <w:start w:val="1"/>
      <w:numFmt w:val="decimal"/>
      <w:lvlText w:val="%2."/>
      <w:lvlJc w:val="left"/>
      <w:pPr>
        <w:tabs>
          <w:tab w:val="num" w:pos="786"/>
        </w:tabs>
        <w:ind w:left="786" w:hanging="360"/>
      </w:pPr>
      <w:rPr>
        <w:b w:val="0"/>
      </w:rPr>
    </w:lvl>
    <w:lvl w:ilvl="2" w:tplc="04190005">
      <w:start w:val="1"/>
      <w:numFmt w:val="decimal"/>
      <w:lvlText w:val="%3."/>
      <w:lvlJc w:val="left"/>
      <w:pPr>
        <w:tabs>
          <w:tab w:val="num" w:pos="786"/>
        </w:tabs>
        <w:ind w:left="786"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F558C2"/>
    <w:multiLevelType w:val="hybridMultilevel"/>
    <w:tmpl w:val="115C68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7334B9"/>
    <w:multiLevelType w:val="hybridMultilevel"/>
    <w:tmpl w:val="115C68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736C0A"/>
    <w:multiLevelType w:val="hybridMultilevel"/>
    <w:tmpl w:val="7CFE87AE"/>
    <w:lvl w:ilvl="0" w:tplc="2EFCF58C">
      <w:start w:val="2"/>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8CC4728"/>
    <w:multiLevelType w:val="hybridMultilevel"/>
    <w:tmpl w:val="782A767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F8256A7"/>
    <w:multiLevelType w:val="hybridMultilevel"/>
    <w:tmpl w:val="784ED496"/>
    <w:lvl w:ilvl="0" w:tplc="D4DED7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681E3B"/>
    <w:multiLevelType w:val="hybridMultilevel"/>
    <w:tmpl w:val="E0E665D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FCD6CA2"/>
    <w:multiLevelType w:val="multilevel"/>
    <w:tmpl w:val="11E24BDC"/>
    <w:lvl w:ilvl="0">
      <w:start w:val="1"/>
      <w:numFmt w:val="decimal"/>
      <w:lvlText w:val="%1."/>
      <w:lvlJc w:val="left"/>
      <w:pPr>
        <w:ind w:left="720" w:hanging="360"/>
      </w:pPr>
      <w:rPr>
        <w:rFonts w:hint="default"/>
      </w:rPr>
    </w:lvl>
    <w:lvl w:ilvl="1">
      <w:start w:val="2"/>
      <w:numFmt w:val="decimal"/>
      <w:isLgl/>
      <w:lvlText w:val="%1.%2"/>
      <w:lvlJc w:val="left"/>
      <w:pPr>
        <w:ind w:left="1204"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45DF3D92"/>
    <w:multiLevelType w:val="hybridMultilevel"/>
    <w:tmpl w:val="71AAEB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65F7057"/>
    <w:multiLevelType w:val="multilevel"/>
    <w:tmpl w:val="11E24BDC"/>
    <w:lvl w:ilvl="0">
      <w:start w:val="1"/>
      <w:numFmt w:val="decimal"/>
      <w:lvlText w:val="%1."/>
      <w:lvlJc w:val="left"/>
      <w:pPr>
        <w:ind w:left="720" w:hanging="360"/>
      </w:pPr>
      <w:rPr>
        <w:rFonts w:hint="default"/>
      </w:rPr>
    </w:lvl>
    <w:lvl w:ilvl="1">
      <w:start w:val="2"/>
      <w:numFmt w:val="decimal"/>
      <w:isLgl/>
      <w:lvlText w:val="%1.%2"/>
      <w:lvlJc w:val="left"/>
      <w:pPr>
        <w:ind w:left="1204"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BC100B9"/>
    <w:multiLevelType w:val="hybridMultilevel"/>
    <w:tmpl w:val="D24086EE"/>
    <w:lvl w:ilvl="0" w:tplc="7B68A1F6">
      <w:start w:val="1"/>
      <w:numFmt w:val="upperRoman"/>
      <w:lvlText w:val="%1."/>
      <w:lvlJc w:val="left"/>
      <w:pPr>
        <w:ind w:left="4485"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7F5175A"/>
    <w:multiLevelType w:val="hybridMultilevel"/>
    <w:tmpl w:val="D20E19FC"/>
    <w:lvl w:ilvl="0" w:tplc="F12A6AE2">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2D6DC9"/>
    <w:multiLevelType w:val="hybridMultilevel"/>
    <w:tmpl w:val="A6BE6D7E"/>
    <w:lvl w:ilvl="0" w:tplc="C2782FB6">
      <w:start w:val="2"/>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nsid w:val="5A703226"/>
    <w:multiLevelType w:val="multilevel"/>
    <w:tmpl w:val="11E24BDC"/>
    <w:lvl w:ilvl="0">
      <w:start w:val="1"/>
      <w:numFmt w:val="decimal"/>
      <w:lvlText w:val="%1."/>
      <w:lvlJc w:val="left"/>
      <w:pPr>
        <w:ind w:left="720" w:hanging="360"/>
      </w:pPr>
      <w:rPr>
        <w:rFonts w:hint="default"/>
      </w:rPr>
    </w:lvl>
    <w:lvl w:ilvl="1">
      <w:start w:val="2"/>
      <w:numFmt w:val="decimal"/>
      <w:isLgl/>
      <w:lvlText w:val="%1.%2"/>
      <w:lvlJc w:val="left"/>
      <w:pPr>
        <w:ind w:left="1204"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12062AC"/>
    <w:multiLevelType w:val="hybridMultilevel"/>
    <w:tmpl w:val="1CD8EF78"/>
    <w:lvl w:ilvl="0" w:tplc="191EDC82">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D5D6647"/>
    <w:multiLevelType w:val="hybridMultilevel"/>
    <w:tmpl w:val="E35E233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D9A4F99"/>
    <w:multiLevelType w:val="hybridMultilevel"/>
    <w:tmpl w:val="9B6AC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7"/>
  </w:num>
  <w:num w:numId="19">
    <w:abstractNumId w:val="0"/>
  </w:num>
  <w:num w:numId="20">
    <w:abstractNumId w:val="10"/>
  </w:num>
  <w:num w:numId="21">
    <w:abstractNumId w:val="13"/>
  </w:num>
  <w:num w:numId="22">
    <w:abstractNumId w:val="4"/>
  </w:num>
  <w:num w:numId="23">
    <w:abstractNumId w:val="8"/>
  </w:num>
  <w:num w:numId="24">
    <w:abstractNumId w:val="3"/>
  </w:num>
  <w:num w:numId="25">
    <w:abstractNumId w:val="2"/>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24E87"/>
    <w:rsid w:val="0001429A"/>
    <w:rsid w:val="000E55CD"/>
    <w:rsid w:val="00326B20"/>
    <w:rsid w:val="00347067"/>
    <w:rsid w:val="00352C04"/>
    <w:rsid w:val="004D137C"/>
    <w:rsid w:val="004F67CB"/>
    <w:rsid w:val="00544F4B"/>
    <w:rsid w:val="00732982"/>
    <w:rsid w:val="0073542E"/>
    <w:rsid w:val="00845F13"/>
    <w:rsid w:val="008A06DE"/>
    <w:rsid w:val="00A66DCB"/>
    <w:rsid w:val="00BD1D1F"/>
    <w:rsid w:val="00BF75AF"/>
    <w:rsid w:val="00C24E87"/>
    <w:rsid w:val="00C43BD5"/>
    <w:rsid w:val="00C45202"/>
    <w:rsid w:val="00D600E7"/>
    <w:rsid w:val="00D7027B"/>
    <w:rsid w:val="00D75F90"/>
    <w:rsid w:val="00E861CE"/>
    <w:rsid w:val="00FD16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067"/>
  </w:style>
  <w:style w:type="paragraph" w:styleId="1">
    <w:name w:val="heading 1"/>
    <w:basedOn w:val="a"/>
    <w:next w:val="a"/>
    <w:link w:val="10"/>
    <w:uiPriority w:val="9"/>
    <w:qFormat/>
    <w:rsid w:val="00C24E87"/>
    <w:pPr>
      <w:keepNext/>
      <w:spacing w:before="240" w:after="60" w:line="240" w:lineRule="auto"/>
      <w:outlineLvl w:val="0"/>
    </w:pPr>
    <w:rPr>
      <w:rFonts w:asciiTheme="majorHAnsi" w:eastAsiaTheme="majorEastAsia" w:hAnsiTheme="majorHAnsi" w:cs="Times New Roman"/>
      <w:b/>
      <w:bCs/>
      <w:kern w:val="32"/>
      <w:sz w:val="32"/>
      <w:szCs w:val="32"/>
      <w:lang w:eastAsia="en-US"/>
    </w:rPr>
  </w:style>
  <w:style w:type="paragraph" w:styleId="2">
    <w:name w:val="heading 2"/>
    <w:basedOn w:val="a"/>
    <w:next w:val="a"/>
    <w:link w:val="20"/>
    <w:uiPriority w:val="9"/>
    <w:semiHidden/>
    <w:unhideWhenUsed/>
    <w:qFormat/>
    <w:rsid w:val="00C24E87"/>
    <w:pPr>
      <w:keepNext/>
      <w:spacing w:before="240" w:after="60" w:line="240" w:lineRule="auto"/>
      <w:outlineLvl w:val="1"/>
    </w:pPr>
    <w:rPr>
      <w:rFonts w:asciiTheme="majorHAnsi" w:eastAsiaTheme="majorEastAsia" w:hAnsiTheme="majorHAnsi" w:cs="Times New Roman"/>
      <w:b/>
      <w:bCs/>
      <w:i/>
      <w:iCs/>
      <w:sz w:val="28"/>
      <w:szCs w:val="28"/>
      <w:lang w:eastAsia="en-US"/>
    </w:rPr>
  </w:style>
  <w:style w:type="paragraph" w:styleId="3">
    <w:name w:val="heading 3"/>
    <w:basedOn w:val="a"/>
    <w:next w:val="a"/>
    <w:link w:val="30"/>
    <w:uiPriority w:val="9"/>
    <w:semiHidden/>
    <w:unhideWhenUsed/>
    <w:qFormat/>
    <w:rsid w:val="00C24E87"/>
    <w:pPr>
      <w:keepNext/>
      <w:spacing w:before="240" w:after="60" w:line="240" w:lineRule="auto"/>
      <w:outlineLvl w:val="2"/>
    </w:pPr>
    <w:rPr>
      <w:rFonts w:asciiTheme="majorHAnsi" w:eastAsiaTheme="majorEastAsia" w:hAnsiTheme="majorHAnsi" w:cs="Times New Roman"/>
      <w:b/>
      <w:bCs/>
      <w:sz w:val="26"/>
      <w:szCs w:val="26"/>
      <w:lang w:eastAsia="en-US"/>
    </w:rPr>
  </w:style>
  <w:style w:type="paragraph" w:styleId="4">
    <w:name w:val="heading 4"/>
    <w:basedOn w:val="a"/>
    <w:next w:val="a"/>
    <w:link w:val="40"/>
    <w:uiPriority w:val="9"/>
    <w:semiHidden/>
    <w:unhideWhenUsed/>
    <w:qFormat/>
    <w:rsid w:val="00C24E87"/>
    <w:pPr>
      <w:keepNext/>
      <w:spacing w:before="240" w:after="60" w:line="240" w:lineRule="auto"/>
      <w:outlineLvl w:val="3"/>
    </w:pPr>
    <w:rPr>
      <w:rFonts w:cs="Times New Roman"/>
      <w:b/>
      <w:bCs/>
      <w:sz w:val="28"/>
      <w:szCs w:val="28"/>
      <w:lang w:eastAsia="en-US"/>
    </w:rPr>
  </w:style>
  <w:style w:type="paragraph" w:styleId="5">
    <w:name w:val="heading 5"/>
    <w:basedOn w:val="a"/>
    <w:next w:val="a"/>
    <w:link w:val="50"/>
    <w:uiPriority w:val="9"/>
    <w:semiHidden/>
    <w:unhideWhenUsed/>
    <w:qFormat/>
    <w:rsid w:val="00C24E87"/>
    <w:pPr>
      <w:spacing w:before="240" w:after="60" w:line="240" w:lineRule="auto"/>
      <w:outlineLvl w:val="4"/>
    </w:pPr>
    <w:rPr>
      <w:rFonts w:cs="Times New Roman"/>
      <w:b/>
      <w:bCs/>
      <w:i/>
      <w:iCs/>
      <w:sz w:val="26"/>
      <w:szCs w:val="26"/>
      <w:lang w:eastAsia="en-US"/>
    </w:rPr>
  </w:style>
  <w:style w:type="paragraph" w:styleId="6">
    <w:name w:val="heading 6"/>
    <w:basedOn w:val="a"/>
    <w:next w:val="a"/>
    <w:link w:val="60"/>
    <w:uiPriority w:val="9"/>
    <w:semiHidden/>
    <w:unhideWhenUsed/>
    <w:qFormat/>
    <w:rsid w:val="00C24E87"/>
    <w:pPr>
      <w:spacing w:before="240" w:after="60" w:line="240" w:lineRule="auto"/>
      <w:outlineLvl w:val="5"/>
    </w:pPr>
    <w:rPr>
      <w:rFonts w:cs="Times New Roman"/>
      <w:b/>
      <w:bCs/>
      <w:lang w:eastAsia="en-US"/>
    </w:rPr>
  </w:style>
  <w:style w:type="paragraph" w:styleId="7">
    <w:name w:val="heading 7"/>
    <w:basedOn w:val="a"/>
    <w:next w:val="a"/>
    <w:link w:val="70"/>
    <w:uiPriority w:val="9"/>
    <w:semiHidden/>
    <w:unhideWhenUsed/>
    <w:qFormat/>
    <w:rsid w:val="00C24E87"/>
    <w:pPr>
      <w:spacing w:before="240" w:after="60" w:line="240" w:lineRule="auto"/>
      <w:outlineLvl w:val="6"/>
    </w:pPr>
    <w:rPr>
      <w:rFonts w:cs="Times New Roman"/>
      <w:sz w:val="24"/>
      <w:szCs w:val="24"/>
      <w:lang w:eastAsia="en-US"/>
    </w:rPr>
  </w:style>
  <w:style w:type="paragraph" w:styleId="8">
    <w:name w:val="heading 8"/>
    <w:basedOn w:val="a"/>
    <w:next w:val="a"/>
    <w:link w:val="80"/>
    <w:uiPriority w:val="9"/>
    <w:semiHidden/>
    <w:unhideWhenUsed/>
    <w:qFormat/>
    <w:rsid w:val="00C24E87"/>
    <w:pPr>
      <w:spacing w:before="240" w:after="60" w:line="240" w:lineRule="auto"/>
      <w:outlineLvl w:val="7"/>
    </w:pPr>
    <w:rPr>
      <w:rFonts w:cs="Times New Roman"/>
      <w:i/>
      <w:iCs/>
      <w:sz w:val="24"/>
      <w:szCs w:val="24"/>
      <w:lang w:eastAsia="en-US"/>
    </w:rPr>
  </w:style>
  <w:style w:type="paragraph" w:styleId="9">
    <w:name w:val="heading 9"/>
    <w:basedOn w:val="a"/>
    <w:next w:val="a"/>
    <w:link w:val="90"/>
    <w:uiPriority w:val="9"/>
    <w:semiHidden/>
    <w:unhideWhenUsed/>
    <w:qFormat/>
    <w:rsid w:val="00C24E87"/>
    <w:pPr>
      <w:spacing w:before="240" w:after="60" w:line="240" w:lineRule="auto"/>
      <w:outlineLvl w:val="8"/>
    </w:pPr>
    <w:rPr>
      <w:rFonts w:asciiTheme="majorHAnsi" w:eastAsiaTheme="majorEastAsia" w:hAnsiTheme="majorHAnsi"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4E87"/>
    <w:rPr>
      <w:rFonts w:asciiTheme="majorHAnsi" w:eastAsiaTheme="majorEastAsia" w:hAnsiTheme="majorHAnsi" w:cs="Times New Roman"/>
      <w:b/>
      <w:bCs/>
      <w:kern w:val="32"/>
      <w:sz w:val="32"/>
      <w:szCs w:val="32"/>
      <w:lang w:eastAsia="en-US"/>
    </w:rPr>
  </w:style>
  <w:style w:type="character" w:customStyle="1" w:styleId="20">
    <w:name w:val="Заголовок 2 Знак"/>
    <w:basedOn w:val="a0"/>
    <w:link w:val="2"/>
    <w:uiPriority w:val="9"/>
    <w:semiHidden/>
    <w:rsid w:val="00C24E87"/>
    <w:rPr>
      <w:rFonts w:asciiTheme="majorHAnsi" w:eastAsiaTheme="majorEastAsia" w:hAnsiTheme="majorHAnsi" w:cs="Times New Roman"/>
      <w:b/>
      <w:bCs/>
      <w:i/>
      <w:iCs/>
      <w:sz w:val="28"/>
      <w:szCs w:val="28"/>
      <w:lang w:eastAsia="en-US"/>
    </w:rPr>
  </w:style>
  <w:style w:type="character" w:customStyle="1" w:styleId="30">
    <w:name w:val="Заголовок 3 Знак"/>
    <w:basedOn w:val="a0"/>
    <w:link w:val="3"/>
    <w:uiPriority w:val="9"/>
    <w:semiHidden/>
    <w:rsid w:val="00C24E87"/>
    <w:rPr>
      <w:rFonts w:asciiTheme="majorHAnsi" w:eastAsiaTheme="majorEastAsia" w:hAnsiTheme="majorHAnsi" w:cs="Times New Roman"/>
      <w:b/>
      <w:bCs/>
      <w:sz w:val="26"/>
      <w:szCs w:val="26"/>
      <w:lang w:eastAsia="en-US"/>
    </w:rPr>
  </w:style>
  <w:style w:type="character" w:customStyle="1" w:styleId="40">
    <w:name w:val="Заголовок 4 Знак"/>
    <w:basedOn w:val="a0"/>
    <w:link w:val="4"/>
    <w:uiPriority w:val="9"/>
    <w:semiHidden/>
    <w:rsid w:val="00C24E87"/>
    <w:rPr>
      <w:rFonts w:cs="Times New Roman"/>
      <w:b/>
      <w:bCs/>
      <w:sz w:val="28"/>
      <w:szCs w:val="28"/>
      <w:lang w:eastAsia="en-US"/>
    </w:rPr>
  </w:style>
  <w:style w:type="character" w:customStyle="1" w:styleId="50">
    <w:name w:val="Заголовок 5 Знак"/>
    <w:basedOn w:val="a0"/>
    <w:link w:val="5"/>
    <w:uiPriority w:val="9"/>
    <w:semiHidden/>
    <w:rsid w:val="00C24E87"/>
    <w:rPr>
      <w:rFonts w:cs="Times New Roman"/>
      <w:b/>
      <w:bCs/>
      <w:i/>
      <w:iCs/>
      <w:sz w:val="26"/>
      <w:szCs w:val="26"/>
      <w:lang w:eastAsia="en-US"/>
    </w:rPr>
  </w:style>
  <w:style w:type="character" w:customStyle="1" w:styleId="60">
    <w:name w:val="Заголовок 6 Знак"/>
    <w:basedOn w:val="a0"/>
    <w:link w:val="6"/>
    <w:uiPriority w:val="9"/>
    <w:semiHidden/>
    <w:rsid w:val="00C24E87"/>
    <w:rPr>
      <w:rFonts w:cs="Times New Roman"/>
      <w:b/>
      <w:bCs/>
      <w:lang w:eastAsia="en-US"/>
    </w:rPr>
  </w:style>
  <w:style w:type="character" w:customStyle="1" w:styleId="70">
    <w:name w:val="Заголовок 7 Знак"/>
    <w:basedOn w:val="a0"/>
    <w:link w:val="7"/>
    <w:uiPriority w:val="9"/>
    <w:semiHidden/>
    <w:rsid w:val="00C24E87"/>
    <w:rPr>
      <w:rFonts w:cs="Times New Roman"/>
      <w:sz w:val="24"/>
      <w:szCs w:val="24"/>
      <w:lang w:eastAsia="en-US"/>
    </w:rPr>
  </w:style>
  <w:style w:type="character" w:customStyle="1" w:styleId="80">
    <w:name w:val="Заголовок 8 Знак"/>
    <w:basedOn w:val="a0"/>
    <w:link w:val="8"/>
    <w:uiPriority w:val="9"/>
    <w:semiHidden/>
    <w:rsid w:val="00C24E87"/>
    <w:rPr>
      <w:rFonts w:cs="Times New Roman"/>
      <w:i/>
      <w:iCs/>
      <w:sz w:val="24"/>
      <w:szCs w:val="24"/>
      <w:lang w:eastAsia="en-US"/>
    </w:rPr>
  </w:style>
  <w:style w:type="character" w:customStyle="1" w:styleId="90">
    <w:name w:val="Заголовок 9 Знак"/>
    <w:basedOn w:val="a0"/>
    <w:link w:val="9"/>
    <w:uiPriority w:val="9"/>
    <w:semiHidden/>
    <w:rsid w:val="00C24E87"/>
    <w:rPr>
      <w:rFonts w:asciiTheme="majorHAnsi" w:eastAsiaTheme="majorEastAsia" w:hAnsiTheme="majorHAnsi" w:cs="Times New Roman"/>
      <w:lang w:eastAsia="en-US"/>
    </w:rPr>
  </w:style>
  <w:style w:type="character" w:styleId="a3">
    <w:name w:val="Hyperlink"/>
    <w:basedOn w:val="a0"/>
    <w:uiPriority w:val="99"/>
    <w:semiHidden/>
    <w:unhideWhenUsed/>
    <w:rsid w:val="00C24E87"/>
    <w:rPr>
      <w:color w:val="0000FF"/>
      <w:u w:val="single"/>
    </w:rPr>
  </w:style>
  <w:style w:type="character" w:styleId="a4">
    <w:name w:val="Emphasis"/>
    <w:basedOn w:val="a0"/>
    <w:uiPriority w:val="20"/>
    <w:qFormat/>
    <w:rsid w:val="00C24E87"/>
    <w:rPr>
      <w:rFonts w:asciiTheme="minorHAnsi" w:hAnsiTheme="minorHAnsi" w:hint="default"/>
      <w:b/>
      <w:bCs w:val="0"/>
      <w:i/>
      <w:iCs/>
    </w:rPr>
  </w:style>
  <w:style w:type="character" w:customStyle="1" w:styleId="a5">
    <w:name w:val="Верхний колонтитул Знак"/>
    <w:basedOn w:val="a0"/>
    <w:link w:val="a6"/>
    <w:uiPriority w:val="99"/>
    <w:semiHidden/>
    <w:rsid w:val="00C24E87"/>
    <w:rPr>
      <w:rFonts w:eastAsiaTheme="minorHAnsi"/>
      <w:lang w:eastAsia="en-US"/>
    </w:rPr>
  </w:style>
  <w:style w:type="paragraph" w:styleId="a6">
    <w:name w:val="header"/>
    <w:basedOn w:val="a"/>
    <w:link w:val="a5"/>
    <w:uiPriority w:val="99"/>
    <w:semiHidden/>
    <w:unhideWhenUsed/>
    <w:rsid w:val="00C24E87"/>
    <w:pPr>
      <w:tabs>
        <w:tab w:val="center" w:pos="4677"/>
        <w:tab w:val="right" w:pos="9355"/>
      </w:tabs>
      <w:spacing w:after="0" w:line="240" w:lineRule="auto"/>
    </w:pPr>
    <w:rPr>
      <w:rFonts w:eastAsiaTheme="minorHAnsi"/>
      <w:lang w:eastAsia="en-US"/>
    </w:rPr>
  </w:style>
  <w:style w:type="character" w:customStyle="1" w:styleId="a7">
    <w:name w:val="Нижний колонтитул Знак"/>
    <w:basedOn w:val="a0"/>
    <w:link w:val="a8"/>
    <w:uiPriority w:val="99"/>
    <w:semiHidden/>
    <w:rsid w:val="00C24E87"/>
    <w:rPr>
      <w:rFonts w:eastAsiaTheme="minorHAnsi"/>
      <w:lang w:eastAsia="en-US"/>
    </w:rPr>
  </w:style>
  <w:style w:type="paragraph" w:styleId="a8">
    <w:name w:val="footer"/>
    <w:basedOn w:val="a"/>
    <w:link w:val="a7"/>
    <w:uiPriority w:val="99"/>
    <w:semiHidden/>
    <w:unhideWhenUsed/>
    <w:rsid w:val="00C24E87"/>
    <w:pPr>
      <w:tabs>
        <w:tab w:val="center" w:pos="4677"/>
        <w:tab w:val="right" w:pos="9355"/>
      </w:tabs>
      <w:spacing w:after="0" w:line="240" w:lineRule="auto"/>
    </w:pPr>
    <w:rPr>
      <w:rFonts w:eastAsiaTheme="minorHAnsi"/>
      <w:lang w:eastAsia="en-US"/>
    </w:rPr>
  </w:style>
  <w:style w:type="paragraph" w:styleId="a9">
    <w:name w:val="Title"/>
    <w:basedOn w:val="a"/>
    <w:next w:val="a"/>
    <w:link w:val="aa"/>
    <w:uiPriority w:val="10"/>
    <w:qFormat/>
    <w:rsid w:val="00C24E87"/>
    <w:pPr>
      <w:spacing w:before="240" w:after="60" w:line="240" w:lineRule="auto"/>
      <w:jc w:val="center"/>
      <w:outlineLvl w:val="0"/>
    </w:pPr>
    <w:rPr>
      <w:rFonts w:asciiTheme="majorHAnsi" w:eastAsiaTheme="majorEastAsia" w:hAnsiTheme="majorHAnsi" w:cs="Times New Roman"/>
      <w:b/>
      <w:bCs/>
      <w:kern w:val="28"/>
      <w:sz w:val="32"/>
      <w:szCs w:val="32"/>
      <w:lang w:eastAsia="en-US"/>
    </w:rPr>
  </w:style>
  <w:style w:type="character" w:customStyle="1" w:styleId="aa">
    <w:name w:val="Название Знак"/>
    <w:basedOn w:val="a0"/>
    <w:link w:val="a9"/>
    <w:uiPriority w:val="10"/>
    <w:rsid w:val="00C24E87"/>
    <w:rPr>
      <w:rFonts w:asciiTheme="majorHAnsi" w:eastAsiaTheme="majorEastAsia" w:hAnsiTheme="majorHAnsi" w:cs="Times New Roman"/>
      <w:b/>
      <w:bCs/>
      <w:kern w:val="28"/>
      <w:sz w:val="32"/>
      <w:szCs w:val="32"/>
      <w:lang w:eastAsia="en-US"/>
    </w:rPr>
  </w:style>
  <w:style w:type="paragraph" w:styleId="ab">
    <w:name w:val="Subtitle"/>
    <w:basedOn w:val="a"/>
    <w:next w:val="a"/>
    <w:link w:val="ac"/>
    <w:uiPriority w:val="11"/>
    <w:qFormat/>
    <w:rsid w:val="00C24E87"/>
    <w:pPr>
      <w:spacing w:after="60" w:line="240" w:lineRule="auto"/>
      <w:jc w:val="center"/>
      <w:outlineLvl w:val="1"/>
    </w:pPr>
    <w:rPr>
      <w:rFonts w:asciiTheme="majorHAnsi" w:eastAsiaTheme="majorEastAsia" w:hAnsiTheme="majorHAnsi" w:cs="Times New Roman"/>
      <w:sz w:val="24"/>
      <w:szCs w:val="24"/>
      <w:lang w:eastAsia="en-US"/>
    </w:rPr>
  </w:style>
  <w:style w:type="character" w:customStyle="1" w:styleId="ac">
    <w:name w:val="Подзаголовок Знак"/>
    <w:basedOn w:val="a0"/>
    <w:link w:val="ab"/>
    <w:uiPriority w:val="11"/>
    <w:rsid w:val="00C24E87"/>
    <w:rPr>
      <w:rFonts w:asciiTheme="majorHAnsi" w:eastAsiaTheme="majorEastAsia" w:hAnsiTheme="majorHAnsi" w:cs="Times New Roman"/>
      <w:sz w:val="24"/>
      <w:szCs w:val="24"/>
      <w:lang w:eastAsia="en-US"/>
    </w:rPr>
  </w:style>
  <w:style w:type="character" w:customStyle="1" w:styleId="ad">
    <w:name w:val="Без интервала Знак"/>
    <w:link w:val="ae"/>
    <w:uiPriority w:val="1"/>
    <w:locked/>
    <w:rsid w:val="00C24E87"/>
    <w:rPr>
      <w:rFonts w:eastAsiaTheme="minorHAnsi"/>
      <w:lang w:eastAsia="en-US"/>
    </w:rPr>
  </w:style>
  <w:style w:type="paragraph" w:styleId="ae">
    <w:name w:val="No Spacing"/>
    <w:link w:val="ad"/>
    <w:uiPriority w:val="1"/>
    <w:qFormat/>
    <w:rsid w:val="00C24E87"/>
    <w:pPr>
      <w:spacing w:after="0" w:line="240" w:lineRule="auto"/>
    </w:pPr>
    <w:rPr>
      <w:rFonts w:eastAsiaTheme="minorHAnsi"/>
      <w:lang w:eastAsia="en-US"/>
    </w:rPr>
  </w:style>
  <w:style w:type="paragraph" w:styleId="af">
    <w:name w:val="List Paragraph"/>
    <w:basedOn w:val="a"/>
    <w:uiPriority w:val="34"/>
    <w:qFormat/>
    <w:rsid w:val="00C24E87"/>
    <w:pPr>
      <w:ind w:left="720"/>
      <w:contextualSpacing/>
    </w:pPr>
    <w:rPr>
      <w:rFonts w:eastAsiaTheme="minorHAnsi"/>
      <w:lang w:eastAsia="en-US"/>
    </w:rPr>
  </w:style>
  <w:style w:type="paragraph" w:styleId="21">
    <w:name w:val="Quote"/>
    <w:basedOn w:val="a"/>
    <w:next w:val="a"/>
    <w:link w:val="22"/>
    <w:uiPriority w:val="29"/>
    <w:qFormat/>
    <w:rsid w:val="00C24E87"/>
    <w:pPr>
      <w:spacing w:after="0" w:line="240" w:lineRule="auto"/>
    </w:pPr>
    <w:rPr>
      <w:rFonts w:cs="Times New Roman"/>
      <w:i/>
      <w:sz w:val="24"/>
      <w:szCs w:val="24"/>
      <w:lang w:eastAsia="en-US"/>
    </w:rPr>
  </w:style>
  <w:style w:type="character" w:customStyle="1" w:styleId="22">
    <w:name w:val="Цитата 2 Знак"/>
    <w:basedOn w:val="a0"/>
    <w:link w:val="21"/>
    <w:uiPriority w:val="29"/>
    <w:rsid w:val="00C24E87"/>
    <w:rPr>
      <w:rFonts w:cs="Times New Roman"/>
      <w:i/>
      <w:sz w:val="24"/>
      <w:szCs w:val="24"/>
      <w:lang w:eastAsia="en-US"/>
    </w:rPr>
  </w:style>
  <w:style w:type="paragraph" w:styleId="af0">
    <w:name w:val="Intense Quote"/>
    <w:basedOn w:val="a"/>
    <w:next w:val="a"/>
    <w:link w:val="af1"/>
    <w:uiPriority w:val="30"/>
    <w:qFormat/>
    <w:rsid w:val="00C24E87"/>
    <w:pPr>
      <w:spacing w:after="0" w:line="240" w:lineRule="auto"/>
      <w:ind w:left="720" w:right="720"/>
    </w:pPr>
    <w:rPr>
      <w:rFonts w:cs="Times New Roman"/>
      <w:b/>
      <w:i/>
      <w:sz w:val="24"/>
      <w:lang w:eastAsia="en-US"/>
    </w:rPr>
  </w:style>
  <w:style w:type="character" w:customStyle="1" w:styleId="af1">
    <w:name w:val="Выделенная цитата Знак"/>
    <w:basedOn w:val="a0"/>
    <w:link w:val="af0"/>
    <w:uiPriority w:val="30"/>
    <w:rsid w:val="00C24E87"/>
    <w:rPr>
      <w:rFonts w:cs="Times New Roman"/>
      <w:b/>
      <w:i/>
      <w:sz w:val="24"/>
      <w:lang w:eastAsia="en-US"/>
    </w:rPr>
  </w:style>
  <w:style w:type="character" w:styleId="af2">
    <w:name w:val="Subtle Emphasis"/>
    <w:uiPriority w:val="19"/>
    <w:qFormat/>
    <w:rsid w:val="00C24E87"/>
    <w:rPr>
      <w:i/>
      <w:iCs w:val="0"/>
      <w:color w:val="5A5A5A" w:themeColor="text1" w:themeTint="A5"/>
    </w:rPr>
  </w:style>
  <w:style w:type="character" w:styleId="af3">
    <w:name w:val="Intense Emphasis"/>
    <w:basedOn w:val="a0"/>
    <w:uiPriority w:val="21"/>
    <w:qFormat/>
    <w:rsid w:val="00C24E87"/>
    <w:rPr>
      <w:b/>
      <w:bCs w:val="0"/>
      <w:i/>
      <w:iCs w:val="0"/>
      <w:sz w:val="24"/>
      <w:szCs w:val="24"/>
      <w:u w:val="single"/>
    </w:rPr>
  </w:style>
  <w:style w:type="character" w:styleId="af4">
    <w:name w:val="Subtle Reference"/>
    <w:basedOn w:val="a0"/>
    <w:uiPriority w:val="31"/>
    <w:qFormat/>
    <w:rsid w:val="00C24E87"/>
    <w:rPr>
      <w:sz w:val="24"/>
      <w:szCs w:val="24"/>
      <w:u w:val="single"/>
    </w:rPr>
  </w:style>
  <w:style w:type="character" w:styleId="af5">
    <w:name w:val="Intense Reference"/>
    <w:basedOn w:val="a0"/>
    <w:uiPriority w:val="32"/>
    <w:qFormat/>
    <w:rsid w:val="00C24E87"/>
    <w:rPr>
      <w:b/>
      <w:bCs w:val="0"/>
      <w:sz w:val="24"/>
      <w:u w:val="single"/>
    </w:rPr>
  </w:style>
  <w:style w:type="character" w:styleId="af6">
    <w:name w:val="Book Title"/>
    <w:basedOn w:val="a0"/>
    <w:uiPriority w:val="33"/>
    <w:qFormat/>
    <w:rsid w:val="00C24E87"/>
    <w:rPr>
      <w:rFonts w:asciiTheme="majorHAnsi" w:eastAsiaTheme="majorEastAsia" w:hAnsiTheme="majorHAnsi" w:hint="default"/>
      <w:b/>
      <w:bCs w:val="0"/>
      <w:i/>
      <w:iCs w:val="0"/>
      <w:sz w:val="24"/>
      <w:szCs w:val="24"/>
    </w:rPr>
  </w:style>
  <w:style w:type="table" w:styleId="af7">
    <w:name w:val="Table Grid"/>
    <w:basedOn w:val="a1"/>
    <w:uiPriority w:val="59"/>
    <w:rsid w:val="00C24E8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uiPriority w:val="59"/>
    <w:rsid w:val="00C24E87"/>
    <w:pPr>
      <w:spacing w:after="0" w:line="240" w:lineRule="auto"/>
    </w:pPr>
    <w:rPr>
      <w:rFonts w:eastAsiaTheme="minorHAnsi" w:cs="Times New Roman"/>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3525959">
      <w:bodyDiv w:val="1"/>
      <w:marLeft w:val="0"/>
      <w:marRight w:val="0"/>
      <w:marTop w:val="0"/>
      <w:marBottom w:val="0"/>
      <w:divBdr>
        <w:top w:val="none" w:sz="0" w:space="0" w:color="auto"/>
        <w:left w:val="none" w:sz="0" w:space="0" w:color="auto"/>
        <w:bottom w:val="none" w:sz="0" w:space="0" w:color="auto"/>
        <w:right w:val="none" w:sz="0" w:space="0" w:color="auto"/>
      </w:divBdr>
    </w:div>
    <w:div w:id="19642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stera-rukodeliya.ru/" TargetMode="External"/><Relationship Id="rId13" Type="http://schemas.openxmlformats.org/officeDocument/2006/relationships/hyperlink" Target="https://www.mastera-rukodeliya.ru/" TargetMode="External"/><Relationship Id="rId18" Type="http://schemas.openxmlformats.org/officeDocument/2006/relationships/hyperlink" Target="https://www.mastera-rukodeliya.ru/" TargetMode="External"/><Relationship Id="rId3" Type="http://schemas.openxmlformats.org/officeDocument/2006/relationships/settings" Target="settings.xml"/><Relationship Id="rId7" Type="http://schemas.openxmlformats.org/officeDocument/2006/relationships/hyperlink" Target="http://masterrukodelia.ru/" TargetMode="External"/><Relationship Id="rId12" Type="http://schemas.openxmlformats.org/officeDocument/2006/relationships/hyperlink" Target="http://masterrukodelia.ru/" TargetMode="External"/><Relationship Id="rId17" Type="http://schemas.openxmlformats.org/officeDocument/2006/relationships/hyperlink" Target="http://masterrukodelia.ru/" TargetMode="External"/><Relationship Id="rId2" Type="http://schemas.openxmlformats.org/officeDocument/2006/relationships/styles" Target="styles.xml"/><Relationship Id="rId16" Type="http://schemas.openxmlformats.org/officeDocument/2006/relationships/hyperlink" Target="https://svoimirukamy.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voimirukamy.com" TargetMode="External"/><Relationship Id="rId11" Type="http://schemas.openxmlformats.org/officeDocument/2006/relationships/hyperlink" Target="https://svoimirukamy.com" TargetMode="External"/><Relationship Id="rId5" Type="http://schemas.openxmlformats.org/officeDocument/2006/relationships/hyperlink" Target="https://rukodelielux.ru/" TargetMode="External"/><Relationship Id="rId15" Type="http://schemas.openxmlformats.org/officeDocument/2006/relationships/hyperlink" Target="https://rukodelielux.ru/" TargetMode="External"/><Relationship Id="rId10" Type="http://schemas.openxmlformats.org/officeDocument/2006/relationships/hyperlink" Target="https://rukodelielux.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lncesvet.ru/social/settings/" TargetMode="External"/><Relationship Id="rId14" Type="http://schemas.openxmlformats.org/officeDocument/2006/relationships/hyperlink" Target="https://solncesvet.ru/social/setting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60</Pages>
  <Words>10110</Words>
  <Characters>57628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2022-08-26T07:31:00Z</cp:lastPrinted>
  <dcterms:created xsi:type="dcterms:W3CDTF">2022-08-24T08:02:00Z</dcterms:created>
  <dcterms:modified xsi:type="dcterms:W3CDTF">2022-08-30T07:28:00Z</dcterms:modified>
</cp:coreProperties>
</file>